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BFBAE" w14:textId="77777777" w:rsidR="00563882" w:rsidRPr="00563882" w:rsidRDefault="00563882" w:rsidP="00563882">
      <w:pPr>
        <w:spacing w:after="0" w:line="240" w:lineRule="auto"/>
        <w:jc w:val="center"/>
        <w:rPr>
          <w:rFonts w:ascii="Times New Roman" w:hAnsi="Times New Roman" w:cs="Times New Roman"/>
          <w:bCs/>
          <w:sz w:val="28"/>
          <w:szCs w:val="28"/>
        </w:rPr>
      </w:pPr>
      <w:r w:rsidRPr="00563882">
        <w:rPr>
          <w:rFonts w:ascii="Times New Roman" w:hAnsi="Times New Roman" w:cs="Times New Roman"/>
          <w:bCs/>
          <w:sz w:val="28"/>
          <w:szCs w:val="28"/>
        </w:rPr>
        <w:t>Автономная некоммерческая организация дошкольного образования</w:t>
      </w:r>
    </w:p>
    <w:p w14:paraId="3D60AF29" w14:textId="1CFDAE1F" w:rsidR="00317D9E" w:rsidRPr="00822E04" w:rsidRDefault="00563882" w:rsidP="00822E04">
      <w:pPr>
        <w:spacing w:after="0" w:line="240" w:lineRule="auto"/>
        <w:jc w:val="center"/>
        <w:rPr>
          <w:rFonts w:ascii="Times New Roman" w:hAnsi="Times New Roman" w:cs="Times New Roman"/>
          <w:bCs/>
          <w:sz w:val="28"/>
          <w:szCs w:val="28"/>
        </w:rPr>
      </w:pPr>
      <w:r w:rsidRPr="00563882">
        <w:rPr>
          <w:rFonts w:ascii="Times New Roman" w:hAnsi="Times New Roman" w:cs="Times New Roman"/>
          <w:bCs/>
          <w:sz w:val="28"/>
          <w:szCs w:val="28"/>
        </w:rPr>
        <w:t>Детский сад «Солнечный»</w:t>
      </w:r>
    </w:p>
    <w:p w14:paraId="412C7E8D" w14:textId="77777777" w:rsidR="00317D9E" w:rsidRDefault="00317D9E" w:rsidP="00317D9E">
      <w:pPr>
        <w:spacing w:after="0" w:line="240" w:lineRule="auto"/>
        <w:jc w:val="both"/>
        <w:rPr>
          <w:rFonts w:ascii="Times New Roman" w:eastAsia="Times New Roman" w:hAnsi="Times New Roman" w:cs="Times New Roman"/>
          <w:sz w:val="28"/>
          <w:szCs w:val="28"/>
        </w:rPr>
      </w:pPr>
    </w:p>
    <w:p w14:paraId="62FFCC13" w14:textId="13EE24D0" w:rsidR="00317D9E" w:rsidRDefault="00317D9E" w:rsidP="00317D9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Принята на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662AE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Утверждена</w:t>
      </w:r>
    </w:p>
    <w:p w14:paraId="7D51656F" w14:textId="5A0DEA3F" w:rsidR="00E37F52" w:rsidRDefault="00317D9E" w:rsidP="00317D9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Педа</w:t>
      </w:r>
      <w:r w:rsidR="009821DC">
        <w:rPr>
          <w:rFonts w:ascii="Times New Roman" w:eastAsia="Times New Roman" w:hAnsi="Times New Roman" w:cs="Times New Roman"/>
          <w:sz w:val="28"/>
          <w:szCs w:val="28"/>
        </w:rPr>
        <w:t>гогическом совете</w:t>
      </w:r>
      <w:r w:rsidR="00E37F52">
        <w:rPr>
          <w:rFonts w:ascii="Times New Roman" w:eastAsia="Times New Roman" w:hAnsi="Times New Roman" w:cs="Times New Roman"/>
          <w:sz w:val="28"/>
          <w:szCs w:val="28"/>
        </w:rPr>
        <w:t xml:space="preserve"> </w:t>
      </w:r>
      <w:r w:rsidR="003B0229">
        <w:rPr>
          <w:rFonts w:ascii="Times New Roman" w:eastAsia="Times New Roman" w:hAnsi="Times New Roman" w:cs="Times New Roman"/>
          <w:sz w:val="28"/>
          <w:szCs w:val="28"/>
        </w:rPr>
        <w:t>АНО ДО</w:t>
      </w:r>
      <w:r w:rsidR="00E37F52">
        <w:rPr>
          <w:rFonts w:ascii="Times New Roman" w:eastAsia="Times New Roman" w:hAnsi="Times New Roman" w:cs="Times New Roman"/>
          <w:sz w:val="28"/>
          <w:szCs w:val="28"/>
        </w:rPr>
        <w:t xml:space="preserve">                        </w:t>
      </w:r>
      <w:r w:rsidR="00662AE8">
        <w:rPr>
          <w:rFonts w:ascii="Times New Roman" w:eastAsia="Times New Roman" w:hAnsi="Times New Roman" w:cs="Times New Roman"/>
          <w:sz w:val="28"/>
          <w:szCs w:val="28"/>
        </w:rPr>
        <w:t xml:space="preserve">                                                                                 </w:t>
      </w:r>
      <w:r w:rsidR="003B022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приказом по </w:t>
      </w:r>
      <w:r w:rsidR="00E37F52">
        <w:rPr>
          <w:rFonts w:ascii="Times New Roman" w:eastAsia="Times New Roman" w:hAnsi="Times New Roman" w:cs="Times New Roman"/>
          <w:sz w:val="28"/>
          <w:szCs w:val="28"/>
        </w:rPr>
        <w:t>АНО ДО</w:t>
      </w:r>
    </w:p>
    <w:p w14:paraId="630FBABD" w14:textId="03EBFFC9" w:rsidR="003B0229" w:rsidRDefault="003B0229" w:rsidP="00317D9E">
      <w:pPr>
        <w:spacing w:after="0" w:line="240" w:lineRule="auto"/>
        <w:jc w:val="both"/>
        <w:rPr>
          <w:rFonts w:ascii="Times New Roman" w:eastAsia="Times New Roman" w:hAnsi="Times New Roman" w:cs="Times New Roman"/>
          <w:sz w:val="28"/>
          <w:szCs w:val="28"/>
        </w:rPr>
      </w:pPr>
      <w:r w:rsidRPr="003B0229">
        <w:rPr>
          <w:rFonts w:ascii="Times New Roman" w:eastAsia="Times New Roman" w:hAnsi="Times New Roman" w:cs="Times New Roman"/>
          <w:sz w:val="28"/>
          <w:szCs w:val="28"/>
        </w:rPr>
        <w:t xml:space="preserve">Детский сад «Солнечный» </w:t>
      </w:r>
      <w:r w:rsidR="00E37F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E37F52">
        <w:rPr>
          <w:rFonts w:ascii="Times New Roman" w:eastAsia="Times New Roman" w:hAnsi="Times New Roman" w:cs="Times New Roman"/>
          <w:sz w:val="28"/>
          <w:szCs w:val="28"/>
        </w:rPr>
        <w:t xml:space="preserve"> </w:t>
      </w:r>
      <w:r w:rsidR="00662AE8">
        <w:rPr>
          <w:rFonts w:ascii="Times New Roman" w:eastAsia="Times New Roman" w:hAnsi="Times New Roman" w:cs="Times New Roman"/>
          <w:sz w:val="28"/>
          <w:szCs w:val="28"/>
        </w:rPr>
        <w:t xml:space="preserve">                                                                                 </w:t>
      </w:r>
      <w:r w:rsidR="00E37F52">
        <w:rPr>
          <w:rFonts w:ascii="Times New Roman" w:eastAsia="Times New Roman" w:hAnsi="Times New Roman" w:cs="Times New Roman"/>
          <w:sz w:val="28"/>
          <w:szCs w:val="28"/>
        </w:rPr>
        <w:t>Детский</w:t>
      </w:r>
      <w:r w:rsidR="00317D9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сад «Солнечный»                                                                                                                                                                                                                                         </w:t>
      </w:r>
    </w:p>
    <w:p w14:paraId="5DE43983" w14:textId="47C5B9F9" w:rsidR="00317D9E" w:rsidRPr="00822E04" w:rsidRDefault="00317D9E" w:rsidP="00822E0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r w:rsidR="00E37F52">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 xml:space="preserve">от </w:t>
      </w:r>
      <w:r w:rsidR="006033EE">
        <w:rPr>
          <w:rFonts w:ascii="Times New Roman" w:eastAsia="Times New Roman" w:hAnsi="Times New Roman" w:cs="Times New Roman"/>
          <w:sz w:val="28"/>
          <w:szCs w:val="28"/>
        </w:rPr>
        <w:t>29</w:t>
      </w:r>
      <w:r>
        <w:rPr>
          <w:rFonts w:ascii="Times New Roman" w:eastAsia="Times New Roman" w:hAnsi="Times New Roman" w:cs="Times New Roman"/>
          <w:sz w:val="28"/>
          <w:szCs w:val="28"/>
        </w:rPr>
        <w:t>.</w:t>
      </w:r>
      <w:r w:rsidR="00E37F52">
        <w:rPr>
          <w:rFonts w:ascii="Times New Roman" w:eastAsia="Times New Roman" w:hAnsi="Times New Roman" w:cs="Times New Roman"/>
          <w:sz w:val="28"/>
          <w:szCs w:val="28"/>
        </w:rPr>
        <w:t>08</w:t>
      </w:r>
      <w:r>
        <w:rPr>
          <w:rFonts w:ascii="Times New Roman" w:eastAsia="Times New Roman" w:hAnsi="Times New Roman" w:cs="Times New Roman"/>
          <w:sz w:val="28"/>
          <w:szCs w:val="28"/>
        </w:rPr>
        <w:t>.20</w:t>
      </w:r>
      <w:r w:rsidR="00F9449F">
        <w:rPr>
          <w:rFonts w:ascii="Times New Roman" w:eastAsia="Times New Roman" w:hAnsi="Times New Roman" w:cs="Times New Roman"/>
          <w:sz w:val="28"/>
          <w:szCs w:val="28"/>
        </w:rPr>
        <w:t>24</w:t>
      </w:r>
      <w:r w:rsidR="006033E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w:t>
      </w:r>
      <w:r w:rsidR="006033E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3B0229">
        <w:rPr>
          <w:rFonts w:ascii="Times New Roman" w:eastAsia="Times New Roman" w:hAnsi="Times New Roman" w:cs="Times New Roman"/>
          <w:sz w:val="28"/>
          <w:szCs w:val="28"/>
        </w:rPr>
        <w:t xml:space="preserve"> </w:t>
      </w:r>
      <w:r w:rsidR="00662AE8">
        <w:rPr>
          <w:rFonts w:ascii="Times New Roman" w:eastAsia="Times New Roman" w:hAnsi="Times New Roman" w:cs="Times New Roman"/>
          <w:sz w:val="28"/>
          <w:szCs w:val="28"/>
        </w:rPr>
        <w:t xml:space="preserve">                                                                                 </w:t>
      </w:r>
      <w:r w:rsidR="003B0229">
        <w:rPr>
          <w:rFonts w:ascii="Times New Roman" w:eastAsia="Times New Roman" w:hAnsi="Times New Roman" w:cs="Times New Roman"/>
          <w:sz w:val="28"/>
          <w:szCs w:val="28"/>
        </w:rPr>
        <w:t xml:space="preserve"> №</w:t>
      </w:r>
      <w:r w:rsidR="00F71038">
        <w:rPr>
          <w:rFonts w:ascii="Times New Roman" w:eastAsia="Times New Roman" w:hAnsi="Times New Roman" w:cs="Times New Roman"/>
          <w:sz w:val="28"/>
          <w:szCs w:val="28"/>
        </w:rPr>
        <w:t>_______</w:t>
      </w:r>
      <w:r w:rsidR="006033EE">
        <w:rPr>
          <w:rFonts w:ascii="Times New Roman" w:eastAsia="Times New Roman" w:hAnsi="Times New Roman" w:cs="Times New Roman"/>
          <w:sz w:val="28"/>
          <w:szCs w:val="28"/>
        </w:rPr>
        <w:t>от 29</w:t>
      </w:r>
      <w:r w:rsidR="00F9449F">
        <w:rPr>
          <w:rFonts w:ascii="Times New Roman" w:eastAsia="Times New Roman" w:hAnsi="Times New Roman" w:cs="Times New Roman"/>
          <w:sz w:val="28"/>
          <w:szCs w:val="28"/>
        </w:rPr>
        <w:t>.08.2024</w:t>
      </w:r>
      <w:r w:rsidR="003D2270">
        <w:rPr>
          <w:rFonts w:ascii="Times New Roman" w:eastAsia="Times New Roman" w:hAnsi="Times New Roman" w:cs="Times New Roman"/>
          <w:sz w:val="28"/>
          <w:szCs w:val="28"/>
        </w:rPr>
        <w:t xml:space="preserve"> </w:t>
      </w:r>
      <w:r w:rsidR="003B0229">
        <w:rPr>
          <w:rFonts w:ascii="Times New Roman" w:eastAsia="Times New Roman" w:hAnsi="Times New Roman" w:cs="Times New Roman"/>
          <w:sz w:val="28"/>
          <w:szCs w:val="28"/>
        </w:rPr>
        <w:t>г</w:t>
      </w:r>
      <w:r w:rsidR="003D2270">
        <w:rPr>
          <w:rFonts w:ascii="Times New Roman" w:eastAsia="Times New Roman" w:hAnsi="Times New Roman" w:cs="Times New Roman"/>
          <w:sz w:val="28"/>
          <w:szCs w:val="28"/>
        </w:rPr>
        <w:t>.</w:t>
      </w:r>
    </w:p>
    <w:p w14:paraId="177F3F6B" w14:textId="77777777" w:rsidR="00317D9E" w:rsidRDefault="00317D9E" w:rsidP="00317D9E">
      <w:pPr>
        <w:rPr>
          <w:rFonts w:ascii="Times New Roman" w:hAnsi="Times New Roman" w:cs="Times New Roman"/>
          <w:sz w:val="28"/>
          <w:szCs w:val="28"/>
        </w:rPr>
      </w:pPr>
    </w:p>
    <w:p w14:paraId="3C3ABEAF" w14:textId="77777777" w:rsidR="006033EE" w:rsidRDefault="006033EE" w:rsidP="00317D9E">
      <w:pPr>
        <w:rPr>
          <w:rFonts w:ascii="Times New Roman" w:hAnsi="Times New Roman" w:cs="Times New Roman"/>
          <w:sz w:val="28"/>
          <w:szCs w:val="28"/>
        </w:rPr>
      </w:pPr>
    </w:p>
    <w:p w14:paraId="07B0A3C5" w14:textId="77777777" w:rsidR="00317D9E" w:rsidRPr="00D41AE1" w:rsidRDefault="00317D9E" w:rsidP="00317D9E">
      <w:pPr>
        <w:jc w:val="center"/>
        <w:rPr>
          <w:rFonts w:ascii="Times New Roman" w:hAnsi="Times New Roman" w:cs="Times New Roman"/>
          <w:b/>
          <w:bCs/>
          <w:sz w:val="28"/>
          <w:szCs w:val="28"/>
        </w:rPr>
      </w:pPr>
      <w:r w:rsidRPr="00D41AE1">
        <w:rPr>
          <w:rFonts w:ascii="Times New Roman" w:hAnsi="Times New Roman" w:cs="Times New Roman"/>
          <w:b/>
          <w:bCs/>
          <w:sz w:val="28"/>
          <w:szCs w:val="28"/>
        </w:rPr>
        <w:t>Рабочая программа</w:t>
      </w:r>
      <w:r w:rsidR="00C25AB2" w:rsidRPr="00D41AE1">
        <w:rPr>
          <w:rFonts w:ascii="Times New Roman" w:hAnsi="Times New Roman" w:cs="Times New Roman"/>
          <w:b/>
          <w:bCs/>
          <w:sz w:val="28"/>
          <w:szCs w:val="28"/>
        </w:rPr>
        <w:t xml:space="preserve"> воспитателя</w:t>
      </w:r>
    </w:p>
    <w:p w14:paraId="1E878360" w14:textId="77777777" w:rsidR="00317D9E" w:rsidRPr="00D41AE1" w:rsidRDefault="0066355B" w:rsidP="00317D9E">
      <w:pPr>
        <w:jc w:val="center"/>
        <w:rPr>
          <w:rFonts w:ascii="Times New Roman" w:hAnsi="Times New Roman" w:cs="Times New Roman"/>
          <w:b/>
          <w:bCs/>
          <w:sz w:val="28"/>
          <w:szCs w:val="28"/>
        </w:rPr>
      </w:pPr>
      <w:r w:rsidRPr="00D41AE1">
        <w:rPr>
          <w:rFonts w:ascii="Times New Roman" w:hAnsi="Times New Roman" w:cs="Times New Roman"/>
          <w:b/>
          <w:bCs/>
          <w:sz w:val="28"/>
          <w:szCs w:val="28"/>
        </w:rPr>
        <w:t>средней</w:t>
      </w:r>
      <w:r w:rsidR="00317D9E" w:rsidRPr="00D41AE1">
        <w:rPr>
          <w:rFonts w:ascii="Times New Roman" w:hAnsi="Times New Roman" w:cs="Times New Roman"/>
          <w:b/>
          <w:bCs/>
          <w:sz w:val="28"/>
          <w:szCs w:val="28"/>
        </w:rPr>
        <w:t xml:space="preserve"> группы (</w:t>
      </w:r>
      <w:r w:rsidRPr="00D41AE1">
        <w:rPr>
          <w:rFonts w:ascii="Times New Roman" w:hAnsi="Times New Roman" w:cs="Times New Roman"/>
          <w:b/>
          <w:bCs/>
          <w:sz w:val="28"/>
          <w:szCs w:val="28"/>
        </w:rPr>
        <w:t>4</w:t>
      </w:r>
      <w:r w:rsidR="00F673C2" w:rsidRPr="00D41AE1">
        <w:rPr>
          <w:rFonts w:ascii="Times New Roman" w:hAnsi="Times New Roman" w:cs="Times New Roman"/>
          <w:b/>
          <w:bCs/>
          <w:sz w:val="28"/>
          <w:szCs w:val="28"/>
        </w:rPr>
        <w:t>-</w:t>
      </w:r>
      <w:r w:rsidRPr="00D41AE1">
        <w:rPr>
          <w:rFonts w:ascii="Times New Roman" w:hAnsi="Times New Roman" w:cs="Times New Roman"/>
          <w:b/>
          <w:bCs/>
          <w:sz w:val="28"/>
          <w:szCs w:val="28"/>
        </w:rPr>
        <w:t>5</w:t>
      </w:r>
      <w:r w:rsidR="00317D9E" w:rsidRPr="00D41AE1">
        <w:rPr>
          <w:rFonts w:ascii="Times New Roman" w:hAnsi="Times New Roman" w:cs="Times New Roman"/>
          <w:b/>
          <w:bCs/>
          <w:sz w:val="28"/>
          <w:szCs w:val="28"/>
        </w:rPr>
        <w:t xml:space="preserve"> лет)</w:t>
      </w:r>
    </w:p>
    <w:p w14:paraId="4FC7C64D" w14:textId="77777777" w:rsidR="00317D9E" w:rsidRPr="00D41AE1" w:rsidRDefault="00317D9E" w:rsidP="00317D9E">
      <w:pPr>
        <w:jc w:val="center"/>
        <w:rPr>
          <w:rFonts w:ascii="Times New Roman" w:hAnsi="Times New Roman" w:cs="Times New Roman"/>
          <w:b/>
          <w:bCs/>
          <w:sz w:val="28"/>
          <w:szCs w:val="28"/>
        </w:rPr>
      </w:pPr>
      <w:r w:rsidRPr="00D41AE1">
        <w:rPr>
          <w:rFonts w:ascii="Times New Roman" w:hAnsi="Times New Roman" w:cs="Times New Roman"/>
          <w:b/>
          <w:bCs/>
          <w:sz w:val="28"/>
          <w:szCs w:val="28"/>
        </w:rPr>
        <w:t>общеразвивающей направленности</w:t>
      </w:r>
    </w:p>
    <w:p w14:paraId="3E0F5C4D" w14:textId="52AC0399" w:rsidR="00317D9E" w:rsidRPr="00D41AE1" w:rsidRDefault="00317D9E" w:rsidP="00317D9E">
      <w:pPr>
        <w:jc w:val="center"/>
        <w:rPr>
          <w:rFonts w:ascii="Times New Roman" w:hAnsi="Times New Roman" w:cs="Times New Roman"/>
          <w:b/>
          <w:bCs/>
          <w:sz w:val="28"/>
          <w:szCs w:val="28"/>
        </w:rPr>
      </w:pPr>
      <w:r w:rsidRPr="00D41AE1">
        <w:rPr>
          <w:rFonts w:ascii="Times New Roman" w:hAnsi="Times New Roman" w:cs="Times New Roman"/>
          <w:b/>
          <w:bCs/>
          <w:sz w:val="28"/>
          <w:szCs w:val="28"/>
        </w:rPr>
        <w:t>на 202</w:t>
      </w:r>
      <w:r w:rsidR="00F9449F">
        <w:rPr>
          <w:rFonts w:ascii="Times New Roman" w:hAnsi="Times New Roman" w:cs="Times New Roman"/>
          <w:b/>
          <w:bCs/>
          <w:sz w:val="28"/>
          <w:szCs w:val="28"/>
        </w:rPr>
        <w:t>4</w:t>
      </w:r>
      <w:r w:rsidRPr="00D41AE1">
        <w:rPr>
          <w:rFonts w:ascii="Times New Roman" w:hAnsi="Times New Roman" w:cs="Times New Roman"/>
          <w:b/>
          <w:bCs/>
          <w:sz w:val="28"/>
          <w:szCs w:val="28"/>
        </w:rPr>
        <w:t>- 202</w:t>
      </w:r>
      <w:r w:rsidR="00F9449F">
        <w:rPr>
          <w:rFonts w:ascii="Times New Roman" w:hAnsi="Times New Roman" w:cs="Times New Roman"/>
          <w:b/>
          <w:bCs/>
          <w:sz w:val="28"/>
          <w:szCs w:val="28"/>
        </w:rPr>
        <w:t>5</w:t>
      </w:r>
      <w:r w:rsidR="00E37F52" w:rsidRPr="00D41AE1">
        <w:rPr>
          <w:rFonts w:ascii="Times New Roman" w:hAnsi="Times New Roman" w:cs="Times New Roman"/>
          <w:b/>
          <w:bCs/>
          <w:sz w:val="28"/>
          <w:szCs w:val="28"/>
        </w:rPr>
        <w:t xml:space="preserve"> </w:t>
      </w:r>
      <w:r w:rsidRPr="00D41AE1">
        <w:rPr>
          <w:rFonts w:ascii="Times New Roman" w:hAnsi="Times New Roman" w:cs="Times New Roman"/>
          <w:b/>
          <w:bCs/>
          <w:sz w:val="28"/>
          <w:szCs w:val="28"/>
        </w:rPr>
        <w:t>учебный год</w:t>
      </w:r>
    </w:p>
    <w:p w14:paraId="6E54D820" w14:textId="30DCE367" w:rsidR="009821DC" w:rsidRPr="003B0229" w:rsidRDefault="00317D9E" w:rsidP="00E37F52">
      <w:pPr>
        <w:pStyle w:val="ab"/>
        <w:rPr>
          <w:rFonts w:ascii="Times New Roman" w:eastAsia="Times New Roman" w:hAnsi="Times New Roman" w:cs="Times New Roman"/>
          <w:lang w:eastAsia="ru-RU"/>
        </w:rPr>
      </w:pPr>
      <w:r w:rsidRPr="003B0229">
        <w:rPr>
          <w:rFonts w:ascii="Times New Roman" w:hAnsi="Times New Roman" w:cs="Times New Roman"/>
        </w:rPr>
        <w:t>(</w:t>
      </w:r>
      <w:r w:rsidR="009821DC" w:rsidRPr="003B0229">
        <w:rPr>
          <w:rFonts w:ascii="Times New Roman" w:hAnsi="Times New Roman" w:cs="Times New Roman"/>
        </w:rPr>
        <w:t xml:space="preserve">на основе </w:t>
      </w:r>
      <w:r w:rsidR="009821DC" w:rsidRPr="003B0229">
        <w:rPr>
          <w:rFonts w:ascii="Times New Roman" w:eastAsia="Times New Roman" w:hAnsi="Times New Roman" w:cs="Times New Roman"/>
          <w:lang w:eastAsia="ru-RU"/>
        </w:rPr>
        <w:t>образовательной программы дошкольного образования</w:t>
      </w:r>
      <w:r w:rsidR="00E37F52" w:rsidRPr="003B0229">
        <w:rPr>
          <w:rFonts w:ascii="Times New Roman" w:eastAsia="Times New Roman" w:hAnsi="Times New Roman" w:cs="Times New Roman"/>
          <w:lang w:eastAsia="ru-RU"/>
        </w:rPr>
        <w:t xml:space="preserve"> </w:t>
      </w:r>
      <w:r w:rsidR="00E37F52" w:rsidRPr="003B0229">
        <w:rPr>
          <w:rFonts w:ascii="Times New Roman" w:hAnsi="Times New Roman" w:cs="Times New Roman"/>
        </w:rPr>
        <w:t>автономной некоммерческой организаци</w:t>
      </w:r>
      <w:r w:rsidR="00AA1D08">
        <w:rPr>
          <w:rFonts w:ascii="Times New Roman" w:hAnsi="Times New Roman" w:cs="Times New Roman"/>
        </w:rPr>
        <w:t>и</w:t>
      </w:r>
      <w:r w:rsidR="00E37F52" w:rsidRPr="003B0229">
        <w:rPr>
          <w:rFonts w:ascii="Times New Roman" w:hAnsi="Times New Roman" w:cs="Times New Roman"/>
        </w:rPr>
        <w:t xml:space="preserve"> дошкольного образования</w:t>
      </w:r>
      <w:r w:rsidR="003B0229">
        <w:rPr>
          <w:rFonts w:ascii="Times New Roman" w:hAnsi="Times New Roman" w:cs="Times New Roman"/>
        </w:rPr>
        <w:t xml:space="preserve"> </w:t>
      </w:r>
      <w:r w:rsidR="00E37F52" w:rsidRPr="003B0229">
        <w:rPr>
          <w:rFonts w:ascii="Times New Roman" w:hAnsi="Times New Roman" w:cs="Times New Roman"/>
        </w:rPr>
        <w:t>Детский сад «Солнечный»</w:t>
      </w:r>
      <w:r w:rsidR="009821DC" w:rsidRPr="003B0229">
        <w:rPr>
          <w:rFonts w:ascii="Times New Roman" w:eastAsia="Times New Roman" w:hAnsi="Times New Roman" w:cs="Times New Roman"/>
          <w:lang w:eastAsia="ru-RU"/>
        </w:rPr>
        <w:t xml:space="preserve">, </w:t>
      </w:r>
      <w:r w:rsidR="002A2FB9" w:rsidRPr="003B0229">
        <w:rPr>
          <w:rFonts w:ascii="Times New Roman" w:eastAsia="Times New Roman" w:hAnsi="Times New Roman" w:cs="Times New Roman"/>
          <w:lang w:eastAsia="ru-RU"/>
        </w:rPr>
        <w:t xml:space="preserve">разработанной </w:t>
      </w:r>
      <w:r w:rsidR="009821DC" w:rsidRPr="003B0229">
        <w:rPr>
          <w:rFonts w:ascii="Times New Roman" w:eastAsia="Times New Roman" w:hAnsi="Times New Roman" w:cs="Times New Roman"/>
          <w:lang w:eastAsia="ru-RU"/>
        </w:rPr>
        <w:t>в соответствии с федеральным государственным образовательным стандартом дошкольного образования, федеральной образовательной программой дошкольного образования</w:t>
      </w:r>
      <w:r w:rsidR="002A2FB9" w:rsidRPr="003B0229">
        <w:rPr>
          <w:rFonts w:ascii="Times New Roman" w:hAnsi="Times New Roman" w:cs="Times New Roman"/>
        </w:rPr>
        <w:t>)</w:t>
      </w:r>
    </w:p>
    <w:p w14:paraId="47F441E1" w14:textId="77777777" w:rsidR="009821DC" w:rsidRPr="003B0229" w:rsidRDefault="009821DC" w:rsidP="00E37F52">
      <w:pPr>
        <w:pStyle w:val="ab"/>
        <w:rPr>
          <w:rFonts w:ascii="Times New Roman" w:hAnsi="Times New Roman" w:cs="Times New Roman"/>
        </w:rPr>
      </w:pPr>
    </w:p>
    <w:p w14:paraId="00903121" w14:textId="1F5509D8" w:rsidR="00317D9E" w:rsidRDefault="00317D9E" w:rsidP="00317D9E">
      <w:pPr>
        <w:spacing w:after="0" w:line="240" w:lineRule="auto"/>
        <w:jc w:val="center"/>
        <w:rPr>
          <w:rFonts w:ascii="Times New Roman" w:eastAsia="Calibri" w:hAnsi="Times New Roman" w:cs="Times New Roman"/>
          <w:b/>
          <w:sz w:val="36"/>
          <w:szCs w:val="36"/>
        </w:rPr>
      </w:pPr>
      <w:r>
        <w:rPr>
          <w:rFonts w:ascii="Times New Roman" w:eastAsia="Times New Roman" w:hAnsi="Times New Roman" w:cs="Times New Roman"/>
          <w:sz w:val="28"/>
          <w:szCs w:val="28"/>
        </w:rPr>
        <w:t>Срок реализации программы:</w:t>
      </w:r>
      <w:r w:rsidR="006033E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 год</w:t>
      </w:r>
    </w:p>
    <w:p w14:paraId="418076D9" w14:textId="77777777" w:rsidR="00317D9E" w:rsidRDefault="00317D9E" w:rsidP="00317D9E">
      <w:pPr>
        <w:rPr>
          <w:rFonts w:ascii="Times New Roman" w:hAnsi="Times New Roman" w:cs="Times New Roman"/>
          <w:sz w:val="28"/>
          <w:szCs w:val="28"/>
        </w:rPr>
      </w:pPr>
    </w:p>
    <w:p w14:paraId="08C5741D" w14:textId="67934C07" w:rsidR="00AA1D08" w:rsidRDefault="00317D9E" w:rsidP="00822E04">
      <w:pPr>
        <w:jc w:val="right"/>
        <w:rPr>
          <w:rFonts w:ascii="Times New Roman" w:hAnsi="Times New Roman" w:cs="Times New Roman"/>
          <w:sz w:val="28"/>
          <w:szCs w:val="28"/>
        </w:rPr>
      </w:pPr>
      <w:r w:rsidRPr="004820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82027">
        <w:rPr>
          <w:rFonts w:ascii="Times New Roman" w:hAnsi="Times New Roman" w:cs="Times New Roman"/>
          <w:sz w:val="28"/>
          <w:szCs w:val="28"/>
        </w:rPr>
        <w:t>Разработчики:</w:t>
      </w:r>
      <w:r w:rsidR="00822E04">
        <w:rPr>
          <w:rFonts w:ascii="Times New Roman" w:hAnsi="Times New Roman" w:cs="Times New Roman"/>
          <w:sz w:val="28"/>
          <w:szCs w:val="28"/>
        </w:rPr>
        <w:t xml:space="preserve"> </w:t>
      </w:r>
      <w:r w:rsidR="00F9449F">
        <w:rPr>
          <w:rFonts w:ascii="Times New Roman" w:hAnsi="Times New Roman" w:cs="Times New Roman"/>
          <w:sz w:val="28"/>
          <w:szCs w:val="28"/>
        </w:rPr>
        <w:t>Дудина Л.В.</w:t>
      </w:r>
    </w:p>
    <w:p w14:paraId="074E071E" w14:textId="701713EF" w:rsidR="00317D9E" w:rsidRDefault="00F9449F" w:rsidP="00317D9E">
      <w:pPr>
        <w:jc w:val="right"/>
        <w:rPr>
          <w:rFonts w:ascii="Times New Roman" w:hAnsi="Times New Roman" w:cs="Times New Roman"/>
          <w:sz w:val="28"/>
          <w:szCs w:val="28"/>
        </w:rPr>
      </w:pPr>
      <w:r>
        <w:rPr>
          <w:rFonts w:ascii="Times New Roman" w:hAnsi="Times New Roman" w:cs="Times New Roman"/>
          <w:sz w:val="28"/>
          <w:szCs w:val="28"/>
        </w:rPr>
        <w:t>Динмухаметова З.Л.</w:t>
      </w:r>
    </w:p>
    <w:p w14:paraId="44FAC284" w14:textId="77777777" w:rsidR="006033EE" w:rsidRDefault="006033EE" w:rsidP="003D2270">
      <w:pPr>
        <w:rPr>
          <w:rFonts w:ascii="Times New Roman" w:hAnsi="Times New Roman" w:cs="Times New Roman"/>
          <w:sz w:val="28"/>
          <w:szCs w:val="28"/>
        </w:rPr>
      </w:pPr>
    </w:p>
    <w:p w14:paraId="63051473" w14:textId="77777777" w:rsidR="006033EE" w:rsidRDefault="006033EE" w:rsidP="00317D9E">
      <w:pPr>
        <w:jc w:val="right"/>
        <w:rPr>
          <w:rFonts w:ascii="Times New Roman" w:hAnsi="Times New Roman" w:cs="Times New Roman"/>
          <w:sz w:val="28"/>
          <w:szCs w:val="28"/>
        </w:rPr>
      </w:pPr>
    </w:p>
    <w:p w14:paraId="669B9F69" w14:textId="4883623D" w:rsidR="00E34FFF" w:rsidRPr="003D2270" w:rsidRDefault="00317D9E" w:rsidP="003D2270">
      <w:pPr>
        <w:jc w:val="center"/>
        <w:rPr>
          <w:rFonts w:ascii="Times New Roman" w:hAnsi="Times New Roman" w:cs="Times New Roman"/>
          <w:sz w:val="28"/>
          <w:szCs w:val="28"/>
        </w:rPr>
        <w:sectPr w:rsidR="00E34FFF" w:rsidRPr="003D2270" w:rsidSect="006033EE">
          <w:footerReference w:type="default" r:id="rId8"/>
          <w:pgSz w:w="16838" w:h="11906" w:orient="landscape"/>
          <w:pgMar w:top="720" w:right="720" w:bottom="720" w:left="720" w:header="708" w:footer="708" w:gutter="0"/>
          <w:cols w:space="708"/>
          <w:titlePg/>
          <w:docGrid w:linePitch="360"/>
        </w:sectPr>
      </w:pPr>
      <w:r>
        <w:rPr>
          <w:rFonts w:ascii="Times New Roman" w:hAnsi="Times New Roman" w:cs="Times New Roman"/>
          <w:sz w:val="28"/>
          <w:szCs w:val="28"/>
        </w:rPr>
        <w:t>г.</w:t>
      </w:r>
      <w:r w:rsidR="00E37F52">
        <w:rPr>
          <w:rFonts w:ascii="Times New Roman" w:hAnsi="Times New Roman" w:cs="Times New Roman"/>
          <w:sz w:val="28"/>
          <w:szCs w:val="28"/>
        </w:rPr>
        <w:t xml:space="preserve"> Казань</w:t>
      </w:r>
      <w:r w:rsidR="00135576">
        <w:rPr>
          <w:rFonts w:ascii="Times New Roman"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14:anchorId="7F4BC258" wp14:editId="186BAEBF">
                <wp:simplePos x="0" y="0"/>
                <wp:positionH relativeFrom="column">
                  <wp:posOffset>2583815</wp:posOffset>
                </wp:positionH>
                <wp:positionV relativeFrom="paragraph">
                  <wp:posOffset>471170</wp:posOffset>
                </wp:positionV>
                <wp:extent cx="823595" cy="486410"/>
                <wp:effectExtent l="0" t="0" r="0" b="6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59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7562D" id="Rectangle 2" o:spid="_x0000_s1026" style="position:absolute;margin-left:203.45pt;margin-top:37.1pt;width:64.85pt;height:3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XKvewIAAPo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" stroked="f"/>
            </w:pict>
          </mc:Fallback>
        </mc:AlternateContent>
      </w:r>
      <w:r w:rsidR="00822E04">
        <w:rPr>
          <w:rFonts w:ascii="Times New Roman" w:hAnsi="Times New Roman" w:cs="Times New Roman"/>
          <w:sz w:val="28"/>
          <w:szCs w:val="28"/>
        </w:rPr>
        <w:t xml:space="preserve"> </w:t>
      </w:r>
      <w:r>
        <w:rPr>
          <w:rFonts w:ascii="Times New Roman" w:hAnsi="Times New Roman" w:cs="Times New Roman"/>
          <w:sz w:val="28"/>
          <w:szCs w:val="28"/>
        </w:rPr>
        <w:t>202</w:t>
      </w:r>
      <w:r w:rsidR="00F9449F">
        <w:rPr>
          <w:rFonts w:ascii="Times New Roman" w:hAnsi="Times New Roman" w:cs="Times New Roman"/>
          <w:sz w:val="28"/>
          <w:szCs w:val="28"/>
        </w:rPr>
        <w:t>4</w:t>
      </w:r>
      <w:r w:rsidR="006033EE">
        <w:rPr>
          <w:rFonts w:ascii="Times New Roman" w:hAnsi="Times New Roman" w:cs="Times New Roman"/>
          <w:sz w:val="28"/>
          <w:szCs w:val="28"/>
        </w:rPr>
        <w:t xml:space="preserve"> </w:t>
      </w:r>
      <w:r w:rsidR="003D2270">
        <w:rPr>
          <w:rFonts w:ascii="Times New Roman" w:hAnsi="Times New Roman" w:cs="Times New Roman"/>
          <w:sz w:val="28"/>
          <w:szCs w:val="28"/>
        </w:rPr>
        <w:t>г.</w:t>
      </w:r>
    </w:p>
    <w:p w14:paraId="735CA1F6" w14:textId="77777777" w:rsidR="003D2270" w:rsidRDefault="003D2270" w:rsidP="003D2270">
      <w:pPr>
        <w:rPr>
          <w:rFonts w:ascii="Times New Roman" w:eastAsia="Times New Roman" w:hAnsi="Times New Roman" w:cs="Times New Roman"/>
          <w:b/>
          <w:sz w:val="28"/>
          <w:szCs w:val="28"/>
          <w:lang w:eastAsia="ru-RU"/>
        </w:rPr>
      </w:pPr>
    </w:p>
    <w:p w14:paraId="4BAF4943" w14:textId="08A099ED" w:rsidR="00FB7C84" w:rsidRPr="00FB7C84" w:rsidRDefault="00FB7C84" w:rsidP="003D2270">
      <w:pPr>
        <w:rPr>
          <w:rFonts w:ascii="Times New Roman" w:eastAsia="Times New Roman" w:hAnsi="Times New Roman" w:cs="Times New Roman"/>
          <w:b/>
          <w:sz w:val="28"/>
          <w:szCs w:val="28"/>
          <w:lang w:eastAsia="ru-RU"/>
        </w:rPr>
      </w:pPr>
      <w:r w:rsidRPr="00FB7C84">
        <w:rPr>
          <w:rFonts w:ascii="Times New Roman" w:eastAsia="Times New Roman" w:hAnsi="Times New Roman" w:cs="Times New Roman"/>
          <w:b/>
          <w:sz w:val="28"/>
          <w:szCs w:val="28"/>
          <w:lang w:eastAsia="ru-RU"/>
        </w:rPr>
        <w:t>Содержание</w:t>
      </w:r>
      <w:r w:rsidRPr="00FB7C84">
        <w:rPr>
          <w:rFonts w:ascii="Times New Roman" w:eastAsia="Times New Roman" w:hAnsi="Times New Roman" w:cs="Times New Roman"/>
          <w:b/>
          <w:sz w:val="28"/>
          <w:szCs w:val="28"/>
          <w:lang w:eastAsia="ru-RU"/>
        </w:rPr>
        <w:tab/>
      </w:r>
    </w:p>
    <w:tbl>
      <w:tblPr>
        <w:tblStyle w:val="a4"/>
        <w:tblpPr w:leftFromText="180" w:rightFromText="180" w:vertAnchor="text" w:horzAnchor="margin" w:tblpX="-459" w:tblpY="192"/>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2"/>
        <w:gridCol w:w="4791"/>
      </w:tblGrid>
      <w:tr w:rsidR="00FB7C84" w14:paraId="0D0E7649" w14:textId="77777777" w:rsidTr="003D2270">
        <w:tc>
          <w:tcPr>
            <w:tcW w:w="10802" w:type="dxa"/>
          </w:tcPr>
          <w:p w14:paraId="1E9A5E04" w14:textId="77777777" w:rsidR="00FB7C84" w:rsidRPr="000F25A5" w:rsidRDefault="00FB7C84" w:rsidP="003D2270">
            <w:pPr>
              <w:tabs>
                <w:tab w:val="left" w:pos="3825"/>
              </w:tabs>
              <w:spacing w:line="276" w:lineRule="auto"/>
              <w:ind w:firstLine="0"/>
              <w:rPr>
                <w:rFonts w:eastAsia="Times New Roman"/>
                <w:b/>
                <w:lang w:eastAsia="ru-RU"/>
              </w:rPr>
            </w:pPr>
            <w:r w:rsidRPr="000F25A5">
              <w:rPr>
                <w:rFonts w:eastAsia="Times New Roman"/>
                <w:b/>
                <w:lang w:eastAsia="ru-RU"/>
              </w:rPr>
              <w:t>1. Целевой раздел Программы:</w:t>
            </w:r>
            <w:r>
              <w:rPr>
                <w:rFonts w:eastAsia="Times New Roman"/>
                <w:b/>
                <w:lang w:eastAsia="ru-RU"/>
              </w:rPr>
              <w:tab/>
            </w:r>
          </w:p>
        </w:tc>
        <w:tc>
          <w:tcPr>
            <w:tcW w:w="4791" w:type="dxa"/>
          </w:tcPr>
          <w:p w14:paraId="23158EA8" w14:textId="519F5A56" w:rsidR="00FB7C84" w:rsidRPr="00180129" w:rsidRDefault="00180129" w:rsidP="003D2270">
            <w:pPr>
              <w:tabs>
                <w:tab w:val="left" w:pos="43"/>
              </w:tabs>
              <w:spacing w:line="276" w:lineRule="auto"/>
              <w:ind w:right="35" w:firstLine="0"/>
              <w:rPr>
                <w:rFonts w:eastAsia="Times New Roman"/>
                <w:bCs/>
                <w:lang w:eastAsia="ru-RU"/>
              </w:rPr>
            </w:pPr>
            <w:r w:rsidRPr="00180129">
              <w:rPr>
                <w:rFonts w:eastAsia="Times New Roman"/>
                <w:bCs/>
                <w:lang w:eastAsia="ru-RU"/>
              </w:rPr>
              <w:t>4</w:t>
            </w:r>
          </w:p>
        </w:tc>
      </w:tr>
      <w:tr w:rsidR="00FB7C84" w14:paraId="1F4C2BAF" w14:textId="77777777" w:rsidTr="003D2270">
        <w:tc>
          <w:tcPr>
            <w:tcW w:w="10802" w:type="dxa"/>
          </w:tcPr>
          <w:p w14:paraId="7EDC8B48" w14:textId="77777777" w:rsidR="00FB7C84" w:rsidRDefault="00FB7C84" w:rsidP="003D2270">
            <w:pPr>
              <w:spacing w:line="276" w:lineRule="auto"/>
              <w:ind w:firstLine="0"/>
              <w:rPr>
                <w:rFonts w:eastAsia="Times New Roman"/>
                <w:b/>
                <w:lang w:eastAsia="ru-RU"/>
              </w:rPr>
            </w:pPr>
            <w:r>
              <w:rPr>
                <w:rFonts w:eastAsia="Times New Roman"/>
                <w:lang w:eastAsia="ru-RU"/>
              </w:rPr>
              <w:t>1.</w:t>
            </w:r>
            <w:r w:rsidRPr="007D5065">
              <w:rPr>
                <w:rFonts w:eastAsia="Times New Roman"/>
                <w:lang w:eastAsia="ru-RU"/>
              </w:rPr>
              <w:t>1. Пояснительная записка.</w:t>
            </w:r>
          </w:p>
        </w:tc>
        <w:tc>
          <w:tcPr>
            <w:tcW w:w="4791" w:type="dxa"/>
          </w:tcPr>
          <w:p w14:paraId="6DD85545" w14:textId="28294095" w:rsidR="00FB7C84" w:rsidRPr="00182EC6" w:rsidRDefault="00180129" w:rsidP="003D2270">
            <w:pPr>
              <w:tabs>
                <w:tab w:val="left" w:pos="108"/>
              </w:tabs>
              <w:spacing w:line="276" w:lineRule="auto"/>
              <w:ind w:right="35" w:firstLine="0"/>
              <w:rPr>
                <w:rFonts w:eastAsia="Times New Roman"/>
                <w:lang w:eastAsia="ru-RU"/>
              </w:rPr>
            </w:pPr>
            <w:r>
              <w:rPr>
                <w:rFonts w:eastAsia="Times New Roman"/>
                <w:lang w:eastAsia="ru-RU"/>
              </w:rPr>
              <w:t>4-6</w:t>
            </w:r>
          </w:p>
        </w:tc>
      </w:tr>
      <w:tr w:rsidR="00FB7C84" w14:paraId="5FB104C6" w14:textId="77777777" w:rsidTr="003D2270">
        <w:tc>
          <w:tcPr>
            <w:tcW w:w="10802" w:type="dxa"/>
          </w:tcPr>
          <w:p w14:paraId="4834968A" w14:textId="77777777" w:rsidR="00FB7C84" w:rsidRPr="000D26CE" w:rsidRDefault="00FB7C84" w:rsidP="003D2270">
            <w:pPr>
              <w:pStyle w:val="a3"/>
              <w:numPr>
                <w:ilvl w:val="2"/>
                <w:numId w:val="1"/>
              </w:numPr>
              <w:spacing w:line="276" w:lineRule="auto"/>
              <w:ind w:left="0" w:firstLine="0"/>
              <w:rPr>
                <w:rFonts w:eastAsia="Times New Roman"/>
                <w:b/>
                <w:lang w:eastAsia="ru-RU"/>
              </w:rPr>
            </w:pPr>
            <w:r w:rsidRPr="000D26CE">
              <w:rPr>
                <w:rFonts w:eastAsia="Times New Roman"/>
                <w:bdr w:val="none" w:sz="0" w:space="0" w:color="auto" w:frame="1"/>
                <w:lang w:eastAsia="ru-RU"/>
              </w:rPr>
              <w:t>Цели и задачи реализации Программы.</w:t>
            </w:r>
          </w:p>
        </w:tc>
        <w:tc>
          <w:tcPr>
            <w:tcW w:w="4791" w:type="dxa"/>
          </w:tcPr>
          <w:p w14:paraId="24800E4A" w14:textId="7E6870E5" w:rsidR="00FB7C84" w:rsidRPr="00182EC6" w:rsidRDefault="00180129" w:rsidP="003D2270">
            <w:pPr>
              <w:tabs>
                <w:tab w:val="left" w:pos="108"/>
              </w:tabs>
              <w:spacing w:line="276" w:lineRule="auto"/>
              <w:ind w:right="35" w:firstLine="0"/>
              <w:rPr>
                <w:rFonts w:eastAsia="Times New Roman"/>
                <w:lang w:eastAsia="ru-RU"/>
              </w:rPr>
            </w:pPr>
            <w:r>
              <w:rPr>
                <w:rFonts w:eastAsia="Times New Roman"/>
                <w:lang w:eastAsia="ru-RU"/>
              </w:rPr>
              <w:t>6-</w:t>
            </w:r>
            <w:r w:rsidR="000C320D">
              <w:rPr>
                <w:rFonts w:eastAsia="Times New Roman"/>
                <w:lang w:eastAsia="ru-RU"/>
              </w:rPr>
              <w:t>7</w:t>
            </w:r>
          </w:p>
        </w:tc>
      </w:tr>
      <w:tr w:rsidR="00FB7C84" w14:paraId="629DBFF1" w14:textId="77777777" w:rsidTr="003D2270">
        <w:tc>
          <w:tcPr>
            <w:tcW w:w="10802" w:type="dxa"/>
          </w:tcPr>
          <w:p w14:paraId="2510FC3E" w14:textId="6A2246F5" w:rsidR="00FB7C84" w:rsidRPr="00220D27" w:rsidRDefault="00FB7C84" w:rsidP="003D2270">
            <w:pPr>
              <w:spacing w:line="276" w:lineRule="auto"/>
              <w:ind w:firstLine="0"/>
              <w:rPr>
                <w:rFonts w:eastAsia="Times New Roman"/>
                <w:b/>
                <w:lang w:eastAsia="ru-RU"/>
              </w:rPr>
            </w:pPr>
            <w:r w:rsidRPr="00220D27">
              <w:rPr>
                <w:rFonts w:eastAsia="Times New Roman"/>
                <w:bdr w:val="none" w:sz="0" w:space="0" w:color="auto" w:frame="1"/>
                <w:lang w:eastAsia="ru-RU"/>
              </w:rPr>
              <w:t>1.</w:t>
            </w:r>
            <w:r w:rsidR="000C320D">
              <w:rPr>
                <w:rFonts w:eastAsia="Times New Roman"/>
                <w:bdr w:val="none" w:sz="0" w:space="0" w:color="auto" w:frame="1"/>
                <w:lang w:eastAsia="ru-RU"/>
              </w:rPr>
              <w:t>1.</w:t>
            </w:r>
            <w:r w:rsidRPr="00220D27">
              <w:rPr>
                <w:rFonts w:eastAsia="Times New Roman"/>
                <w:bdr w:val="none" w:sz="0" w:space="0" w:color="auto" w:frame="1"/>
                <w:lang w:eastAsia="ru-RU"/>
              </w:rPr>
              <w:t xml:space="preserve">2. </w:t>
            </w:r>
            <w:r>
              <w:rPr>
                <w:rFonts w:eastAsia="Times New Roman"/>
                <w:bdr w:val="none" w:sz="0" w:space="0" w:color="auto" w:frame="1"/>
                <w:lang w:eastAsia="ru-RU"/>
              </w:rPr>
              <w:t xml:space="preserve">  </w:t>
            </w:r>
            <w:r w:rsidRPr="00220D27">
              <w:rPr>
                <w:rFonts w:eastAsia="Times New Roman"/>
                <w:bdr w:val="none" w:sz="0" w:space="0" w:color="auto" w:frame="1"/>
                <w:lang w:eastAsia="ru-RU"/>
              </w:rPr>
              <w:t>Принципы и подходы к формированию Программы.</w:t>
            </w:r>
          </w:p>
        </w:tc>
        <w:tc>
          <w:tcPr>
            <w:tcW w:w="4791" w:type="dxa"/>
          </w:tcPr>
          <w:p w14:paraId="17A9A7F9" w14:textId="1793BB3A" w:rsidR="00FB7C84" w:rsidRPr="00182EC6" w:rsidRDefault="000C320D" w:rsidP="003D2270">
            <w:pPr>
              <w:tabs>
                <w:tab w:val="left" w:pos="108"/>
              </w:tabs>
              <w:spacing w:line="276" w:lineRule="auto"/>
              <w:ind w:right="35" w:firstLine="0"/>
              <w:rPr>
                <w:rFonts w:eastAsia="Times New Roman"/>
                <w:lang w:eastAsia="ru-RU"/>
              </w:rPr>
            </w:pPr>
            <w:r>
              <w:rPr>
                <w:rFonts w:eastAsia="Times New Roman"/>
                <w:lang w:eastAsia="ru-RU"/>
              </w:rPr>
              <w:t>7</w:t>
            </w:r>
          </w:p>
        </w:tc>
      </w:tr>
      <w:tr w:rsidR="00FB7C84" w14:paraId="43947C4C" w14:textId="77777777" w:rsidTr="003D2270">
        <w:tc>
          <w:tcPr>
            <w:tcW w:w="10802" w:type="dxa"/>
          </w:tcPr>
          <w:p w14:paraId="58D95B23" w14:textId="59A4E150" w:rsidR="00FB7C84" w:rsidRPr="000C320D" w:rsidRDefault="00FB7C84" w:rsidP="003D2270">
            <w:pPr>
              <w:pStyle w:val="a3"/>
              <w:numPr>
                <w:ilvl w:val="1"/>
                <w:numId w:val="1"/>
              </w:numPr>
              <w:rPr>
                <w:rFonts w:eastAsia="Times New Roman"/>
                <w:b/>
                <w:lang w:eastAsia="ru-RU"/>
              </w:rPr>
            </w:pPr>
            <w:r w:rsidRPr="000C320D">
              <w:rPr>
                <w:rFonts w:eastAsia="Times New Roman"/>
                <w:lang w:eastAsia="ru-RU"/>
              </w:rPr>
              <w:t>Планируемые результаты реализации Программы</w:t>
            </w:r>
          </w:p>
        </w:tc>
        <w:tc>
          <w:tcPr>
            <w:tcW w:w="4791" w:type="dxa"/>
          </w:tcPr>
          <w:p w14:paraId="258A3EB5" w14:textId="045D9A68" w:rsidR="00FB7C84" w:rsidRPr="00182EC6" w:rsidRDefault="00403905" w:rsidP="003D2270">
            <w:pPr>
              <w:tabs>
                <w:tab w:val="left" w:pos="108"/>
              </w:tabs>
              <w:spacing w:line="276" w:lineRule="auto"/>
              <w:ind w:right="35" w:firstLine="0"/>
              <w:rPr>
                <w:rFonts w:eastAsia="Times New Roman"/>
                <w:lang w:eastAsia="ru-RU"/>
              </w:rPr>
            </w:pPr>
            <w:r>
              <w:rPr>
                <w:rFonts w:eastAsia="Times New Roman"/>
                <w:lang w:eastAsia="ru-RU"/>
              </w:rPr>
              <w:t>8</w:t>
            </w:r>
          </w:p>
        </w:tc>
      </w:tr>
      <w:tr w:rsidR="00FB7C84" w14:paraId="64ECB0A5" w14:textId="77777777" w:rsidTr="003D2270">
        <w:tc>
          <w:tcPr>
            <w:tcW w:w="10802" w:type="dxa"/>
          </w:tcPr>
          <w:p w14:paraId="32714195" w14:textId="77777777" w:rsidR="00FB7C84" w:rsidRPr="006D1DC2" w:rsidRDefault="00FB7C84" w:rsidP="003D2270">
            <w:pPr>
              <w:spacing w:line="276" w:lineRule="auto"/>
              <w:ind w:firstLine="0"/>
              <w:rPr>
                <w:rFonts w:eastAsia="Times New Roman"/>
                <w:lang w:eastAsia="ru-RU"/>
              </w:rPr>
            </w:pPr>
            <w:r>
              <w:rPr>
                <w:rFonts w:eastAsia="Times New Roman"/>
                <w:lang w:eastAsia="ru-RU"/>
              </w:rPr>
              <w:t xml:space="preserve">1.2.1. </w:t>
            </w:r>
            <w:r w:rsidRPr="006D1DC2">
              <w:rPr>
                <w:rFonts w:eastAsia="Times New Roman"/>
                <w:lang w:eastAsia="ru-RU"/>
              </w:rPr>
              <w:t xml:space="preserve">Планируемые образовательные результаты на этапе завершения освоения </w:t>
            </w:r>
            <w:r>
              <w:rPr>
                <w:rFonts w:eastAsia="Times New Roman"/>
                <w:lang w:eastAsia="ru-RU"/>
              </w:rPr>
              <w:t>П</w:t>
            </w:r>
            <w:r w:rsidRPr="006D1DC2">
              <w:rPr>
                <w:rFonts w:eastAsia="Times New Roman"/>
                <w:lang w:eastAsia="ru-RU"/>
              </w:rPr>
              <w:t>рограммы</w:t>
            </w:r>
          </w:p>
        </w:tc>
        <w:tc>
          <w:tcPr>
            <w:tcW w:w="4791" w:type="dxa"/>
          </w:tcPr>
          <w:p w14:paraId="3DEDC007" w14:textId="62D50175" w:rsidR="00FB7C84" w:rsidRPr="00182EC6" w:rsidRDefault="000C320D" w:rsidP="003D2270">
            <w:pPr>
              <w:tabs>
                <w:tab w:val="left" w:pos="0"/>
              </w:tabs>
              <w:spacing w:line="276" w:lineRule="auto"/>
              <w:ind w:right="35" w:firstLine="0"/>
              <w:rPr>
                <w:rFonts w:eastAsia="Times New Roman"/>
                <w:lang w:eastAsia="ru-RU"/>
              </w:rPr>
            </w:pPr>
            <w:r>
              <w:rPr>
                <w:rFonts w:eastAsia="Times New Roman"/>
                <w:lang w:eastAsia="ru-RU"/>
              </w:rPr>
              <w:t>8-</w:t>
            </w:r>
            <w:r w:rsidR="003E11AA">
              <w:rPr>
                <w:rFonts w:eastAsia="Times New Roman"/>
                <w:lang w:eastAsia="ru-RU"/>
              </w:rPr>
              <w:t>1</w:t>
            </w:r>
            <w:r w:rsidR="002056CD">
              <w:rPr>
                <w:rFonts w:eastAsia="Times New Roman"/>
                <w:lang w:eastAsia="ru-RU"/>
              </w:rPr>
              <w:t>0</w:t>
            </w:r>
          </w:p>
        </w:tc>
      </w:tr>
      <w:tr w:rsidR="00FB7C84" w14:paraId="2F65F74B" w14:textId="77777777" w:rsidTr="003D2270">
        <w:tc>
          <w:tcPr>
            <w:tcW w:w="10802" w:type="dxa"/>
          </w:tcPr>
          <w:p w14:paraId="67419D8E" w14:textId="66AB5A04" w:rsidR="00FB7C84" w:rsidRPr="00D90738" w:rsidRDefault="00FB7C84" w:rsidP="00794F0E">
            <w:pPr>
              <w:pStyle w:val="a3"/>
              <w:numPr>
                <w:ilvl w:val="1"/>
                <w:numId w:val="10"/>
              </w:numPr>
              <w:rPr>
                <w:rFonts w:eastAsia="Times New Roman"/>
                <w:lang w:eastAsia="ru-RU"/>
              </w:rPr>
            </w:pPr>
            <w:r w:rsidRPr="00D90738">
              <w:rPr>
                <w:rFonts w:eastAsia="Times New Roman"/>
                <w:lang w:eastAsia="ru-RU"/>
              </w:rPr>
              <w:t>Педагогическая диагностика достижения планируемых образовательных результатов</w:t>
            </w:r>
          </w:p>
        </w:tc>
        <w:tc>
          <w:tcPr>
            <w:tcW w:w="4791" w:type="dxa"/>
          </w:tcPr>
          <w:p w14:paraId="5B4634D7" w14:textId="411275B7" w:rsidR="00FB7C84" w:rsidRPr="00182EC6" w:rsidRDefault="002056CD" w:rsidP="003D2270">
            <w:pPr>
              <w:tabs>
                <w:tab w:val="left" w:pos="108"/>
              </w:tabs>
              <w:spacing w:line="276" w:lineRule="auto"/>
              <w:ind w:right="35" w:firstLine="0"/>
              <w:rPr>
                <w:rFonts w:eastAsia="Times New Roman"/>
                <w:lang w:eastAsia="ru-RU"/>
              </w:rPr>
            </w:pPr>
            <w:r>
              <w:rPr>
                <w:rFonts w:eastAsia="Times New Roman"/>
                <w:lang w:eastAsia="ru-RU"/>
              </w:rPr>
              <w:t>10-12</w:t>
            </w:r>
          </w:p>
        </w:tc>
      </w:tr>
      <w:tr w:rsidR="00FB7C84" w14:paraId="3523BD0D" w14:textId="77777777" w:rsidTr="003D2270">
        <w:tc>
          <w:tcPr>
            <w:tcW w:w="10802" w:type="dxa"/>
          </w:tcPr>
          <w:p w14:paraId="75CCD441" w14:textId="77777777" w:rsidR="00FB7C84" w:rsidRPr="000F25A5" w:rsidRDefault="00FB7C84" w:rsidP="003D2270">
            <w:pPr>
              <w:spacing w:line="276" w:lineRule="auto"/>
              <w:ind w:firstLine="0"/>
              <w:rPr>
                <w:rFonts w:eastAsia="Times New Roman"/>
                <w:lang w:eastAsia="ru-RU"/>
              </w:rPr>
            </w:pPr>
            <w:r w:rsidRPr="000F25A5">
              <w:rPr>
                <w:rFonts w:eastAsia="Times New Roman"/>
                <w:b/>
                <w:bCs/>
                <w:lang w:eastAsia="ru-RU"/>
              </w:rPr>
              <w:t>2.</w:t>
            </w:r>
            <w:r w:rsidRPr="000F25A5">
              <w:rPr>
                <w:rFonts w:eastAsia="Times New Roman"/>
                <w:b/>
                <w:lang w:eastAsia="ru-RU"/>
              </w:rPr>
              <w:t> Содержательный раздел Программы:</w:t>
            </w:r>
          </w:p>
        </w:tc>
        <w:tc>
          <w:tcPr>
            <w:tcW w:w="4791" w:type="dxa"/>
          </w:tcPr>
          <w:p w14:paraId="4DF7C3EA" w14:textId="25422825" w:rsidR="00FB7C84" w:rsidRPr="004E14E3" w:rsidRDefault="002056CD" w:rsidP="003D2270">
            <w:pPr>
              <w:tabs>
                <w:tab w:val="left" w:pos="108"/>
              </w:tabs>
              <w:spacing w:line="276" w:lineRule="auto"/>
              <w:ind w:right="35" w:firstLine="0"/>
              <w:rPr>
                <w:rFonts w:eastAsia="Times New Roman"/>
                <w:bCs/>
                <w:lang w:eastAsia="ru-RU"/>
              </w:rPr>
            </w:pPr>
            <w:r>
              <w:rPr>
                <w:rFonts w:eastAsia="Times New Roman"/>
                <w:bCs/>
                <w:lang w:eastAsia="ru-RU"/>
              </w:rPr>
              <w:t>12</w:t>
            </w:r>
          </w:p>
        </w:tc>
      </w:tr>
      <w:tr w:rsidR="00FB7C84" w14:paraId="6E187FDC" w14:textId="77777777" w:rsidTr="003D2270">
        <w:tc>
          <w:tcPr>
            <w:tcW w:w="10802" w:type="dxa"/>
          </w:tcPr>
          <w:p w14:paraId="37187BC8" w14:textId="77777777" w:rsidR="00FB7C84" w:rsidRPr="00534E89" w:rsidRDefault="00FB7C84" w:rsidP="003D2270">
            <w:pPr>
              <w:spacing w:line="276" w:lineRule="auto"/>
              <w:ind w:firstLine="0"/>
              <w:rPr>
                <w:rFonts w:eastAsia="Times New Roman"/>
                <w:bCs/>
                <w:lang w:eastAsia="ru-RU"/>
              </w:rPr>
            </w:pPr>
            <w:r w:rsidRPr="00534E89">
              <w:rPr>
                <w:rFonts w:eastAsia="Times New Roman"/>
                <w:bCs/>
                <w:lang w:eastAsia="ru-RU"/>
              </w:rPr>
              <w:t xml:space="preserve">2.1. </w:t>
            </w:r>
            <w:r>
              <w:rPr>
                <w:rFonts w:eastAsia="Times New Roman"/>
                <w:bCs/>
                <w:lang w:eastAsia="ru-RU"/>
              </w:rPr>
              <w:t>Общее положение</w:t>
            </w:r>
          </w:p>
        </w:tc>
        <w:tc>
          <w:tcPr>
            <w:tcW w:w="4791" w:type="dxa"/>
          </w:tcPr>
          <w:p w14:paraId="41517C40" w14:textId="62FFC0A5" w:rsidR="00FB7C84" w:rsidRPr="00182EC6" w:rsidRDefault="00A055F1" w:rsidP="003D2270">
            <w:pPr>
              <w:tabs>
                <w:tab w:val="left" w:pos="108"/>
              </w:tabs>
              <w:spacing w:line="276" w:lineRule="auto"/>
              <w:ind w:right="35" w:firstLine="0"/>
              <w:rPr>
                <w:rFonts w:eastAsia="Times New Roman"/>
                <w:lang w:eastAsia="ru-RU"/>
              </w:rPr>
            </w:pPr>
            <w:r>
              <w:rPr>
                <w:rFonts w:eastAsia="Times New Roman"/>
                <w:lang w:eastAsia="ru-RU"/>
              </w:rPr>
              <w:t>12-14</w:t>
            </w:r>
          </w:p>
        </w:tc>
      </w:tr>
      <w:tr w:rsidR="00FB7C84" w14:paraId="46611C6C" w14:textId="77777777" w:rsidTr="003D2270">
        <w:tc>
          <w:tcPr>
            <w:tcW w:w="10802" w:type="dxa"/>
          </w:tcPr>
          <w:p w14:paraId="3CEE083E" w14:textId="77777777" w:rsidR="00FB7C84" w:rsidRPr="000A128B" w:rsidRDefault="00FB7C84" w:rsidP="003D2270">
            <w:pPr>
              <w:spacing w:line="276" w:lineRule="auto"/>
              <w:ind w:firstLine="0"/>
              <w:rPr>
                <w:rFonts w:eastAsia="Times New Roman"/>
                <w:b/>
                <w:bCs/>
                <w:u w:val="single"/>
                <w:lang w:eastAsia="ru-RU"/>
              </w:rPr>
            </w:pPr>
            <w:r w:rsidRPr="000A128B">
              <w:rPr>
                <w:rFonts w:eastAsia="Times New Roman"/>
                <w:b/>
                <w:lang w:eastAsia="ru-RU"/>
              </w:rPr>
              <w:t xml:space="preserve">2.2. </w:t>
            </w:r>
            <w:r>
              <w:rPr>
                <w:rFonts w:eastAsia="Times New Roman"/>
                <w:b/>
                <w:lang w:eastAsia="ru-RU"/>
              </w:rPr>
              <w:t>П</w:t>
            </w:r>
            <w:r w:rsidRPr="000A128B">
              <w:rPr>
                <w:rFonts w:eastAsia="Times New Roman"/>
                <w:b/>
                <w:lang w:eastAsia="ru-RU"/>
              </w:rPr>
              <w:t>рограмма образования</w:t>
            </w:r>
          </w:p>
        </w:tc>
        <w:tc>
          <w:tcPr>
            <w:tcW w:w="4791" w:type="dxa"/>
          </w:tcPr>
          <w:p w14:paraId="12BF0CF7" w14:textId="40191098" w:rsidR="00FB7C84" w:rsidRPr="00182EC6" w:rsidRDefault="00A055F1" w:rsidP="003D2270">
            <w:pPr>
              <w:tabs>
                <w:tab w:val="left" w:pos="108"/>
              </w:tabs>
              <w:spacing w:line="276" w:lineRule="auto"/>
              <w:ind w:right="35" w:firstLine="0"/>
              <w:rPr>
                <w:rFonts w:eastAsia="Times New Roman"/>
                <w:lang w:eastAsia="ru-RU"/>
              </w:rPr>
            </w:pPr>
            <w:r>
              <w:rPr>
                <w:rFonts w:eastAsia="Times New Roman"/>
                <w:lang w:eastAsia="ru-RU"/>
              </w:rPr>
              <w:t>14</w:t>
            </w:r>
          </w:p>
        </w:tc>
      </w:tr>
      <w:tr w:rsidR="00FB7C84" w14:paraId="736D8C93" w14:textId="77777777" w:rsidTr="003D2270">
        <w:tc>
          <w:tcPr>
            <w:tcW w:w="10802" w:type="dxa"/>
          </w:tcPr>
          <w:p w14:paraId="168C3A06" w14:textId="77777777" w:rsidR="00FB7C84" w:rsidRDefault="00FB7C84" w:rsidP="003D2270">
            <w:pPr>
              <w:spacing w:line="276" w:lineRule="auto"/>
              <w:ind w:firstLine="0"/>
              <w:rPr>
                <w:rFonts w:eastAsia="Times New Roman"/>
                <w:lang w:eastAsia="ru-RU"/>
              </w:rPr>
            </w:pPr>
            <w:r w:rsidRPr="00574B2B">
              <w:rPr>
                <w:rFonts w:eastAsia="Times New Roman"/>
                <w:lang w:eastAsia="ru-RU"/>
              </w:rPr>
              <w:t>2.2.1. Пояснительная записка</w:t>
            </w:r>
          </w:p>
        </w:tc>
        <w:tc>
          <w:tcPr>
            <w:tcW w:w="4791" w:type="dxa"/>
          </w:tcPr>
          <w:p w14:paraId="1C9AA30B" w14:textId="348E12B1" w:rsidR="00FB7C84" w:rsidRPr="00182EC6" w:rsidRDefault="00A055F1" w:rsidP="003D2270">
            <w:pPr>
              <w:tabs>
                <w:tab w:val="left" w:pos="108"/>
              </w:tabs>
              <w:spacing w:line="276" w:lineRule="auto"/>
              <w:ind w:right="35" w:firstLine="0"/>
              <w:rPr>
                <w:rFonts w:eastAsia="Times New Roman"/>
                <w:lang w:eastAsia="ru-RU"/>
              </w:rPr>
            </w:pPr>
            <w:r>
              <w:rPr>
                <w:rFonts w:eastAsia="Times New Roman"/>
                <w:lang w:eastAsia="ru-RU"/>
              </w:rPr>
              <w:t>14</w:t>
            </w:r>
          </w:p>
        </w:tc>
      </w:tr>
      <w:tr w:rsidR="00FB7C84" w14:paraId="44700B29" w14:textId="77777777" w:rsidTr="003D2270">
        <w:tc>
          <w:tcPr>
            <w:tcW w:w="10802" w:type="dxa"/>
          </w:tcPr>
          <w:p w14:paraId="4CB6CA5A" w14:textId="77777777" w:rsidR="00FB7C84" w:rsidRPr="00574B2B" w:rsidRDefault="00FB7C84" w:rsidP="003D2270">
            <w:pPr>
              <w:spacing w:line="276" w:lineRule="auto"/>
              <w:ind w:firstLine="0"/>
              <w:rPr>
                <w:rFonts w:eastAsia="Times New Roman"/>
                <w:lang w:eastAsia="ru-RU"/>
              </w:rPr>
            </w:pPr>
            <w:r w:rsidRPr="00574B2B">
              <w:rPr>
                <w:rFonts w:eastAsia="Times New Roman"/>
                <w:lang w:eastAsia="ru-RU"/>
              </w:rPr>
              <w:t>2.2.2. Задачи и содержание образования по образовательным областям</w:t>
            </w:r>
          </w:p>
        </w:tc>
        <w:tc>
          <w:tcPr>
            <w:tcW w:w="4791" w:type="dxa"/>
          </w:tcPr>
          <w:p w14:paraId="1B7DCEB7" w14:textId="55D14605" w:rsidR="00FB7C84" w:rsidRPr="00182EC6" w:rsidRDefault="00A055F1" w:rsidP="003D2270">
            <w:pPr>
              <w:tabs>
                <w:tab w:val="left" w:pos="108"/>
              </w:tabs>
              <w:spacing w:line="276" w:lineRule="auto"/>
              <w:ind w:right="35" w:firstLine="0"/>
              <w:rPr>
                <w:rFonts w:eastAsia="Times New Roman"/>
                <w:lang w:eastAsia="ru-RU"/>
              </w:rPr>
            </w:pPr>
            <w:r>
              <w:rPr>
                <w:rFonts w:eastAsia="Times New Roman"/>
                <w:lang w:eastAsia="ru-RU"/>
              </w:rPr>
              <w:t>14</w:t>
            </w:r>
          </w:p>
        </w:tc>
      </w:tr>
      <w:tr w:rsidR="00FB7C84" w14:paraId="7ED01AC4" w14:textId="77777777" w:rsidTr="003D2270">
        <w:tc>
          <w:tcPr>
            <w:tcW w:w="10802" w:type="dxa"/>
          </w:tcPr>
          <w:p w14:paraId="19690514" w14:textId="77777777" w:rsidR="00FB7C84" w:rsidRDefault="00FB7C84" w:rsidP="003D2270">
            <w:pPr>
              <w:spacing w:line="276" w:lineRule="auto"/>
              <w:ind w:firstLine="0"/>
              <w:rPr>
                <w:rFonts w:eastAsia="Times New Roman"/>
                <w:lang w:eastAsia="ru-RU"/>
              </w:rPr>
            </w:pPr>
            <w:r w:rsidRPr="00574B2B">
              <w:rPr>
                <w:rFonts w:eastAsia="Times New Roman"/>
                <w:lang w:eastAsia="ru-RU"/>
              </w:rPr>
              <w:t>2.2.2.1. Социально-коммуникативное развитие</w:t>
            </w:r>
          </w:p>
        </w:tc>
        <w:tc>
          <w:tcPr>
            <w:tcW w:w="4791" w:type="dxa"/>
          </w:tcPr>
          <w:p w14:paraId="6CF49A4B" w14:textId="775BB897" w:rsidR="00FB7C84" w:rsidRPr="00182EC6" w:rsidRDefault="00A055F1" w:rsidP="003D2270">
            <w:pPr>
              <w:tabs>
                <w:tab w:val="left" w:pos="108"/>
              </w:tabs>
              <w:spacing w:line="276" w:lineRule="auto"/>
              <w:ind w:right="35" w:firstLine="0"/>
              <w:rPr>
                <w:rFonts w:eastAsia="Times New Roman"/>
                <w:lang w:eastAsia="ru-RU"/>
              </w:rPr>
            </w:pPr>
            <w:r>
              <w:rPr>
                <w:rFonts w:eastAsia="Times New Roman"/>
                <w:lang w:eastAsia="ru-RU"/>
              </w:rPr>
              <w:t>1</w:t>
            </w:r>
            <w:r w:rsidR="0077110C">
              <w:rPr>
                <w:rFonts w:eastAsia="Times New Roman"/>
                <w:lang w:eastAsia="ru-RU"/>
              </w:rPr>
              <w:t>4-20</w:t>
            </w:r>
          </w:p>
        </w:tc>
      </w:tr>
      <w:tr w:rsidR="00FB7C84" w14:paraId="551BD2A5" w14:textId="77777777" w:rsidTr="003D2270">
        <w:tc>
          <w:tcPr>
            <w:tcW w:w="10802" w:type="dxa"/>
          </w:tcPr>
          <w:p w14:paraId="109FC439" w14:textId="77777777" w:rsidR="00FB7C84" w:rsidRDefault="00FB7C84" w:rsidP="003D2270">
            <w:pPr>
              <w:spacing w:line="276" w:lineRule="auto"/>
              <w:ind w:firstLine="0"/>
              <w:rPr>
                <w:rFonts w:eastAsia="Times New Roman"/>
                <w:lang w:eastAsia="ru-RU"/>
              </w:rPr>
            </w:pPr>
            <w:r w:rsidRPr="00574B2B">
              <w:rPr>
                <w:rFonts w:eastAsia="Times New Roman"/>
                <w:lang w:eastAsia="ru-RU"/>
              </w:rPr>
              <w:t>2.2.2.2. Познавательное развитие</w:t>
            </w:r>
          </w:p>
        </w:tc>
        <w:tc>
          <w:tcPr>
            <w:tcW w:w="4791" w:type="dxa"/>
          </w:tcPr>
          <w:p w14:paraId="5C376B4A" w14:textId="75C99144" w:rsidR="00FB7C84" w:rsidRPr="00182EC6" w:rsidRDefault="0077110C" w:rsidP="003D2270">
            <w:pPr>
              <w:tabs>
                <w:tab w:val="left" w:pos="108"/>
              </w:tabs>
              <w:spacing w:line="276" w:lineRule="auto"/>
              <w:ind w:right="35" w:firstLine="0"/>
              <w:rPr>
                <w:rFonts w:eastAsia="Times New Roman"/>
                <w:lang w:eastAsia="ru-RU"/>
              </w:rPr>
            </w:pPr>
            <w:r>
              <w:rPr>
                <w:rFonts w:eastAsia="Times New Roman"/>
                <w:lang w:eastAsia="ru-RU"/>
              </w:rPr>
              <w:t>20-24</w:t>
            </w:r>
          </w:p>
        </w:tc>
      </w:tr>
      <w:tr w:rsidR="00FB7C84" w14:paraId="1C1C0A20" w14:textId="77777777" w:rsidTr="003D2270">
        <w:tc>
          <w:tcPr>
            <w:tcW w:w="10802" w:type="dxa"/>
          </w:tcPr>
          <w:p w14:paraId="276CD8D6" w14:textId="77777777" w:rsidR="00FB7C84" w:rsidRDefault="00FB7C84" w:rsidP="003D2270">
            <w:pPr>
              <w:spacing w:line="276" w:lineRule="auto"/>
              <w:ind w:firstLine="0"/>
              <w:rPr>
                <w:rFonts w:eastAsia="Times New Roman"/>
                <w:lang w:eastAsia="ru-RU"/>
              </w:rPr>
            </w:pPr>
            <w:r w:rsidRPr="00574B2B">
              <w:rPr>
                <w:rFonts w:eastAsia="Times New Roman"/>
                <w:lang w:eastAsia="ru-RU"/>
              </w:rPr>
              <w:t>2.2.2.3. Речевое развитие</w:t>
            </w:r>
          </w:p>
        </w:tc>
        <w:tc>
          <w:tcPr>
            <w:tcW w:w="4791" w:type="dxa"/>
          </w:tcPr>
          <w:p w14:paraId="15C75BDE" w14:textId="0CB268D4" w:rsidR="00FB7C84" w:rsidRPr="00182EC6" w:rsidRDefault="0077110C" w:rsidP="003D2270">
            <w:pPr>
              <w:tabs>
                <w:tab w:val="left" w:pos="108"/>
              </w:tabs>
              <w:spacing w:line="276" w:lineRule="auto"/>
              <w:ind w:right="35" w:firstLine="0"/>
              <w:rPr>
                <w:rFonts w:eastAsia="Times New Roman"/>
                <w:lang w:eastAsia="ru-RU"/>
              </w:rPr>
            </w:pPr>
            <w:r>
              <w:rPr>
                <w:rFonts w:eastAsia="Times New Roman"/>
                <w:lang w:eastAsia="ru-RU"/>
              </w:rPr>
              <w:t>24-30</w:t>
            </w:r>
          </w:p>
        </w:tc>
      </w:tr>
      <w:tr w:rsidR="00FB7C84" w14:paraId="2B96E76A" w14:textId="77777777" w:rsidTr="003D2270">
        <w:tc>
          <w:tcPr>
            <w:tcW w:w="10802" w:type="dxa"/>
          </w:tcPr>
          <w:p w14:paraId="7ABD231F" w14:textId="77777777" w:rsidR="00FB7C84" w:rsidRDefault="00FB7C84" w:rsidP="003D2270">
            <w:pPr>
              <w:spacing w:line="276" w:lineRule="auto"/>
              <w:ind w:firstLine="0"/>
              <w:rPr>
                <w:rFonts w:eastAsia="Times New Roman"/>
                <w:lang w:eastAsia="ru-RU"/>
              </w:rPr>
            </w:pPr>
            <w:r w:rsidRPr="009B40C8">
              <w:rPr>
                <w:rFonts w:eastAsia="Times New Roman"/>
                <w:lang w:eastAsia="ru-RU"/>
              </w:rPr>
              <w:t>2.2.2.4. Художественно-эстетическое развитие</w:t>
            </w:r>
          </w:p>
        </w:tc>
        <w:tc>
          <w:tcPr>
            <w:tcW w:w="4791" w:type="dxa"/>
          </w:tcPr>
          <w:p w14:paraId="44F950A0" w14:textId="09537624" w:rsidR="00FB7C84" w:rsidRPr="00182EC6" w:rsidRDefault="0077110C" w:rsidP="003D2270">
            <w:pPr>
              <w:tabs>
                <w:tab w:val="left" w:pos="108"/>
              </w:tabs>
              <w:spacing w:line="276" w:lineRule="auto"/>
              <w:ind w:right="35" w:firstLine="0"/>
              <w:rPr>
                <w:rFonts w:eastAsia="Times New Roman"/>
                <w:lang w:eastAsia="ru-RU"/>
              </w:rPr>
            </w:pPr>
            <w:r>
              <w:rPr>
                <w:rFonts w:eastAsia="Times New Roman"/>
                <w:lang w:eastAsia="ru-RU"/>
              </w:rPr>
              <w:t>30-43</w:t>
            </w:r>
          </w:p>
        </w:tc>
      </w:tr>
      <w:tr w:rsidR="00FB7C84" w14:paraId="228410C1" w14:textId="77777777" w:rsidTr="003D2270">
        <w:tc>
          <w:tcPr>
            <w:tcW w:w="10802" w:type="dxa"/>
          </w:tcPr>
          <w:p w14:paraId="57388674" w14:textId="77777777" w:rsidR="00FB7C84" w:rsidRDefault="00FB7C84" w:rsidP="003D2270">
            <w:pPr>
              <w:spacing w:line="276" w:lineRule="auto"/>
              <w:ind w:firstLine="0"/>
              <w:rPr>
                <w:rFonts w:eastAsia="Times New Roman"/>
                <w:lang w:eastAsia="ru-RU"/>
              </w:rPr>
            </w:pPr>
            <w:r w:rsidRPr="009B40C8">
              <w:rPr>
                <w:rFonts w:eastAsia="Times New Roman"/>
                <w:lang w:eastAsia="ru-RU"/>
              </w:rPr>
              <w:t>2.2.2.5. Физическое развитие</w:t>
            </w:r>
          </w:p>
        </w:tc>
        <w:tc>
          <w:tcPr>
            <w:tcW w:w="4791" w:type="dxa"/>
          </w:tcPr>
          <w:p w14:paraId="2E8AEBC8" w14:textId="64C7859B" w:rsidR="00FB7C84" w:rsidRPr="00182EC6" w:rsidRDefault="0077110C" w:rsidP="003D2270">
            <w:pPr>
              <w:tabs>
                <w:tab w:val="left" w:pos="108"/>
              </w:tabs>
              <w:spacing w:line="276" w:lineRule="auto"/>
              <w:ind w:right="35" w:firstLine="0"/>
              <w:rPr>
                <w:rFonts w:eastAsia="Times New Roman"/>
                <w:lang w:eastAsia="ru-RU"/>
              </w:rPr>
            </w:pPr>
            <w:r>
              <w:rPr>
                <w:rFonts w:eastAsia="Times New Roman"/>
                <w:lang w:eastAsia="ru-RU"/>
              </w:rPr>
              <w:t>43-47</w:t>
            </w:r>
          </w:p>
        </w:tc>
      </w:tr>
      <w:tr w:rsidR="00EE4A7E" w14:paraId="67D58278" w14:textId="77777777" w:rsidTr="003D2270">
        <w:tc>
          <w:tcPr>
            <w:tcW w:w="10802" w:type="dxa"/>
          </w:tcPr>
          <w:p w14:paraId="3F837F53" w14:textId="77777777" w:rsidR="00EE4A7E" w:rsidRPr="009B40C8" w:rsidRDefault="00EE4A7E" w:rsidP="003D2270">
            <w:pPr>
              <w:ind w:firstLine="0"/>
              <w:rPr>
                <w:rFonts w:eastAsia="Times New Roman"/>
                <w:lang w:eastAsia="ru-RU"/>
              </w:rPr>
            </w:pPr>
            <w:r w:rsidRPr="009B40C8">
              <w:rPr>
                <w:rFonts w:eastAsia="Times New Roman"/>
                <w:lang w:eastAsia="ru-RU"/>
              </w:rPr>
              <w:t>2.2.2.</w:t>
            </w:r>
            <w:r>
              <w:rPr>
                <w:rFonts w:eastAsia="Times New Roman"/>
                <w:lang w:eastAsia="ru-RU"/>
              </w:rPr>
              <w:t>6</w:t>
            </w:r>
            <w:r w:rsidRPr="009B40C8">
              <w:rPr>
                <w:rFonts w:eastAsia="Times New Roman"/>
                <w:lang w:eastAsia="ru-RU"/>
              </w:rPr>
              <w:t xml:space="preserve">. </w:t>
            </w:r>
            <w:r w:rsidRPr="00EE4A7E">
              <w:rPr>
                <w:rFonts w:eastAsia="Times New Roman"/>
                <w:lang w:eastAsia="ru-RU"/>
              </w:rPr>
              <w:t xml:space="preserve">Вариативные формы, способы, методы и средства реализации </w:t>
            </w:r>
            <w:r>
              <w:rPr>
                <w:rFonts w:eastAsia="Times New Roman"/>
                <w:lang w:eastAsia="ru-RU"/>
              </w:rPr>
              <w:t>П</w:t>
            </w:r>
            <w:r w:rsidRPr="00EE4A7E">
              <w:rPr>
                <w:rFonts w:eastAsia="Times New Roman"/>
                <w:lang w:eastAsia="ru-RU"/>
              </w:rPr>
              <w:t>рограммы</w:t>
            </w:r>
          </w:p>
        </w:tc>
        <w:tc>
          <w:tcPr>
            <w:tcW w:w="4791" w:type="dxa"/>
          </w:tcPr>
          <w:p w14:paraId="32B86A5F" w14:textId="1421BA0D" w:rsidR="00EE4A7E" w:rsidRPr="00182EC6" w:rsidRDefault="0077110C" w:rsidP="003D2270">
            <w:pPr>
              <w:tabs>
                <w:tab w:val="left" w:pos="108"/>
              </w:tabs>
              <w:ind w:right="35" w:firstLine="0"/>
              <w:rPr>
                <w:rFonts w:eastAsia="Times New Roman"/>
                <w:lang w:eastAsia="ru-RU"/>
              </w:rPr>
            </w:pPr>
            <w:r>
              <w:rPr>
                <w:rFonts w:eastAsia="Times New Roman"/>
                <w:lang w:eastAsia="ru-RU"/>
              </w:rPr>
              <w:t>48-53</w:t>
            </w:r>
          </w:p>
        </w:tc>
      </w:tr>
      <w:tr w:rsidR="00EE4A7E" w14:paraId="43820A26" w14:textId="77777777" w:rsidTr="003D2270">
        <w:tc>
          <w:tcPr>
            <w:tcW w:w="10802" w:type="dxa"/>
          </w:tcPr>
          <w:p w14:paraId="04FB2C22" w14:textId="074A634F" w:rsidR="00EE4A7E" w:rsidRPr="009B40C8" w:rsidRDefault="00EE4A7E" w:rsidP="003D2270">
            <w:pPr>
              <w:ind w:firstLine="0"/>
              <w:rPr>
                <w:rFonts w:eastAsia="Times New Roman"/>
                <w:lang w:eastAsia="ru-RU"/>
              </w:rPr>
            </w:pPr>
            <w:r w:rsidRPr="009B40C8">
              <w:rPr>
                <w:rFonts w:eastAsia="Times New Roman"/>
                <w:lang w:eastAsia="ru-RU"/>
              </w:rPr>
              <w:t>2.2.2.</w:t>
            </w:r>
            <w:r>
              <w:rPr>
                <w:rFonts w:eastAsia="Times New Roman"/>
                <w:lang w:eastAsia="ru-RU"/>
              </w:rPr>
              <w:t>7</w:t>
            </w:r>
            <w:r w:rsidRPr="009B40C8">
              <w:rPr>
                <w:rFonts w:eastAsia="Times New Roman"/>
                <w:lang w:eastAsia="ru-RU"/>
              </w:rPr>
              <w:t>.</w:t>
            </w:r>
            <w:r w:rsidR="00563882">
              <w:rPr>
                <w:rFonts w:eastAsia="Times New Roman"/>
                <w:lang w:eastAsia="ru-RU"/>
              </w:rPr>
              <w:t xml:space="preserve"> </w:t>
            </w:r>
            <w:r w:rsidRPr="00EE4A7E">
              <w:rPr>
                <w:rFonts w:eastAsia="Times New Roman"/>
                <w:lang w:eastAsia="ru-RU"/>
              </w:rPr>
              <w:t>Особенности образовательной деятельности разных видов и культурных практик</w:t>
            </w:r>
          </w:p>
        </w:tc>
        <w:tc>
          <w:tcPr>
            <w:tcW w:w="4791" w:type="dxa"/>
          </w:tcPr>
          <w:p w14:paraId="32D8D577" w14:textId="165A3C87" w:rsidR="00EE4A7E" w:rsidRPr="00182EC6" w:rsidRDefault="0077110C" w:rsidP="003D2270">
            <w:pPr>
              <w:tabs>
                <w:tab w:val="left" w:pos="108"/>
              </w:tabs>
              <w:ind w:right="35" w:firstLine="0"/>
              <w:rPr>
                <w:rFonts w:eastAsia="Times New Roman"/>
                <w:lang w:eastAsia="ru-RU"/>
              </w:rPr>
            </w:pPr>
            <w:r>
              <w:rPr>
                <w:rFonts w:eastAsia="Times New Roman"/>
                <w:lang w:eastAsia="ru-RU"/>
              </w:rPr>
              <w:t>53-57</w:t>
            </w:r>
          </w:p>
        </w:tc>
      </w:tr>
      <w:tr w:rsidR="00EE4A7E" w14:paraId="568EDC15" w14:textId="77777777" w:rsidTr="003D2270">
        <w:tc>
          <w:tcPr>
            <w:tcW w:w="10802" w:type="dxa"/>
          </w:tcPr>
          <w:p w14:paraId="6ECC3E6D" w14:textId="7B4BB6B4" w:rsidR="00EE4A7E" w:rsidRPr="009B40C8" w:rsidRDefault="00EE4A7E" w:rsidP="003D2270">
            <w:pPr>
              <w:ind w:firstLine="0"/>
              <w:rPr>
                <w:rFonts w:eastAsia="Times New Roman"/>
                <w:lang w:eastAsia="ru-RU"/>
              </w:rPr>
            </w:pPr>
            <w:r w:rsidRPr="009B40C8">
              <w:rPr>
                <w:rFonts w:eastAsia="Times New Roman"/>
                <w:lang w:eastAsia="ru-RU"/>
              </w:rPr>
              <w:t>2.2.2.</w:t>
            </w:r>
            <w:r>
              <w:rPr>
                <w:rFonts w:eastAsia="Times New Roman"/>
                <w:lang w:eastAsia="ru-RU"/>
              </w:rPr>
              <w:t>8</w:t>
            </w:r>
            <w:r w:rsidRPr="009B40C8">
              <w:rPr>
                <w:rFonts w:eastAsia="Times New Roman"/>
                <w:lang w:eastAsia="ru-RU"/>
              </w:rPr>
              <w:t>.</w:t>
            </w:r>
            <w:r w:rsidR="00563882">
              <w:rPr>
                <w:rFonts w:eastAsia="Times New Roman"/>
                <w:lang w:eastAsia="ru-RU"/>
              </w:rPr>
              <w:t xml:space="preserve"> </w:t>
            </w:r>
            <w:r w:rsidRPr="00EE4A7E">
              <w:rPr>
                <w:rFonts w:eastAsia="Times New Roman"/>
                <w:lang w:eastAsia="ru-RU"/>
              </w:rPr>
              <w:t>Способы и направления поддержки детской инициативы</w:t>
            </w:r>
          </w:p>
        </w:tc>
        <w:tc>
          <w:tcPr>
            <w:tcW w:w="4791" w:type="dxa"/>
          </w:tcPr>
          <w:p w14:paraId="2C83C7A5" w14:textId="77F64AEA" w:rsidR="00EE4A7E" w:rsidRPr="00182EC6" w:rsidRDefault="003845BD" w:rsidP="003D2270">
            <w:pPr>
              <w:tabs>
                <w:tab w:val="left" w:pos="108"/>
              </w:tabs>
              <w:ind w:right="35" w:firstLine="0"/>
              <w:rPr>
                <w:rFonts w:eastAsia="Times New Roman"/>
                <w:lang w:eastAsia="ru-RU"/>
              </w:rPr>
            </w:pPr>
            <w:r>
              <w:rPr>
                <w:rFonts w:eastAsia="Times New Roman"/>
                <w:lang w:eastAsia="ru-RU"/>
              </w:rPr>
              <w:t>57-60</w:t>
            </w:r>
          </w:p>
        </w:tc>
      </w:tr>
      <w:tr w:rsidR="00EE4A7E" w14:paraId="2D208E35" w14:textId="77777777" w:rsidTr="003D2270">
        <w:tc>
          <w:tcPr>
            <w:tcW w:w="10802" w:type="dxa"/>
          </w:tcPr>
          <w:p w14:paraId="419DF4FC" w14:textId="22AD10ED" w:rsidR="00EE4A7E" w:rsidRPr="009B40C8" w:rsidRDefault="00EE4A7E" w:rsidP="003D2270">
            <w:pPr>
              <w:ind w:firstLine="0"/>
              <w:rPr>
                <w:rFonts w:eastAsia="Times New Roman"/>
                <w:lang w:eastAsia="ru-RU"/>
              </w:rPr>
            </w:pPr>
            <w:r w:rsidRPr="009B40C8">
              <w:rPr>
                <w:rFonts w:eastAsia="Times New Roman"/>
                <w:lang w:eastAsia="ru-RU"/>
              </w:rPr>
              <w:t>2.2.2.</w:t>
            </w:r>
            <w:r>
              <w:rPr>
                <w:rFonts w:eastAsia="Times New Roman"/>
                <w:lang w:eastAsia="ru-RU"/>
              </w:rPr>
              <w:t>9</w:t>
            </w:r>
            <w:r w:rsidRPr="009B40C8">
              <w:rPr>
                <w:rFonts w:eastAsia="Times New Roman"/>
                <w:lang w:eastAsia="ru-RU"/>
              </w:rPr>
              <w:t>.</w:t>
            </w:r>
            <w:r w:rsidR="00563882">
              <w:rPr>
                <w:rFonts w:eastAsia="Times New Roman"/>
                <w:lang w:eastAsia="ru-RU"/>
              </w:rPr>
              <w:t xml:space="preserve"> </w:t>
            </w:r>
            <w:r w:rsidRPr="00EE4A7E">
              <w:rPr>
                <w:rFonts w:eastAsia="Times New Roman"/>
                <w:lang w:eastAsia="ru-RU"/>
              </w:rPr>
              <w:t>Особенности взаимодействия с семьями обучающихся</w:t>
            </w:r>
          </w:p>
        </w:tc>
        <w:tc>
          <w:tcPr>
            <w:tcW w:w="4791" w:type="dxa"/>
          </w:tcPr>
          <w:p w14:paraId="63CC3BD7" w14:textId="50F6DC86" w:rsidR="00EE4A7E" w:rsidRPr="00182EC6" w:rsidRDefault="003845BD" w:rsidP="00B9040D">
            <w:pPr>
              <w:tabs>
                <w:tab w:val="left" w:pos="108"/>
              </w:tabs>
              <w:ind w:right="35" w:firstLine="0"/>
              <w:jc w:val="left"/>
              <w:rPr>
                <w:rFonts w:eastAsia="Times New Roman"/>
                <w:lang w:eastAsia="ru-RU"/>
              </w:rPr>
            </w:pPr>
            <w:r>
              <w:rPr>
                <w:rFonts w:eastAsia="Times New Roman"/>
                <w:lang w:eastAsia="ru-RU"/>
              </w:rPr>
              <w:t>60-64</w:t>
            </w:r>
          </w:p>
        </w:tc>
      </w:tr>
      <w:tr w:rsidR="00EE4A7E" w14:paraId="03C64438" w14:textId="77777777" w:rsidTr="003D2270">
        <w:tc>
          <w:tcPr>
            <w:tcW w:w="10802" w:type="dxa"/>
          </w:tcPr>
          <w:p w14:paraId="54FC5EB2" w14:textId="646F1F8C" w:rsidR="00EE4A7E" w:rsidRPr="00E37F52" w:rsidRDefault="00EE4A7E" w:rsidP="003D2270">
            <w:pPr>
              <w:ind w:firstLine="0"/>
              <w:rPr>
                <w:rFonts w:eastAsia="Times New Roman"/>
                <w:lang w:eastAsia="ru-RU"/>
              </w:rPr>
            </w:pPr>
            <w:r w:rsidRPr="00E37F52">
              <w:rPr>
                <w:rFonts w:eastAsia="Times New Roman"/>
                <w:lang w:eastAsia="ru-RU"/>
              </w:rPr>
              <w:t>2.2.2.10.</w:t>
            </w:r>
            <w:r w:rsidR="00563882">
              <w:rPr>
                <w:rFonts w:eastAsia="Times New Roman"/>
                <w:lang w:eastAsia="ru-RU"/>
              </w:rPr>
              <w:t xml:space="preserve"> </w:t>
            </w:r>
            <w:r w:rsidRPr="00E37F52">
              <w:rPr>
                <w:rFonts w:eastAsia="Times New Roman"/>
                <w:lang w:eastAsia="ru-RU"/>
              </w:rPr>
              <w:t>Направления и задачи коррекционно-развивающей работы</w:t>
            </w:r>
          </w:p>
        </w:tc>
        <w:tc>
          <w:tcPr>
            <w:tcW w:w="4791" w:type="dxa"/>
          </w:tcPr>
          <w:p w14:paraId="70C9AB87" w14:textId="3B2C8565" w:rsidR="00EE4A7E" w:rsidRPr="00182EC6" w:rsidRDefault="003845BD" w:rsidP="00B9040D">
            <w:pPr>
              <w:tabs>
                <w:tab w:val="left" w:pos="108"/>
              </w:tabs>
              <w:ind w:right="35" w:firstLine="0"/>
              <w:jc w:val="left"/>
              <w:rPr>
                <w:rFonts w:eastAsia="Times New Roman"/>
                <w:lang w:eastAsia="ru-RU"/>
              </w:rPr>
            </w:pPr>
            <w:r>
              <w:rPr>
                <w:rFonts w:eastAsia="Times New Roman"/>
                <w:lang w:eastAsia="ru-RU"/>
              </w:rPr>
              <w:t>64-71</w:t>
            </w:r>
          </w:p>
        </w:tc>
      </w:tr>
      <w:tr w:rsidR="00FB7C84" w14:paraId="5A1D851B" w14:textId="77777777" w:rsidTr="003D2270">
        <w:tc>
          <w:tcPr>
            <w:tcW w:w="10802" w:type="dxa"/>
          </w:tcPr>
          <w:p w14:paraId="6833DAA7" w14:textId="77777777" w:rsidR="00FB7C84" w:rsidRPr="00171CBA" w:rsidRDefault="00FB7C84" w:rsidP="003D2270">
            <w:pPr>
              <w:spacing w:line="276" w:lineRule="auto"/>
              <w:ind w:firstLine="0"/>
              <w:rPr>
                <w:rFonts w:eastAsia="Times New Roman"/>
                <w:b/>
                <w:lang w:eastAsia="ru-RU"/>
              </w:rPr>
            </w:pPr>
            <w:r w:rsidRPr="00171CBA">
              <w:rPr>
                <w:rFonts w:eastAsia="Times New Roman"/>
                <w:b/>
                <w:lang w:eastAsia="ru-RU"/>
              </w:rPr>
              <w:t xml:space="preserve">2.3. </w:t>
            </w:r>
            <w:r>
              <w:rPr>
                <w:rFonts w:eastAsia="Times New Roman"/>
                <w:b/>
                <w:lang w:eastAsia="ru-RU"/>
              </w:rPr>
              <w:t>П</w:t>
            </w:r>
            <w:r w:rsidRPr="00171CBA">
              <w:rPr>
                <w:rFonts w:eastAsia="Times New Roman"/>
                <w:b/>
                <w:lang w:eastAsia="ru-RU"/>
              </w:rPr>
              <w:t>рограмма воспитания</w:t>
            </w:r>
          </w:p>
        </w:tc>
        <w:tc>
          <w:tcPr>
            <w:tcW w:w="4791" w:type="dxa"/>
          </w:tcPr>
          <w:p w14:paraId="28582F5B" w14:textId="685DB78C" w:rsidR="00FB7C84" w:rsidRPr="00182EC6" w:rsidRDefault="003845BD" w:rsidP="003D2270">
            <w:pPr>
              <w:tabs>
                <w:tab w:val="left" w:pos="108"/>
              </w:tabs>
              <w:spacing w:line="276" w:lineRule="auto"/>
              <w:ind w:right="35" w:firstLine="0"/>
              <w:rPr>
                <w:rFonts w:eastAsia="Times New Roman"/>
                <w:lang w:eastAsia="ru-RU"/>
              </w:rPr>
            </w:pPr>
            <w:r>
              <w:rPr>
                <w:rFonts w:eastAsia="Times New Roman"/>
                <w:lang w:eastAsia="ru-RU"/>
              </w:rPr>
              <w:t>72</w:t>
            </w:r>
          </w:p>
        </w:tc>
      </w:tr>
      <w:tr w:rsidR="00FB7C84" w14:paraId="38D19DE5" w14:textId="77777777" w:rsidTr="003D2270">
        <w:tc>
          <w:tcPr>
            <w:tcW w:w="10802" w:type="dxa"/>
          </w:tcPr>
          <w:p w14:paraId="39884EDA" w14:textId="77777777" w:rsidR="00FB7C84" w:rsidRDefault="00FB7C84" w:rsidP="003D2270">
            <w:pPr>
              <w:spacing w:line="276" w:lineRule="auto"/>
              <w:ind w:firstLine="0"/>
              <w:rPr>
                <w:rFonts w:eastAsia="Times New Roman"/>
                <w:lang w:eastAsia="ru-RU"/>
              </w:rPr>
            </w:pPr>
            <w:r w:rsidRPr="00AC7D7B">
              <w:rPr>
                <w:rFonts w:eastAsia="Times New Roman"/>
                <w:lang w:eastAsia="ru-RU"/>
              </w:rPr>
              <w:t>2.3.1. Пояснительная записка</w:t>
            </w:r>
          </w:p>
        </w:tc>
        <w:tc>
          <w:tcPr>
            <w:tcW w:w="4791" w:type="dxa"/>
          </w:tcPr>
          <w:p w14:paraId="3D45C634" w14:textId="1E8898D5" w:rsidR="00FB7C84" w:rsidRPr="00182EC6" w:rsidRDefault="003845BD" w:rsidP="003D2270">
            <w:pPr>
              <w:tabs>
                <w:tab w:val="left" w:pos="108"/>
              </w:tabs>
              <w:spacing w:line="276" w:lineRule="auto"/>
              <w:ind w:right="35" w:firstLine="0"/>
              <w:rPr>
                <w:rFonts w:eastAsia="Times New Roman"/>
                <w:lang w:eastAsia="ru-RU"/>
              </w:rPr>
            </w:pPr>
            <w:r>
              <w:rPr>
                <w:rFonts w:eastAsia="Times New Roman"/>
                <w:lang w:eastAsia="ru-RU"/>
              </w:rPr>
              <w:t>72</w:t>
            </w:r>
          </w:p>
        </w:tc>
      </w:tr>
      <w:tr w:rsidR="00FB7C84" w14:paraId="4C72DF77" w14:textId="77777777" w:rsidTr="003D2270">
        <w:tc>
          <w:tcPr>
            <w:tcW w:w="10802" w:type="dxa"/>
          </w:tcPr>
          <w:p w14:paraId="5CA32E56" w14:textId="77777777" w:rsidR="00FB7C84" w:rsidRDefault="00FB7C84" w:rsidP="003D2270">
            <w:pPr>
              <w:spacing w:line="276" w:lineRule="auto"/>
              <w:ind w:firstLine="0"/>
              <w:rPr>
                <w:rFonts w:eastAsia="Times New Roman"/>
                <w:lang w:eastAsia="ru-RU"/>
              </w:rPr>
            </w:pPr>
            <w:r w:rsidRPr="00AC7D7B">
              <w:rPr>
                <w:rFonts w:eastAsia="Times New Roman"/>
                <w:lang w:eastAsia="ru-RU"/>
              </w:rPr>
              <w:t>2.3.2. Целевой раздел</w:t>
            </w:r>
          </w:p>
        </w:tc>
        <w:tc>
          <w:tcPr>
            <w:tcW w:w="4791" w:type="dxa"/>
          </w:tcPr>
          <w:p w14:paraId="7B357267" w14:textId="393C0CEC" w:rsidR="00FB7C84" w:rsidRPr="00182EC6" w:rsidRDefault="003845BD" w:rsidP="003D2270">
            <w:pPr>
              <w:tabs>
                <w:tab w:val="left" w:pos="108"/>
              </w:tabs>
              <w:spacing w:line="276" w:lineRule="auto"/>
              <w:ind w:right="35" w:firstLine="0"/>
              <w:rPr>
                <w:rFonts w:eastAsia="Times New Roman"/>
                <w:lang w:eastAsia="ru-RU"/>
              </w:rPr>
            </w:pPr>
            <w:r>
              <w:rPr>
                <w:rFonts w:eastAsia="Times New Roman"/>
                <w:lang w:eastAsia="ru-RU"/>
              </w:rPr>
              <w:t>72</w:t>
            </w:r>
          </w:p>
        </w:tc>
      </w:tr>
      <w:tr w:rsidR="00FB7C84" w14:paraId="50038D69" w14:textId="77777777" w:rsidTr="003D2270">
        <w:tc>
          <w:tcPr>
            <w:tcW w:w="10802" w:type="dxa"/>
          </w:tcPr>
          <w:p w14:paraId="6DF3B06B" w14:textId="77777777" w:rsidR="00FB7C84" w:rsidRDefault="00EE4A7E" w:rsidP="003D2270">
            <w:pPr>
              <w:spacing w:line="276" w:lineRule="auto"/>
              <w:ind w:firstLine="0"/>
              <w:rPr>
                <w:rFonts w:eastAsia="Times New Roman"/>
                <w:lang w:eastAsia="ru-RU"/>
              </w:rPr>
            </w:pPr>
            <w:r w:rsidRPr="00AC7D7B">
              <w:rPr>
                <w:rFonts w:eastAsia="Times New Roman"/>
                <w:lang w:eastAsia="ru-RU"/>
              </w:rPr>
              <w:t>2.3.</w:t>
            </w:r>
            <w:r w:rsidR="009167C5">
              <w:rPr>
                <w:rFonts w:eastAsia="Times New Roman"/>
                <w:lang w:eastAsia="ru-RU"/>
              </w:rPr>
              <w:t>2</w:t>
            </w:r>
            <w:r w:rsidRPr="00AC7D7B">
              <w:rPr>
                <w:rFonts w:eastAsia="Times New Roman"/>
                <w:lang w:eastAsia="ru-RU"/>
              </w:rPr>
              <w:t xml:space="preserve">. </w:t>
            </w:r>
            <w:r w:rsidR="009167C5">
              <w:rPr>
                <w:rFonts w:eastAsia="Times New Roman"/>
                <w:lang w:eastAsia="ru-RU"/>
              </w:rPr>
              <w:t>1.З</w:t>
            </w:r>
            <w:r w:rsidRPr="00EE4A7E">
              <w:rPr>
                <w:rFonts w:eastAsia="Times New Roman"/>
                <w:lang w:eastAsia="ru-RU"/>
              </w:rPr>
              <w:t>адачи воспитания</w:t>
            </w:r>
          </w:p>
        </w:tc>
        <w:tc>
          <w:tcPr>
            <w:tcW w:w="4791" w:type="dxa"/>
          </w:tcPr>
          <w:p w14:paraId="38C3F10F" w14:textId="5C93200F" w:rsidR="00FB7C84" w:rsidRPr="00182EC6" w:rsidRDefault="003845BD" w:rsidP="003D2270">
            <w:pPr>
              <w:tabs>
                <w:tab w:val="left" w:pos="108"/>
              </w:tabs>
              <w:spacing w:line="276" w:lineRule="auto"/>
              <w:ind w:right="35" w:firstLine="0"/>
              <w:rPr>
                <w:rFonts w:eastAsia="Times New Roman"/>
                <w:lang w:eastAsia="ru-RU"/>
              </w:rPr>
            </w:pPr>
            <w:r>
              <w:rPr>
                <w:rFonts w:eastAsia="Times New Roman"/>
                <w:lang w:eastAsia="ru-RU"/>
              </w:rPr>
              <w:t>73-7</w:t>
            </w:r>
          </w:p>
        </w:tc>
      </w:tr>
      <w:tr w:rsidR="00FB7C84" w14:paraId="002F47BB" w14:textId="77777777" w:rsidTr="003D2270">
        <w:tc>
          <w:tcPr>
            <w:tcW w:w="10802" w:type="dxa"/>
          </w:tcPr>
          <w:p w14:paraId="3354E17E" w14:textId="77777777" w:rsidR="00FB7C84" w:rsidRDefault="00EE4A7E" w:rsidP="003D2270">
            <w:pPr>
              <w:spacing w:line="276" w:lineRule="auto"/>
              <w:ind w:firstLine="0"/>
              <w:rPr>
                <w:rFonts w:eastAsia="Times New Roman"/>
                <w:lang w:eastAsia="ru-RU"/>
              </w:rPr>
            </w:pPr>
            <w:r w:rsidRPr="00AC7D7B">
              <w:rPr>
                <w:rFonts w:eastAsia="Times New Roman"/>
                <w:lang w:eastAsia="ru-RU"/>
              </w:rPr>
              <w:t>2.3.</w:t>
            </w:r>
            <w:r w:rsidR="009167C5">
              <w:rPr>
                <w:rFonts w:eastAsia="Times New Roman"/>
                <w:lang w:eastAsia="ru-RU"/>
              </w:rPr>
              <w:t>2</w:t>
            </w:r>
            <w:r w:rsidRPr="00AC7D7B">
              <w:rPr>
                <w:rFonts w:eastAsia="Times New Roman"/>
                <w:lang w:eastAsia="ru-RU"/>
              </w:rPr>
              <w:t>.</w:t>
            </w:r>
            <w:r w:rsidR="009167C5">
              <w:rPr>
                <w:rFonts w:eastAsia="Times New Roman"/>
                <w:lang w:eastAsia="ru-RU"/>
              </w:rPr>
              <w:t>2.</w:t>
            </w:r>
            <w:r>
              <w:rPr>
                <w:rFonts w:eastAsia="Times New Roman"/>
                <w:lang w:eastAsia="ru-RU"/>
              </w:rPr>
              <w:t xml:space="preserve"> Направления воспитания</w:t>
            </w:r>
          </w:p>
        </w:tc>
        <w:tc>
          <w:tcPr>
            <w:tcW w:w="4791" w:type="dxa"/>
          </w:tcPr>
          <w:p w14:paraId="5A5B6B46" w14:textId="3311E69F" w:rsidR="00FB7C84" w:rsidRPr="00182EC6" w:rsidRDefault="00E0686C" w:rsidP="003D2270">
            <w:pPr>
              <w:tabs>
                <w:tab w:val="left" w:pos="108"/>
              </w:tabs>
              <w:spacing w:line="276" w:lineRule="auto"/>
              <w:ind w:right="35" w:firstLine="0"/>
              <w:rPr>
                <w:rFonts w:eastAsia="Times New Roman"/>
                <w:lang w:eastAsia="ru-RU"/>
              </w:rPr>
            </w:pPr>
            <w:r>
              <w:rPr>
                <w:rFonts w:eastAsia="Times New Roman"/>
                <w:lang w:eastAsia="ru-RU"/>
              </w:rPr>
              <w:t>71-93</w:t>
            </w:r>
          </w:p>
        </w:tc>
      </w:tr>
      <w:tr w:rsidR="00FB7C84" w14:paraId="30D34094" w14:textId="77777777" w:rsidTr="003D2270">
        <w:tc>
          <w:tcPr>
            <w:tcW w:w="10802" w:type="dxa"/>
          </w:tcPr>
          <w:p w14:paraId="30DF889B" w14:textId="77777777" w:rsidR="00FB7C84" w:rsidRDefault="00EE4A7E" w:rsidP="003D2270">
            <w:pPr>
              <w:spacing w:line="276" w:lineRule="auto"/>
              <w:ind w:firstLine="0"/>
              <w:rPr>
                <w:rFonts w:eastAsia="Times New Roman"/>
                <w:lang w:eastAsia="ru-RU"/>
              </w:rPr>
            </w:pPr>
            <w:r w:rsidRPr="00AC7D7B">
              <w:rPr>
                <w:rFonts w:eastAsia="Times New Roman"/>
                <w:lang w:eastAsia="ru-RU"/>
              </w:rPr>
              <w:t>2.3.</w:t>
            </w:r>
            <w:r w:rsidR="009167C5">
              <w:rPr>
                <w:rFonts w:eastAsia="Times New Roman"/>
                <w:lang w:eastAsia="ru-RU"/>
              </w:rPr>
              <w:t>2</w:t>
            </w:r>
            <w:r w:rsidRPr="00AC7D7B">
              <w:rPr>
                <w:rFonts w:eastAsia="Times New Roman"/>
                <w:lang w:eastAsia="ru-RU"/>
              </w:rPr>
              <w:t>.</w:t>
            </w:r>
            <w:r w:rsidR="009167C5">
              <w:rPr>
                <w:rFonts w:eastAsia="Times New Roman"/>
                <w:lang w:eastAsia="ru-RU"/>
              </w:rPr>
              <w:t>3.</w:t>
            </w:r>
            <w:r>
              <w:rPr>
                <w:rFonts w:eastAsia="Times New Roman"/>
                <w:lang w:eastAsia="ru-RU"/>
              </w:rPr>
              <w:t xml:space="preserve"> </w:t>
            </w:r>
            <w:r w:rsidRPr="00EE4A7E">
              <w:rPr>
                <w:rFonts w:eastAsia="Times New Roman"/>
                <w:lang w:eastAsia="ru-RU"/>
              </w:rPr>
              <w:t>Целевые ориентиры воспитания</w:t>
            </w:r>
          </w:p>
        </w:tc>
        <w:tc>
          <w:tcPr>
            <w:tcW w:w="4791" w:type="dxa"/>
          </w:tcPr>
          <w:p w14:paraId="0A887A94" w14:textId="34FEF654" w:rsidR="00FB7C84" w:rsidRPr="00182EC6" w:rsidRDefault="00E3299B" w:rsidP="003D2270">
            <w:pPr>
              <w:tabs>
                <w:tab w:val="left" w:pos="108"/>
              </w:tabs>
              <w:spacing w:line="276" w:lineRule="auto"/>
              <w:ind w:right="35" w:firstLine="0"/>
              <w:rPr>
                <w:rFonts w:eastAsia="Times New Roman"/>
                <w:lang w:eastAsia="ru-RU"/>
              </w:rPr>
            </w:pPr>
            <w:r>
              <w:rPr>
                <w:rFonts w:eastAsia="Times New Roman"/>
                <w:lang w:eastAsia="ru-RU"/>
              </w:rPr>
              <w:t>73-102</w:t>
            </w:r>
          </w:p>
        </w:tc>
      </w:tr>
      <w:tr w:rsidR="00FB7C84" w14:paraId="397F6FE7" w14:textId="77777777" w:rsidTr="003D2270">
        <w:tc>
          <w:tcPr>
            <w:tcW w:w="10802" w:type="dxa"/>
          </w:tcPr>
          <w:p w14:paraId="33614C2D" w14:textId="77777777" w:rsidR="00FB7C84" w:rsidRDefault="00FB7C84" w:rsidP="003D2270">
            <w:pPr>
              <w:spacing w:line="276" w:lineRule="auto"/>
              <w:ind w:firstLine="0"/>
              <w:rPr>
                <w:rFonts w:eastAsia="Times New Roman"/>
                <w:lang w:eastAsia="ru-RU"/>
              </w:rPr>
            </w:pPr>
            <w:r w:rsidRPr="00F172F6">
              <w:rPr>
                <w:rFonts w:eastAsia="Times New Roman"/>
                <w:lang w:eastAsia="ru-RU"/>
              </w:rPr>
              <w:t>2.3.3. Содержательный раздел</w:t>
            </w:r>
          </w:p>
        </w:tc>
        <w:tc>
          <w:tcPr>
            <w:tcW w:w="4791" w:type="dxa"/>
          </w:tcPr>
          <w:p w14:paraId="36B42F18" w14:textId="38144724" w:rsidR="00FB7C84" w:rsidRPr="00182EC6" w:rsidRDefault="00E0686C" w:rsidP="003D2270">
            <w:pPr>
              <w:tabs>
                <w:tab w:val="left" w:pos="108"/>
              </w:tabs>
              <w:spacing w:line="276" w:lineRule="auto"/>
              <w:ind w:right="35" w:firstLine="0"/>
              <w:rPr>
                <w:rFonts w:eastAsia="Times New Roman"/>
                <w:lang w:eastAsia="ru-RU"/>
              </w:rPr>
            </w:pPr>
            <w:r>
              <w:rPr>
                <w:rFonts w:eastAsia="Times New Roman"/>
                <w:lang w:eastAsia="ru-RU"/>
              </w:rPr>
              <w:t>103</w:t>
            </w:r>
          </w:p>
        </w:tc>
      </w:tr>
      <w:tr w:rsidR="00FB7C84" w14:paraId="25B904CC" w14:textId="77777777" w:rsidTr="003D2270">
        <w:tc>
          <w:tcPr>
            <w:tcW w:w="10802" w:type="dxa"/>
          </w:tcPr>
          <w:p w14:paraId="68F4D5FE" w14:textId="77777777" w:rsidR="00FB7C84" w:rsidRDefault="00EE4A7E" w:rsidP="003D2270">
            <w:pPr>
              <w:spacing w:line="276" w:lineRule="auto"/>
              <w:ind w:firstLine="0"/>
              <w:rPr>
                <w:rFonts w:eastAsia="Times New Roman"/>
                <w:lang w:eastAsia="ru-RU"/>
              </w:rPr>
            </w:pPr>
            <w:r w:rsidRPr="00F172F6">
              <w:rPr>
                <w:rFonts w:eastAsia="Times New Roman"/>
                <w:lang w:eastAsia="ru-RU"/>
              </w:rPr>
              <w:lastRenderedPageBreak/>
              <w:t>2.3.3.</w:t>
            </w:r>
            <w:r>
              <w:rPr>
                <w:rFonts w:eastAsia="Times New Roman"/>
                <w:lang w:eastAsia="ru-RU"/>
              </w:rPr>
              <w:t>1.</w:t>
            </w:r>
            <w:r w:rsidR="00F2211D" w:rsidRPr="00F2211D">
              <w:rPr>
                <w:rFonts w:eastAsia="Times New Roman"/>
                <w:lang w:eastAsia="ru-RU"/>
              </w:rPr>
              <w:t xml:space="preserve">Уклад </w:t>
            </w:r>
          </w:p>
        </w:tc>
        <w:tc>
          <w:tcPr>
            <w:tcW w:w="4791" w:type="dxa"/>
          </w:tcPr>
          <w:p w14:paraId="13C272C1" w14:textId="70B22272" w:rsidR="00FB7C84" w:rsidRPr="00182EC6" w:rsidRDefault="00E0686C" w:rsidP="003D2270">
            <w:pPr>
              <w:tabs>
                <w:tab w:val="left" w:pos="108"/>
              </w:tabs>
              <w:spacing w:line="276" w:lineRule="auto"/>
              <w:ind w:right="35" w:firstLine="0"/>
              <w:rPr>
                <w:rFonts w:eastAsia="Times New Roman"/>
                <w:lang w:eastAsia="ru-RU"/>
              </w:rPr>
            </w:pPr>
            <w:r>
              <w:rPr>
                <w:rFonts w:eastAsia="Times New Roman"/>
                <w:lang w:eastAsia="ru-RU"/>
              </w:rPr>
              <w:t>103-105</w:t>
            </w:r>
          </w:p>
        </w:tc>
      </w:tr>
      <w:tr w:rsidR="00FB7C84" w14:paraId="4AA95692" w14:textId="77777777" w:rsidTr="003D2270">
        <w:tc>
          <w:tcPr>
            <w:tcW w:w="10802" w:type="dxa"/>
          </w:tcPr>
          <w:p w14:paraId="45F9BFCE" w14:textId="77777777" w:rsidR="00FB7C84" w:rsidRDefault="00EE4A7E" w:rsidP="003D2270">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2.</w:t>
            </w:r>
            <w:r w:rsidR="00F2211D">
              <w:rPr>
                <w:rFonts w:eastAsia="Times New Roman"/>
                <w:lang w:eastAsia="ru-RU"/>
              </w:rPr>
              <w:t xml:space="preserve"> </w:t>
            </w:r>
            <w:r w:rsidR="00F2211D" w:rsidRPr="00F2211D">
              <w:rPr>
                <w:rFonts w:eastAsia="Times New Roman"/>
                <w:lang w:eastAsia="ru-RU"/>
              </w:rPr>
              <w:t>Воспитывающая сред</w:t>
            </w:r>
            <w:r w:rsidR="00F2211D">
              <w:rPr>
                <w:rFonts w:eastAsia="Times New Roman"/>
                <w:lang w:eastAsia="ru-RU"/>
              </w:rPr>
              <w:t>а</w:t>
            </w:r>
          </w:p>
        </w:tc>
        <w:tc>
          <w:tcPr>
            <w:tcW w:w="4791" w:type="dxa"/>
          </w:tcPr>
          <w:p w14:paraId="1940166F" w14:textId="144504CC" w:rsidR="00FB7C84" w:rsidRPr="00182EC6" w:rsidRDefault="00E3299B" w:rsidP="003D2270">
            <w:pPr>
              <w:tabs>
                <w:tab w:val="left" w:pos="108"/>
              </w:tabs>
              <w:spacing w:line="276" w:lineRule="auto"/>
              <w:ind w:right="35" w:firstLine="0"/>
              <w:rPr>
                <w:rFonts w:eastAsia="Times New Roman"/>
                <w:lang w:eastAsia="ru-RU"/>
              </w:rPr>
            </w:pPr>
            <w:r>
              <w:rPr>
                <w:rFonts w:eastAsia="Times New Roman"/>
                <w:lang w:eastAsia="ru-RU"/>
              </w:rPr>
              <w:t>105-106</w:t>
            </w:r>
          </w:p>
        </w:tc>
      </w:tr>
      <w:tr w:rsidR="00FB7C84" w14:paraId="3CF29E1B" w14:textId="77777777" w:rsidTr="003D2270">
        <w:tc>
          <w:tcPr>
            <w:tcW w:w="10802" w:type="dxa"/>
          </w:tcPr>
          <w:p w14:paraId="5D6B0C5C" w14:textId="77777777" w:rsidR="00FB7C84" w:rsidRDefault="00EE4A7E" w:rsidP="003D2270">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3.</w:t>
            </w:r>
            <w:r w:rsidR="00F95ECF">
              <w:rPr>
                <w:rFonts w:eastAsia="Times New Roman"/>
                <w:lang w:eastAsia="ru-RU"/>
              </w:rPr>
              <w:t xml:space="preserve"> </w:t>
            </w:r>
            <w:r w:rsidR="00F95ECF" w:rsidRPr="00F95ECF">
              <w:rPr>
                <w:rFonts w:eastAsia="Times New Roman"/>
                <w:lang w:eastAsia="ru-RU"/>
              </w:rPr>
              <w:t>Общности</w:t>
            </w:r>
          </w:p>
        </w:tc>
        <w:tc>
          <w:tcPr>
            <w:tcW w:w="4791" w:type="dxa"/>
          </w:tcPr>
          <w:p w14:paraId="6EC5FFC8" w14:textId="4D3435F4" w:rsidR="00FB7C84" w:rsidRPr="00182EC6" w:rsidRDefault="00E3299B" w:rsidP="003D2270">
            <w:pPr>
              <w:tabs>
                <w:tab w:val="left" w:pos="108"/>
              </w:tabs>
              <w:spacing w:line="276" w:lineRule="auto"/>
              <w:ind w:right="35" w:firstLine="0"/>
              <w:rPr>
                <w:rFonts w:eastAsia="Times New Roman"/>
                <w:lang w:eastAsia="ru-RU"/>
              </w:rPr>
            </w:pPr>
            <w:r>
              <w:rPr>
                <w:rFonts w:eastAsia="Times New Roman"/>
                <w:lang w:eastAsia="ru-RU"/>
              </w:rPr>
              <w:t>107-109</w:t>
            </w:r>
          </w:p>
        </w:tc>
      </w:tr>
      <w:tr w:rsidR="00FB7C84" w14:paraId="2839F6DF" w14:textId="77777777" w:rsidTr="003D2270">
        <w:tc>
          <w:tcPr>
            <w:tcW w:w="10802" w:type="dxa"/>
          </w:tcPr>
          <w:p w14:paraId="42A854CA" w14:textId="77777777" w:rsidR="00FB7C84" w:rsidRDefault="00EE4A7E" w:rsidP="003D2270">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4.</w:t>
            </w:r>
            <w:r w:rsidR="00F95ECF">
              <w:rPr>
                <w:rFonts w:eastAsia="Times New Roman"/>
                <w:lang w:eastAsia="ru-RU"/>
              </w:rPr>
              <w:t xml:space="preserve"> </w:t>
            </w:r>
            <w:r w:rsidR="00F95ECF" w:rsidRPr="00F95ECF">
              <w:rPr>
                <w:rFonts w:eastAsia="Times New Roman"/>
                <w:lang w:eastAsia="ru-RU"/>
              </w:rPr>
              <w:t>Задачи воспитания в образовательных областях</w:t>
            </w:r>
          </w:p>
        </w:tc>
        <w:tc>
          <w:tcPr>
            <w:tcW w:w="4791" w:type="dxa"/>
          </w:tcPr>
          <w:p w14:paraId="4EC9A133" w14:textId="404AE5D5" w:rsidR="00FB7C84" w:rsidRPr="00182EC6" w:rsidRDefault="00E3299B" w:rsidP="003D2270">
            <w:pPr>
              <w:tabs>
                <w:tab w:val="left" w:pos="108"/>
              </w:tabs>
              <w:spacing w:line="276" w:lineRule="auto"/>
              <w:ind w:right="35" w:firstLine="0"/>
              <w:rPr>
                <w:rFonts w:eastAsia="Times New Roman"/>
                <w:lang w:eastAsia="ru-RU"/>
              </w:rPr>
            </w:pPr>
            <w:r>
              <w:rPr>
                <w:rFonts w:eastAsia="Times New Roman"/>
                <w:lang w:eastAsia="ru-RU"/>
              </w:rPr>
              <w:t>109-111</w:t>
            </w:r>
          </w:p>
        </w:tc>
      </w:tr>
      <w:tr w:rsidR="00FB7C84" w14:paraId="3C47C845" w14:textId="77777777" w:rsidTr="003D2270">
        <w:tc>
          <w:tcPr>
            <w:tcW w:w="10802" w:type="dxa"/>
          </w:tcPr>
          <w:p w14:paraId="52C09E94" w14:textId="77777777" w:rsidR="00FB7C84" w:rsidRDefault="00EE4A7E" w:rsidP="003D2270">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5.</w:t>
            </w:r>
            <w:r w:rsidR="00F95ECF">
              <w:rPr>
                <w:rFonts w:eastAsia="Times New Roman"/>
                <w:lang w:eastAsia="ru-RU"/>
              </w:rPr>
              <w:t xml:space="preserve"> </w:t>
            </w:r>
            <w:r w:rsidR="00F95ECF" w:rsidRPr="00F95ECF">
              <w:rPr>
                <w:rFonts w:eastAsia="Times New Roman"/>
                <w:lang w:eastAsia="ru-RU"/>
              </w:rPr>
              <w:t>Формы совместной деятельности</w:t>
            </w:r>
          </w:p>
        </w:tc>
        <w:tc>
          <w:tcPr>
            <w:tcW w:w="4791" w:type="dxa"/>
          </w:tcPr>
          <w:p w14:paraId="42907E3D" w14:textId="6B6D1DDE" w:rsidR="00FB7C84" w:rsidRPr="00182EC6" w:rsidRDefault="00E3299B" w:rsidP="003D2270">
            <w:pPr>
              <w:tabs>
                <w:tab w:val="left" w:pos="108"/>
              </w:tabs>
              <w:spacing w:line="276" w:lineRule="auto"/>
              <w:ind w:right="35" w:firstLine="0"/>
              <w:rPr>
                <w:rFonts w:eastAsia="Times New Roman"/>
                <w:lang w:eastAsia="ru-RU"/>
              </w:rPr>
            </w:pPr>
            <w:r>
              <w:rPr>
                <w:rFonts w:eastAsia="Times New Roman"/>
                <w:lang w:eastAsia="ru-RU"/>
              </w:rPr>
              <w:t>111-114</w:t>
            </w:r>
          </w:p>
        </w:tc>
      </w:tr>
      <w:tr w:rsidR="00FB7C84" w14:paraId="5CB1EB28" w14:textId="77777777" w:rsidTr="003D2270">
        <w:tc>
          <w:tcPr>
            <w:tcW w:w="10802" w:type="dxa"/>
          </w:tcPr>
          <w:p w14:paraId="28DADE4D" w14:textId="77777777" w:rsidR="00FB7C84" w:rsidRDefault="00EE4A7E" w:rsidP="003D2270">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6.</w:t>
            </w:r>
            <w:r w:rsidR="00F95ECF" w:rsidRPr="00F95ECF">
              <w:rPr>
                <w:rFonts w:eastAsia="Times New Roman"/>
                <w:lang w:eastAsia="ru-RU"/>
              </w:rPr>
              <w:t xml:space="preserve">Организация </w:t>
            </w:r>
            <w:r w:rsidR="00F95ECF">
              <w:rPr>
                <w:rFonts w:eastAsia="Times New Roman"/>
                <w:lang w:eastAsia="ru-RU"/>
              </w:rPr>
              <w:t xml:space="preserve">развивающей </w:t>
            </w:r>
            <w:r w:rsidR="00F95ECF" w:rsidRPr="00F95ECF">
              <w:rPr>
                <w:rFonts w:eastAsia="Times New Roman"/>
                <w:lang w:eastAsia="ru-RU"/>
              </w:rPr>
              <w:t>предметно-пространственной среды</w:t>
            </w:r>
          </w:p>
        </w:tc>
        <w:tc>
          <w:tcPr>
            <w:tcW w:w="4791" w:type="dxa"/>
          </w:tcPr>
          <w:p w14:paraId="6F8F04A4" w14:textId="5AEDA987" w:rsidR="00FB7C84" w:rsidRPr="00182EC6" w:rsidRDefault="00E3299B" w:rsidP="003D2270">
            <w:pPr>
              <w:tabs>
                <w:tab w:val="left" w:pos="108"/>
              </w:tabs>
              <w:spacing w:line="276" w:lineRule="auto"/>
              <w:ind w:right="35" w:firstLine="0"/>
              <w:rPr>
                <w:rFonts w:eastAsia="Times New Roman"/>
                <w:lang w:eastAsia="ru-RU"/>
              </w:rPr>
            </w:pPr>
            <w:r>
              <w:rPr>
                <w:rFonts w:eastAsia="Times New Roman"/>
                <w:lang w:eastAsia="ru-RU"/>
              </w:rPr>
              <w:t>115</w:t>
            </w:r>
          </w:p>
        </w:tc>
      </w:tr>
      <w:tr w:rsidR="00FB7C84" w14:paraId="07FA5EF2" w14:textId="77777777" w:rsidTr="003D2270">
        <w:tc>
          <w:tcPr>
            <w:tcW w:w="10802" w:type="dxa"/>
          </w:tcPr>
          <w:p w14:paraId="309746CF" w14:textId="77777777" w:rsidR="00FB7C84" w:rsidRDefault="00EE4A7E" w:rsidP="003D2270">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7.</w:t>
            </w:r>
            <w:r w:rsidR="00F95ECF">
              <w:rPr>
                <w:rFonts w:eastAsia="Times New Roman"/>
                <w:lang w:eastAsia="ru-RU"/>
              </w:rPr>
              <w:t xml:space="preserve"> </w:t>
            </w:r>
            <w:r w:rsidR="00F95ECF" w:rsidRPr="00F95ECF">
              <w:rPr>
                <w:rFonts w:eastAsia="Times New Roman"/>
                <w:lang w:eastAsia="ru-RU"/>
              </w:rPr>
              <w:t>Социальное партнерство</w:t>
            </w:r>
          </w:p>
        </w:tc>
        <w:tc>
          <w:tcPr>
            <w:tcW w:w="4791" w:type="dxa"/>
          </w:tcPr>
          <w:p w14:paraId="36842E8B" w14:textId="3B45AF6C" w:rsidR="00FB7C84" w:rsidRPr="00182EC6" w:rsidRDefault="00E3299B" w:rsidP="003D2270">
            <w:pPr>
              <w:tabs>
                <w:tab w:val="left" w:pos="108"/>
              </w:tabs>
              <w:spacing w:line="276" w:lineRule="auto"/>
              <w:ind w:right="35" w:firstLine="0"/>
              <w:rPr>
                <w:rFonts w:eastAsia="Times New Roman"/>
                <w:lang w:eastAsia="ru-RU"/>
              </w:rPr>
            </w:pPr>
            <w:r>
              <w:rPr>
                <w:rFonts w:eastAsia="Times New Roman"/>
                <w:lang w:eastAsia="ru-RU"/>
              </w:rPr>
              <w:t>115</w:t>
            </w:r>
          </w:p>
        </w:tc>
      </w:tr>
      <w:tr w:rsidR="00FB7C84" w14:paraId="69DFD2AE" w14:textId="77777777" w:rsidTr="003D2270">
        <w:tc>
          <w:tcPr>
            <w:tcW w:w="10802" w:type="dxa"/>
          </w:tcPr>
          <w:p w14:paraId="2B19123A" w14:textId="77777777" w:rsidR="00FB7C84" w:rsidRPr="00A903BF" w:rsidRDefault="00FB7C84" w:rsidP="003D2270">
            <w:pPr>
              <w:spacing w:line="276" w:lineRule="auto"/>
              <w:ind w:firstLine="0"/>
              <w:rPr>
                <w:rFonts w:eastAsia="Times New Roman"/>
                <w:lang w:eastAsia="ru-RU"/>
              </w:rPr>
            </w:pPr>
            <w:r w:rsidRPr="00A903BF">
              <w:rPr>
                <w:rFonts w:eastAsia="Times New Roman"/>
                <w:lang w:eastAsia="ru-RU"/>
              </w:rPr>
              <w:t>2.3.4. Организационный раздел</w:t>
            </w:r>
            <w:r w:rsidR="00A903BF" w:rsidRPr="00A903BF">
              <w:rPr>
                <w:rFonts w:eastAsia="Times New Roman"/>
                <w:lang w:eastAsia="ru-RU"/>
              </w:rPr>
              <w:t xml:space="preserve"> </w:t>
            </w:r>
          </w:p>
        </w:tc>
        <w:tc>
          <w:tcPr>
            <w:tcW w:w="4791" w:type="dxa"/>
          </w:tcPr>
          <w:p w14:paraId="7BDD0A44" w14:textId="4F2C64DD" w:rsidR="00FB7C84" w:rsidRPr="00182EC6" w:rsidRDefault="00E0686C" w:rsidP="003D2270">
            <w:pPr>
              <w:tabs>
                <w:tab w:val="left" w:pos="108"/>
              </w:tabs>
              <w:spacing w:line="276" w:lineRule="auto"/>
              <w:ind w:right="35" w:firstLine="0"/>
              <w:rPr>
                <w:rFonts w:eastAsia="Times New Roman"/>
                <w:lang w:eastAsia="ru-RU"/>
              </w:rPr>
            </w:pPr>
            <w:r>
              <w:rPr>
                <w:rFonts w:eastAsia="Times New Roman"/>
                <w:lang w:eastAsia="ru-RU"/>
              </w:rPr>
              <w:t>116</w:t>
            </w:r>
          </w:p>
        </w:tc>
      </w:tr>
      <w:tr w:rsidR="00FB7C84" w14:paraId="6FA4A985" w14:textId="77777777" w:rsidTr="003D2270">
        <w:tc>
          <w:tcPr>
            <w:tcW w:w="10802" w:type="dxa"/>
          </w:tcPr>
          <w:p w14:paraId="4AA24057" w14:textId="77777777" w:rsidR="00FB7C84" w:rsidRDefault="00FB7C84" w:rsidP="003D2270">
            <w:pPr>
              <w:spacing w:line="276" w:lineRule="auto"/>
              <w:ind w:firstLine="0"/>
              <w:rPr>
                <w:rFonts w:eastAsia="Times New Roman"/>
                <w:lang w:eastAsia="ru-RU"/>
              </w:rPr>
            </w:pPr>
            <w:r w:rsidRPr="00E170BC">
              <w:rPr>
                <w:rFonts w:eastAsia="Times New Roman"/>
                <w:lang w:eastAsia="ru-RU"/>
              </w:rPr>
              <w:t>2.3.4.</w:t>
            </w:r>
            <w:r>
              <w:rPr>
                <w:rFonts w:eastAsia="Times New Roman"/>
                <w:lang w:eastAsia="ru-RU"/>
              </w:rPr>
              <w:t>1.</w:t>
            </w:r>
            <w:r>
              <w:t xml:space="preserve"> </w:t>
            </w:r>
            <w:r w:rsidR="003439AD">
              <w:rPr>
                <w:rFonts w:eastAsia="Times New Roman"/>
                <w:lang w:eastAsia="ru-RU"/>
              </w:rPr>
              <w:t>Кадровое обеспечение</w:t>
            </w:r>
          </w:p>
        </w:tc>
        <w:tc>
          <w:tcPr>
            <w:tcW w:w="4791" w:type="dxa"/>
          </w:tcPr>
          <w:p w14:paraId="4D8B2F5C" w14:textId="67B2538A" w:rsidR="00FB7C84" w:rsidRPr="00182EC6" w:rsidRDefault="00E0686C" w:rsidP="003D2270">
            <w:pPr>
              <w:tabs>
                <w:tab w:val="left" w:pos="108"/>
              </w:tabs>
              <w:spacing w:line="276" w:lineRule="auto"/>
              <w:ind w:right="35" w:firstLine="0"/>
              <w:rPr>
                <w:rFonts w:eastAsia="Times New Roman"/>
                <w:lang w:eastAsia="ru-RU"/>
              </w:rPr>
            </w:pPr>
            <w:r>
              <w:rPr>
                <w:rFonts w:eastAsia="Times New Roman"/>
                <w:lang w:eastAsia="ru-RU"/>
              </w:rPr>
              <w:t>116</w:t>
            </w:r>
          </w:p>
        </w:tc>
      </w:tr>
      <w:tr w:rsidR="00FB7C84" w14:paraId="5F54E070" w14:textId="77777777" w:rsidTr="003D2270">
        <w:tc>
          <w:tcPr>
            <w:tcW w:w="10802" w:type="dxa"/>
          </w:tcPr>
          <w:p w14:paraId="1B085000" w14:textId="77777777" w:rsidR="00FB7C84" w:rsidRDefault="00FB7C84" w:rsidP="003D2270">
            <w:pPr>
              <w:spacing w:line="276" w:lineRule="auto"/>
              <w:ind w:firstLine="0"/>
              <w:rPr>
                <w:rFonts w:eastAsia="Times New Roman"/>
                <w:lang w:eastAsia="ru-RU"/>
              </w:rPr>
            </w:pPr>
            <w:r w:rsidRPr="00E170BC">
              <w:rPr>
                <w:rFonts w:eastAsia="Times New Roman"/>
                <w:lang w:eastAsia="ru-RU"/>
              </w:rPr>
              <w:t>2.3.4.</w:t>
            </w:r>
            <w:r>
              <w:rPr>
                <w:rFonts w:eastAsia="Times New Roman"/>
                <w:lang w:eastAsia="ru-RU"/>
              </w:rPr>
              <w:t>2.</w:t>
            </w:r>
            <w:r>
              <w:t xml:space="preserve"> </w:t>
            </w:r>
            <w:r w:rsidR="003439AD" w:rsidRPr="003439AD">
              <w:t>Нормативно-методическое обеспечение</w:t>
            </w:r>
          </w:p>
        </w:tc>
        <w:tc>
          <w:tcPr>
            <w:tcW w:w="4791" w:type="dxa"/>
          </w:tcPr>
          <w:p w14:paraId="28F1CD11" w14:textId="1422B9B8" w:rsidR="00FB7C84" w:rsidRPr="00182EC6" w:rsidRDefault="00E3299B" w:rsidP="003D2270">
            <w:pPr>
              <w:tabs>
                <w:tab w:val="left" w:pos="108"/>
              </w:tabs>
              <w:spacing w:line="276" w:lineRule="auto"/>
              <w:ind w:right="35" w:firstLine="0"/>
              <w:rPr>
                <w:rFonts w:eastAsia="Times New Roman"/>
                <w:lang w:eastAsia="ru-RU"/>
              </w:rPr>
            </w:pPr>
            <w:r>
              <w:rPr>
                <w:rFonts w:eastAsia="Times New Roman"/>
                <w:lang w:eastAsia="ru-RU"/>
              </w:rPr>
              <w:t>116</w:t>
            </w:r>
          </w:p>
        </w:tc>
      </w:tr>
      <w:tr w:rsidR="00FB7C84" w14:paraId="4006AA88" w14:textId="77777777" w:rsidTr="003D2270">
        <w:tc>
          <w:tcPr>
            <w:tcW w:w="10802" w:type="dxa"/>
          </w:tcPr>
          <w:p w14:paraId="56330BAB" w14:textId="77777777" w:rsidR="00FB7C84" w:rsidRPr="00302FB3" w:rsidRDefault="00FB7C84" w:rsidP="003D2270">
            <w:pPr>
              <w:spacing w:line="276" w:lineRule="auto"/>
              <w:ind w:firstLine="0"/>
              <w:rPr>
                <w:rFonts w:eastAsia="Times New Roman"/>
                <w:lang w:eastAsia="ru-RU"/>
              </w:rPr>
            </w:pPr>
            <w:r w:rsidRPr="00302FB3">
              <w:rPr>
                <w:rFonts w:eastAsia="Times New Roman"/>
                <w:lang w:eastAsia="ru-RU"/>
              </w:rPr>
              <w:t>2.3.4.3.</w:t>
            </w:r>
            <w:r w:rsidRPr="00302FB3">
              <w:t xml:space="preserve"> </w:t>
            </w:r>
            <w:r w:rsidR="003439AD" w:rsidRPr="00302FB3">
              <w:t>Требования к условиям работы с особыми категориями детей</w:t>
            </w:r>
          </w:p>
        </w:tc>
        <w:tc>
          <w:tcPr>
            <w:tcW w:w="4791" w:type="dxa"/>
          </w:tcPr>
          <w:p w14:paraId="7F5376EF" w14:textId="0371DE9A" w:rsidR="00FB7C84" w:rsidRPr="00182EC6" w:rsidRDefault="00E3299B" w:rsidP="003D2270">
            <w:pPr>
              <w:tabs>
                <w:tab w:val="left" w:pos="108"/>
              </w:tabs>
              <w:spacing w:line="276" w:lineRule="auto"/>
              <w:ind w:right="35" w:firstLine="0"/>
              <w:rPr>
                <w:rFonts w:eastAsia="Times New Roman"/>
                <w:lang w:eastAsia="ru-RU"/>
              </w:rPr>
            </w:pPr>
            <w:r>
              <w:rPr>
                <w:rFonts w:eastAsia="Times New Roman"/>
                <w:lang w:eastAsia="ru-RU"/>
              </w:rPr>
              <w:t>116-</w:t>
            </w:r>
            <w:r w:rsidR="00EC30D8">
              <w:rPr>
                <w:rFonts w:eastAsia="Times New Roman"/>
                <w:lang w:eastAsia="ru-RU"/>
              </w:rPr>
              <w:t>117</w:t>
            </w:r>
          </w:p>
        </w:tc>
      </w:tr>
    </w:tbl>
    <w:tbl>
      <w:tblPr>
        <w:tblStyle w:val="a4"/>
        <w:tblpPr w:leftFromText="180" w:rightFromText="180" w:vertAnchor="text" w:horzAnchor="margin" w:tblpX="-459" w:tblpY="5275"/>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2"/>
        <w:gridCol w:w="4791"/>
      </w:tblGrid>
      <w:tr w:rsidR="00822E04" w14:paraId="38E5DDEE" w14:textId="77777777" w:rsidTr="003D2270">
        <w:tc>
          <w:tcPr>
            <w:tcW w:w="10802" w:type="dxa"/>
          </w:tcPr>
          <w:p w14:paraId="2BC578E8" w14:textId="77777777" w:rsidR="00822E04" w:rsidRPr="000F25A5" w:rsidRDefault="00822E04" w:rsidP="003D2270">
            <w:pPr>
              <w:spacing w:line="276" w:lineRule="auto"/>
              <w:ind w:firstLine="0"/>
              <w:rPr>
                <w:rFonts w:eastAsia="Times New Roman"/>
                <w:b/>
                <w:bCs/>
                <w:lang w:eastAsia="ru-RU"/>
              </w:rPr>
            </w:pPr>
            <w:r w:rsidRPr="00600A65">
              <w:rPr>
                <w:b/>
                <w:bCs/>
              </w:rPr>
              <w:t>3</w:t>
            </w:r>
            <w:r w:rsidRPr="000F25A5">
              <w:rPr>
                <w:b/>
                <w:bCs/>
              </w:rPr>
              <w:t>. Организационный раздел</w:t>
            </w:r>
            <w:r>
              <w:rPr>
                <w:b/>
                <w:bCs/>
              </w:rPr>
              <w:t xml:space="preserve"> Программы:</w:t>
            </w:r>
          </w:p>
        </w:tc>
        <w:tc>
          <w:tcPr>
            <w:tcW w:w="4791" w:type="dxa"/>
          </w:tcPr>
          <w:p w14:paraId="51BC1E5E" w14:textId="5C489B71" w:rsidR="00822E04" w:rsidRPr="00362D04" w:rsidRDefault="00E0686C" w:rsidP="003D2270">
            <w:pPr>
              <w:tabs>
                <w:tab w:val="left" w:pos="108"/>
              </w:tabs>
              <w:spacing w:line="276" w:lineRule="auto"/>
              <w:ind w:right="35" w:firstLine="0"/>
              <w:jc w:val="left"/>
              <w:rPr>
                <w:rFonts w:eastAsia="Times New Roman"/>
                <w:bCs/>
                <w:lang w:eastAsia="ru-RU"/>
              </w:rPr>
            </w:pPr>
            <w:r>
              <w:rPr>
                <w:rFonts w:eastAsia="Times New Roman"/>
                <w:bCs/>
                <w:lang w:eastAsia="ru-RU"/>
              </w:rPr>
              <w:t>117</w:t>
            </w:r>
          </w:p>
        </w:tc>
      </w:tr>
      <w:tr w:rsidR="00822E04" w14:paraId="1AF8470A" w14:textId="77777777" w:rsidTr="003D2270">
        <w:tc>
          <w:tcPr>
            <w:tcW w:w="10802" w:type="dxa"/>
          </w:tcPr>
          <w:p w14:paraId="657FCEDF" w14:textId="77777777" w:rsidR="00822E04" w:rsidRPr="001F5D8C" w:rsidRDefault="00822E04" w:rsidP="003D2270">
            <w:pPr>
              <w:spacing w:line="276" w:lineRule="auto"/>
              <w:ind w:firstLine="0"/>
              <w:rPr>
                <w:rFonts w:eastAsia="Times New Roman"/>
                <w:bCs/>
                <w:lang w:eastAsia="ru-RU"/>
              </w:rPr>
            </w:pPr>
            <w:r w:rsidRPr="00171CBA">
              <w:rPr>
                <w:rFonts w:eastAsia="Times New Roman"/>
                <w:bCs/>
                <w:lang w:eastAsia="ru-RU"/>
              </w:rPr>
              <w:t xml:space="preserve">3.1. Психолого-педагогические условия реализации </w:t>
            </w:r>
            <w:r>
              <w:rPr>
                <w:rFonts w:eastAsia="Times New Roman"/>
                <w:bCs/>
                <w:lang w:eastAsia="ru-RU"/>
              </w:rPr>
              <w:t>П</w:t>
            </w:r>
            <w:r w:rsidRPr="00171CBA">
              <w:rPr>
                <w:rFonts w:eastAsia="Times New Roman"/>
                <w:bCs/>
                <w:lang w:eastAsia="ru-RU"/>
              </w:rPr>
              <w:t>рограммы</w:t>
            </w:r>
          </w:p>
        </w:tc>
        <w:tc>
          <w:tcPr>
            <w:tcW w:w="4791" w:type="dxa"/>
          </w:tcPr>
          <w:p w14:paraId="733031ED" w14:textId="3C69A837" w:rsidR="00822E04" w:rsidRPr="00182EC6" w:rsidRDefault="00EC30D8" w:rsidP="003D2270">
            <w:pPr>
              <w:tabs>
                <w:tab w:val="left" w:pos="108"/>
              </w:tabs>
              <w:spacing w:line="276" w:lineRule="auto"/>
              <w:ind w:right="35" w:firstLine="0"/>
              <w:jc w:val="left"/>
              <w:rPr>
                <w:rFonts w:eastAsia="Times New Roman"/>
                <w:lang w:eastAsia="ru-RU"/>
              </w:rPr>
            </w:pPr>
            <w:r>
              <w:rPr>
                <w:rFonts w:eastAsia="Times New Roman"/>
                <w:lang w:eastAsia="ru-RU"/>
              </w:rPr>
              <w:t>117-119</w:t>
            </w:r>
          </w:p>
        </w:tc>
      </w:tr>
      <w:tr w:rsidR="00822E04" w14:paraId="13B7E21C" w14:textId="77777777" w:rsidTr="003D2270">
        <w:tc>
          <w:tcPr>
            <w:tcW w:w="10802" w:type="dxa"/>
          </w:tcPr>
          <w:p w14:paraId="41C9FA83" w14:textId="77777777" w:rsidR="00822E04" w:rsidRPr="00171CBA" w:rsidRDefault="00822E04" w:rsidP="003D2270">
            <w:pPr>
              <w:ind w:firstLine="0"/>
              <w:rPr>
                <w:rFonts w:eastAsia="Times New Roman"/>
                <w:bCs/>
                <w:lang w:eastAsia="ru-RU"/>
              </w:rPr>
            </w:pPr>
            <w:r>
              <w:rPr>
                <w:rFonts w:eastAsia="Times New Roman"/>
                <w:bCs/>
                <w:lang w:eastAsia="ru-RU"/>
              </w:rPr>
              <w:t xml:space="preserve">3.2. </w:t>
            </w:r>
            <w:r w:rsidRPr="003439AD">
              <w:rPr>
                <w:rFonts w:eastAsia="Times New Roman"/>
                <w:bCs/>
                <w:lang w:eastAsia="ru-RU"/>
              </w:rPr>
              <w:t>Особенности организации развивающей предметно-пространственной среды</w:t>
            </w:r>
          </w:p>
        </w:tc>
        <w:tc>
          <w:tcPr>
            <w:tcW w:w="4791" w:type="dxa"/>
          </w:tcPr>
          <w:p w14:paraId="7C9C500C" w14:textId="511CDF92" w:rsidR="00822E04" w:rsidRPr="00182EC6" w:rsidRDefault="00EC30D8" w:rsidP="003D2270">
            <w:pPr>
              <w:tabs>
                <w:tab w:val="left" w:pos="108"/>
              </w:tabs>
              <w:ind w:right="35" w:firstLine="0"/>
              <w:jc w:val="left"/>
              <w:rPr>
                <w:rFonts w:eastAsia="Times New Roman"/>
                <w:lang w:eastAsia="ru-RU"/>
              </w:rPr>
            </w:pPr>
            <w:r>
              <w:rPr>
                <w:rFonts w:eastAsia="Times New Roman"/>
                <w:lang w:eastAsia="ru-RU"/>
              </w:rPr>
              <w:t>119-120</w:t>
            </w:r>
          </w:p>
        </w:tc>
      </w:tr>
      <w:tr w:rsidR="00822E04" w14:paraId="4A1AA34F" w14:textId="77777777" w:rsidTr="003D2270">
        <w:tc>
          <w:tcPr>
            <w:tcW w:w="10802" w:type="dxa"/>
          </w:tcPr>
          <w:p w14:paraId="106A087E" w14:textId="77777777" w:rsidR="00822E04" w:rsidRPr="00171CBA" w:rsidRDefault="00822E04" w:rsidP="003D2270">
            <w:pPr>
              <w:ind w:firstLine="0"/>
              <w:rPr>
                <w:rFonts w:eastAsia="Times New Roman"/>
                <w:bCs/>
                <w:lang w:eastAsia="ru-RU"/>
              </w:rPr>
            </w:pPr>
            <w:r>
              <w:rPr>
                <w:rFonts w:eastAsia="Times New Roman"/>
                <w:bCs/>
                <w:lang w:eastAsia="ru-RU"/>
              </w:rPr>
              <w:t>3.3.</w:t>
            </w:r>
            <w:r w:rsidRPr="003439AD">
              <w:rPr>
                <w:rFonts w:eastAsia="Times New Roman"/>
                <w:bCs/>
                <w:lang w:eastAsia="ru-RU"/>
              </w:rPr>
              <w:t xml:space="preserve">Материально-техническое обеспечение </w:t>
            </w:r>
            <w:r>
              <w:rPr>
                <w:rFonts w:eastAsia="Times New Roman"/>
                <w:bCs/>
                <w:lang w:eastAsia="ru-RU"/>
              </w:rPr>
              <w:t>П</w:t>
            </w:r>
            <w:r w:rsidRPr="003439AD">
              <w:rPr>
                <w:rFonts w:eastAsia="Times New Roman"/>
                <w:bCs/>
                <w:lang w:eastAsia="ru-RU"/>
              </w:rPr>
              <w:t>рограммы, обеспеченность методическими материалами и средствами обучения и воспитания</w:t>
            </w:r>
          </w:p>
        </w:tc>
        <w:tc>
          <w:tcPr>
            <w:tcW w:w="4791" w:type="dxa"/>
          </w:tcPr>
          <w:p w14:paraId="4ED485B7" w14:textId="13312F6D" w:rsidR="00822E04" w:rsidRPr="00182EC6" w:rsidRDefault="00EC30D8" w:rsidP="003D2270">
            <w:pPr>
              <w:tabs>
                <w:tab w:val="left" w:pos="108"/>
              </w:tabs>
              <w:ind w:right="35" w:firstLine="0"/>
              <w:jc w:val="left"/>
              <w:rPr>
                <w:rFonts w:eastAsia="Times New Roman"/>
                <w:lang w:eastAsia="ru-RU"/>
              </w:rPr>
            </w:pPr>
            <w:r>
              <w:rPr>
                <w:rFonts w:eastAsia="Times New Roman"/>
                <w:lang w:eastAsia="ru-RU"/>
              </w:rPr>
              <w:t>120- 130</w:t>
            </w:r>
          </w:p>
        </w:tc>
      </w:tr>
      <w:tr w:rsidR="00822E04" w14:paraId="2F3260B8" w14:textId="77777777" w:rsidTr="003D2270">
        <w:tc>
          <w:tcPr>
            <w:tcW w:w="10802" w:type="dxa"/>
          </w:tcPr>
          <w:p w14:paraId="7AF7E1C4" w14:textId="77777777" w:rsidR="00822E04" w:rsidRPr="00BB1481" w:rsidRDefault="00822E04" w:rsidP="003D2270">
            <w:pPr>
              <w:spacing w:line="276" w:lineRule="auto"/>
              <w:ind w:firstLine="0"/>
              <w:rPr>
                <w:rFonts w:eastAsia="Times New Roman"/>
                <w:bCs/>
                <w:lang w:eastAsia="ru-RU"/>
              </w:rPr>
            </w:pPr>
            <w:r w:rsidRPr="00171CBA">
              <w:rPr>
                <w:rFonts w:eastAsia="Times New Roman"/>
                <w:bCs/>
                <w:lang w:eastAsia="ru-RU"/>
              </w:rPr>
              <w:t>3.</w:t>
            </w:r>
            <w:r>
              <w:rPr>
                <w:rFonts w:eastAsia="Times New Roman"/>
                <w:bCs/>
                <w:lang w:eastAsia="ru-RU"/>
              </w:rPr>
              <w:t>4</w:t>
            </w:r>
            <w:r w:rsidRPr="00171CBA">
              <w:rPr>
                <w:rFonts w:eastAsia="Times New Roman"/>
                <w:bCs/>
                <w:lang w:eastAsia="ru-RU"/>
              </w:rPr>
              <w:t xml:space="preserve">. </w:t>
            </w:r>
            <w:r>
              <w:rPr>
                <w:rFonts w:eastAsia="Times New Roman"/>
                <w:bCs/>
                <w:lang w:eastAsia="ru-RU"/>
              </w:rPr>
              <w:t>Р</w:t>
            </w:r>
            <w:r w:rsidRPr="00171CBA">
              <w:rPr>
                <w:rFonts w:eastAsia="Times New Roman"/>
                <w:bCs/>
                <w:lang w:eastAsia="ru-RU"/>
              </w:rPr>
              <w:t xml:space="preserve">ежим и распорядок дня </w:t>
            </w:r>
          </w:p>
        </w:tc>
        <w:tc>
          <w:tcPr>
            <w:tcW w:w="4791" w:type="dxa"/>
          </w:tcPr>
          <w:p w14:paraId="129D14C4" w14:textId="6C972656" w:rsidR="00822E04" w:rsidRPr="00182EC6" w:rsidRDefault="00EC30D8" w:rsidP="003D2270">
            <w:pPr>
              <w:tabs>
                <w:tab w:val="left" w:pos="108"/>
              </w:tabs>
              <w:spacing w:line="276" w:lineRule="auto"/>
              <w:ind w:right="35" w:firstLine="0"/>
              <w:jc w:val="left"/>
              <w:rPr>
                <w:rFonts w:eastAsia="Times New Roman"/>
                <w:lang w:eastAsia="ru-RU"/>
              </w:rPr>
            </w:pPr>
            <w:r>
              <w:rPr>
                <w:rFonts w:eastAsia="Times New Roman"/>
                <w:lang w:eastAsia="ru-RU"/>
              </w:rPr>
              <w:t>130-134</w:t>
            </w:r>
          </w:p>
        </w:tc>
      </w:tr>
      <w:tr w:rsidR="00822E04" w14:paraId="693CD82B" w14:textId="77777777" w:rsidTr="003D2270">
        <w:tc>
          <w:tcPr>
            <w:tcW w:w="10802" w:type="dxa"/>
          </w:tcPr>
          <w:p w14:paraId="3AB5518E" w14:textId="77777777" w:rsidR="00822E04" w:rsidRPr="000F25A5" w:rsidRDefault="00822E04" w:rsidP="003D2270">
            <w:pPr>
              <w:spacing w:line="276" w:lineRule="auto"/>
              <w:ind w:firstLine="0"/>
            </w:pPr>
            <w:r w:rsidRPr="000F25A5">
              <w:rPr>
                <w:b/>
                <w:bCs/>
              </w:rPr>
              <w:t>Приложение</w:t>
            </w:r>
          </w:p>
        </w:tc>
        <w:tc>
          <w:tcPr>
            <w:tcW w:w="4791" w:type="dxa"/>
          </w:tcPr>
          <w:p w14:paraId="59067ED7" w14:textId="13D01A49" w:rsidR="00822E04" w:rsidRPr="00182EC6" w:rsidRDefault="00EC30D8" w:rsidP="003D2270">
            <w:pPr>
              <w:tabs>
                <w:tab w:val="left" w:pos="108"/>
              </w:tabs>
              <w:ind w:right="35" w:firstLine="0"/>
              <w:jc w:val="left"/>
              <w:rPr>
                <w:rFonts w:eastAsia="Times New Roman"/>
                <w:lang w:eastAsia="ru-RU"/>
              </w:rPr>
            </w:pPr>
            <w:r>
              <w:rPr>
                <w:rFonts w:eastAsia="Times New Roman"/>
                <w:lang w:eastAsia="ru-RU"/>
              </w:rPr>
              <w:t>134</w:t>
            </w:r>
          </w:p>
        </w:tc>
      </w:tr>
      <w:tr w:rsidR="00822E04" w14:paraId="4B6D73EF" w14:textId="77777777" w:rsidTr="003D2270">
        <w:tc>
          <w:tcPr>
            <w:tcW w:w="10802" w:type="dxa"/>
          </w:tcPr>
          <w:p w14:paraId="5E3DD032" w14:textId="77777777" w:rsidR="00822E04" w:rsidRPr="007B5E53" w:rsidRDefault="00822E04" w:rsidP="003D2270">
            <w:pPr>
              <w:ind w:firstLine="0"/>
              <w:rPr>
                <w:bCs/>
                <w:color w:val="00B050"/>
              </w:rPr>
            </w:pPr>
            <w:r w:rsidRPr="00302FB3">
              <w:rPr>
                <w:bCs/>
              </w:rPr>
              <w:t xml:space="preserve">Приложение </w:t>
            </w:r>
            <w:r>
              <w:rPr>
                <w:bCs/>
              </w:rPr>
              <w:t>1</w:t>
            </w:r>
            <w:r w:rsidRPr="00302FB3">
              <w:rPr>
                <w:bCs/>
              </w:rPr>
              <w:t>. Перспективное планирование занятий.</w:t>
            </w:r>
          </w:p>
        </w:tc>
        <w:tc>
          <w:tcPr>
            <w:tcW w:w="4791" w:type="dxa"/>
          </w:tcPr>
          <w:p w14:paraId="0469018F" w14:textId="05A0D11F" w:rsidR="00822E04" w:rsidRPr="00182EC6" w:rsidRDefault="00EC30D8" w:rsidP="003D2270">
            <w:pPr>
              <w:tabs>
                <w:tab w:val="left" w:pos="108"/>
              </w:tabs>
              <w:ind w:right="35" w:firstLine="0"/>
              <w:jc w:val="left"/>
              <w:rPr>
                <w:rFonts w:eastAsia="Times New Roman"/>
                <w:lang w:eastAsia="ru-RU"/>
              </w:rPr>
            </w:pPr>
            <w:r>
              <w:rPr>
                <w:rFonts w:eastAsia="Times New Roman"/>
                <w:lang w:eastAsia="ru-RU"/>
              </w:rPr>
              <w:t>134-201</w:t>
            </w:r>
          </w:p>
        </w:tc>
      </w:tr>
      <w:tr w:rsidR="00822E04" w14:paraId="5C30FF57" w14:textId="77777777" w:rsidTr="003D2270">
        <w:tc>
          <w:tcPr>
            <w:tcW w:w="10802" w:type="dxa"/>
          </w:tcPr>
          <w:p w14:paraId="41057F60" w14:textId="77777777" w:rsidR="00822E04" w:rsidRPr="000F25A5" w:rsidRDefault="00822E04" w:rsidP="003D2270">
            <w:pPr>
              <w:ind w:firstLine="0"/>
              <w:rPr>
                <w:bCs/>
              </w:rPr>
            </w:pPr>
            <w:r>
              <w:rPr>
                <w:bCs/>
              </w:rPr>
              <w:t xml:space="preserve">Приложение 2. </w:t>
            </w:r>
            <w:r>
              <w:t xml:space="preserve"> </w:t>
            </w:r>
            <w:r w:rsidRPr="00E177FA">
              <w:rPr>
                <w:bCs/>
              </w:rPr>
              <w:t>Календарный план воспитательной работы</w:t>
            </w:r>
            <w:r>
              <w:rPr>
                <w:bCs/>
              </w:rPr>
              <w:t>.</w:t>
            </w:r>
          </w:p>
        </w:tc>
        <w:tc>
          <w:tcPr>
            <w:tcW w:w="4791" w:type="dxa"/>
          </w:tcPr>
          <w:p w14:paraId="0AF460C4" w14:textId="72545711" w:rsidR="00822E04" w:rsidRPr="00182EC6" w:rsidRDefault="00EC30D8" w:rsidP="003D2270">
            <w:pPr>
              <w:tabs>
                <w:tab w:val="left" w:pos="108"/>
              </w:tabs>
              <w:ind w:right="35" w:firstLine="0"/>
              <w:jc w:val="left"/>
              <w:rPr>
                <w:rFonts w:eastAsia="Times New Roman"/>
                <w:lang w:eastAsia="ru-RU"/>
              </w:rPr>
            </w:pPr>
            <w:r>
              <w:rPr>
                <w:rFonts w:eastAsia="Times New Roman"/>
                <w:lang w:eastAsia="ru-RU"/>
              </w:rPr>
              <w:t>202-</w:t>
            </w:r>
            <w:r w:rsidR="00C44C0A">
              <w:rPr>
                <w:rFonts w:eastAsia="Times New Roman"/>
                <w:lang w:eastAsia="ru-RU"/>
              </w:rPr>
              <w:t>210</w:t>
            </w:r>
          </w:p>
        </w:tc>
      </w:tr>
      <w:tr w:rsidR="00822E04" w14:paraId="3B84DB44" w14:textId="77777777" w:rsidTr="003D2270">
        <w:tc>
          <w:tcPr>
            <w:tcW w:w="10802" w:type="dxa"/>
          </w:tcPr>
          <w:p w14:paraId="5EC09906" w14:textId="67CD8E18" w:rsidR="00822E04" w:rsidRPr="007B5E53" w:rsidRDefault="00B9040D" w:rsidP="00B9040D">
            <w:pPr>
              <w:ind w:firstLine="0"/>
              <w:jc w:val="left"/>
              <w:rPr>
                <w:bCs/>
                <w:color w:val="00B050"/>
              </w:rPr>
            </w:pPr>
            <w:r>
              <w:rPr>
                <w:bCs/>
              </w:rPr>
              <w:t xml:space="preserve">Приложение </w:t>
            </w:r>
            <w:r w:rsidR="00822E04">
              <w:rPr>
                <w:bCs/>
              </w:rPr>
              <w:t>3</w:t>
            </w:r>
            <w:r w:rsidR="00822E04" w:rsidRPr="00302FB3">
              <w:rPr>
                <w:bCs/>
              </w:rPr>
              <w:t>.</w:t>
            </w:r>
            <w:r w:rsidR="00822E04">
              <w:rPr>
                <w:bCs/>
              </w:rPr>
              <w:t xml:space="preserve"> </w:t>
            </w:r>
            <w:r w:rsidR="00822E04" w:rsidRPr="00302FB3">
              <w:rPr>
                <w:rFonts w:eastAsia="Times New Roman"/>
                <w:lang w:eastAsia="ru-RU"/>
              </w:rPr>
              <w:t>Перспективное планирование взаимодействия с родителями (законными представителями</w:t>
            </w:r>
            <w:r>
              <w:rPr>
                <w:rFonts w:eastAsia="Times New Roman"/>
                <w:lang w:eastAsia="ru-RU"/>
              </w:rPr>
              <w:t>)</w:t>
            </w:r>
          </w:p>
        </w:tc>
        <w:tc>
          <w:tcPr>
            <w:tcW w:w="4791" w:type="dxa"/>
          </w:tcPr>
          <w:p w14:paraId="1DBB7504" w14:textId="64454383" w:rsidR="00822E04" w:rsidRPr="00182EC6" w:rsidRDefault="00C44C0A" w:rsidP="003D2270">
            <w:pPr>
              <w:tabs>
                <w:tab w:val="left" w:pos="108"/>
              </w:tabs>
              <w:ind w:right="35" w:firstLine="0"/>
              <w:jc w:val="left"/>
              <w:rPr>
                <w:rFonts w:eastAsia="Times New Roman"/>
                <w:lang w:eastAsia="ru-RU"/>
              </w:rPr>
            </w:pPr>
            <w:r>
              <w:rPr>
                <w:rFonts w:eastAsia="Times New Roman"/>
                <w:lang w:eastAsia="ru-RU"/>
              </w:rPr>
              <w:t>211-219</w:t>
            </w:r>
          </w:p>
        </w:tc>
      </w:tr>
      <w:tr w:rsidR="00822E04" w14:paraId="6EE0F56A" w14:textId="77777777" w:rsidTr="003D2270">
        <w:tc>
          <w:tcPr>
            <w:tcW w:w="10802" w:type="dxa"/>
          </w:tcPr>
          <w:p w14:paraId="72DC9E1C" w14:textId="16B9744F" w:rsidR="00822E04" w:rsidRDefault="00822E04" w:rsidP="003D2270">
            <w:pPr>
              <w:ind w:firstLine="0"/>
              <w:rPr>
                <w:bCs/>
              </w:rPr>
            </w:pPr>
            <w:r w:rsidRPr="00ED70E1">
              <w:rPr>
                <w:bCs/>
              </w:rPr>
              <w:t>Лист изменений и дополнений</w:t>
            </w:r>
            <w:r w:rsidR="00B9040D">
              <w:rPr>
                <w:bCs/>
              </w:rPr>
              <w:t>.</w:t>
            </w:r>
          </w:p>
        </w:tc>
        <w:tc>
          <w:tcPr>
            <w:tcW w:w="4791" w:type="dxa"/>
          </w:tcPr>
          <w:p w14:paraId="14AA9348" w14:textId="79493598" w:rsidR="00822E04" w:rsidRPr="00182EC6" w:rsidRDefault="00275989" w:rsidP="003D2270">
            <w:pPr>
              <w:tabs>
                <w:tab w:val="left" w:pos="108"/>
              </w:tabs>
              <w:ind w:right="35" w:firstLine="0"/>
              <w:jc w:val="left"/>
              <w:rPr>
                <w:rFonts w:eastAsia="Times New Roman"/>
                <w:lang w:eastAsia="ru-RU"/>
              </w:rPr>
            </w:pPr>
            <w:r>
              <w:rPr>
                <w:rFonts w:eastAsia="Times New Roman"/>
                <w:lang w:eastAsia="ru-RU"/>
              </w:rPr>
              <w:t xml:space="preserve"> </w:t>
            </w:r>
            <w:r w:rsidR="00C44C0A">
              <w:rPr>
                <w:rFonts w:eastAsia="Times New Roman"/>
                <w:lang w:eastAsia="ru-RU"/>
              </w:rPr>
              <w:t>220</w:t>
            </w:r>
          </w:p>
        </w:tc>
      </w:tr>
    </w:tbl>
    <w:p w14:paraId="4D8C906F" w14:textId="77777777" w:rsidR="00E34FFF" w:rsidRDefault="00E34FFF" w:rsidP="003439AD">
      <w:pPr>
        <w:rPr>
          <w:rFonts w:eastAsia="Times New Roman"/>
          <w:lang w:eastAsia="ru-RU"/>
        </w:rPr>
        <w:sectPr w:rsidR="00E34FFF" w:rsidSect="003D2270">
          <w:footerReference w:type="default" r:id="rId9"/>
          <w:pgSz w:w="16838" w:h="11906" w:orient="landscape"/>
          <w:pgMar w:top="284" w:right="1134" w:bottom="851" w:left="1134" w:header="708" w:footer="708" w:gutter="0"/>
          <w:cols w:space="708"/>
          <w:titlePg/>
          <w:docGrid w:linePitch="360"/>
        </w:sectPr>
      </w:pPr>
    </w:p>
    <w:p w14:paraId="44AB7693" w14:textId="77777777" w:rsidR="00D41AE1" w:rsidRDefault="00D41AE1" w:rsidP="00C25AB2">
      <w:pPr>
        <w:spacing w:after="0" w:line="240" w:lineRule="auto"/>
        <w:jc w:val="both"/>
        <w:rPr>
          <w:rFonts w:ascii="Times New Roman" w:hAnsi="Times New Roman" w:cs="Times New Roman"/>
          <w:b/>
          <w:sz w:val="28"/>
          <w:szCs w:val="28"/>
        </w:rPr>
      </w:pPr>
    </w:p>
    <w:p w14:paraId="118851B7" w14:textId="6E90D0E9"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 Целевой раздел Программы:</w:t>
      </w:r>
      <w:r w:rsidRPr="00D14D19">
        <w:rPr>
          <w:rFonts w:ascii="Times New Roman" w:hAnsi="Times New Roman" w:cs="Times New Roman"/>
          <w:b/>
          <w:sz w:val="28"/>
          <w:szCs w:val="28"/>
        </w:rPr>
        <w:tab/>
      </w:r>
    </w:p>
    <w:p w14:paraId="35B397F9" w14:textId="77777777" w:rsid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1.1. Пояснительная записка.</w:t>
      </w:r>
    </w:p>
    <w:p w14:paraId="45D9F1AA" w14:textId="4308B6E9" w:rsidR="00F37B1F" w:rsidRDefault="00F37B1F"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47C26">
        <w:rPr>
          <w:rFonts w:ascii="Times New Roman" w:hAnsi="Times New Roman" w:cs="Times New Roman"/>
          <w:sz w:val="28"/>
          <w:szCs w:val="28"/>
        </w:rPr>
        <w:t xml:space="preserve">Рабочая программа </w:t>
      </w:r>
      <w:r w:rsidR="0066355B">
        <w:rPr>
          <w:rFonts w:ascii="Times New Roman" w:hAnsi="Times New Roman" w:cs="Times New Roman"/>
          <w:sz w:val="28"/>
          <w:szCs w:val="28"/>
        </w:rPr>
        <w:t>средней</w:t>
      </w:r>
      <w:r w:rsidRPr="00647C26">
        <w:rPr>
          <w:rFonts w:ascii="Times New Roman" w:hAnsi="Times New Roman" w:cs="Times New Roman"/>
          <w:sz w:val="28"/>
          <w:szCs w:val="28"/>
        </w:rPr>
        <w:t xml:space="preserve"> группы общеразвивающей направленности (далее </w:t>
      </w:r>
      <w:r>
        <w:rPr>
          <w:rFonts w:ascii="Times New Roman" w:hAnsi="Times New Roman" w:cs="Times New Roman"/>
          <w:sz w:val="28"/>
          <w:szCs w:val="28"/>
        </w:rPr>
        <w:t>р</w:t>
      </w:r>
      <w:r w:rsidRPr="00647C26">
        <w:rPr>
          <w:rFonts w:ascii="Times New Roman" w:hAnsi="Times New Roman" w:cs="Times New Roman"/>
          <w:sz w:val="28"/>
          <w:szCs w:val="28"/>
        </w:rPr>
        <w:t xml:space="preserve">абочая </w:t>
      </w:r>
      <w:r w:rsidR="00717122">
        <w:rPr>
          <w:rFonts w:ascii="Times New Roman" w:hAnsi="Times New Roman" w:cs="Times New Roman"/>
          <w:sz w:val="28"/>
          <w:szCs w:val="28"/>
        </w:rPr>
        <w:t>П</w:t>
      </w:r>
      <w:r w:rsidRPr="00647C26">
        <w:rPr>
          <w:rFonts w:ascii="Times New Roman" w:hAnsi="Times New Roman" w:cs="Times New Roman"/>
          <w:sz w:val="28"/>
          <w:szCs w:val="28"/>
        </w:rPr>
        <w:t>рограмма)</w:t>
      </w:r>
      <w:r>
        <w:rPr>
          <w:rFonts w:ascii="Times New Roman" w:hAnsi="Times New Roman" w:cs="Times New Roman"/>
          <w:sz w:val="28"/>
          <w:szCs w:val="28"/>
        </w:rPr>
        <w:t xml:space="preserve">, </w:t>
      </w:r>
      <w:r w:rsidRPr="002C1966">
        <w:rPr>
          <w:rFonts w:ascii="Times New Roman" w:hAnsi="Times New Roman" w:cs="Times New Roman"/>
          <w:sz w:val="28"/>
          <w:szCs w:val="28"/>
        </w:rPr>
        <w:t xml:space="preserve">разработана на основе образовательной программы дошкольного образования, реализуемой в </w:t>
      </w:r>
      <w:r w:rsidR="00302FB3" w:rsidRPr="00302FB3">
        <w:rPr>
          <w:rFonts w:ascii="Times New Roman" w:hAnsi="Times New Roman" w:cs="Times New Roman"/>
          <w:bCs/>
          <w:iCs/>
          <w:sz w:val="28"/>
          <w:szCs w:val="28"/>
        </w:rPr>
        <w:t>АНО ДО Детский сад «Солнечный»</w:t>
      </w:r>
      <w:r w:rsidR="00B46603">
        <w:rPr>
          <w:rFonts w:ascii="Times New Roman" w:hAnsi="Times New Roman" w:cs="Times New Roman"/>
          <w:b/>
          <w:i/>
          <w:color w:val="FF0000"/>
          <w:sz w:val="28"/>
          <w:szCs w:val="28"/>
        </w:rPr>
        <w:t xml:space="preserve"> </w:t>
      </w:r>
      <w:r w:rsidR="00B46603" w:rsidRPr="005C2B48">
        <w:rPr>
          <w:rFonts w:ascii="Times New Roman" w:hAnsi="Times New Roman" w:cs="Times New Roman"/>
          <w:sz w:val="28"/>
          <w:szCs w:val="28"/>
        </w:rPr>
        <w:t>(далее</w:t>
      </w:r>
      <w:r w:rsidR="00B46603">
        <w:rPr>
          <w:rFonts w:ascii="Times New Roman" w:hAnsi="Times New Roman" w:cs="Times New Roman"/>
          <w:sz w:val="28"/>
          <w:szCs w:val="28"/>
        </w:rPr>
        <w:t xml:space="preserve"> -</w:t>
      </w:r>
      <w:r w:rsidR="00B46603" w:rsidRPr="005C2B48">
        <w:rPr>
          <w:rFonts w:ascii="Times New Roman" w:hAnsi="Times New Roman" w:cs="Times New Roman"/>
          <w:sz w:val="28"/>
          <w:szCs w:val="28"/>
        </w:rPr>
        <w:t xml:space="preserve"> ДО</w:t>
      </w:r>
      <w:r w:rsidR="00302FB3">
        <w:rPr>
          <w:rFonts w:ascii="Times New Roman" w:hAnsi="Times New Roman" w:cs="Times New Roman"/>
          <w:sz w:val="28"/>
          <w:szCs w:val="28"/>
        </w:rPr>
        <w:t>О</w:t>
      </w:r>
      <w:r w:rsidR="00B46603" w:rsidRPr="005C2B48">
        <w:rPr>
          <w:rFonts w:ascii="Times New Roman" w:hAnsi="Times New Roman" w:cs="Times New Roman"/>
          <w:sz w:val="28"/>
          <w:szCs w:val="28"/>
        </w:rPr>
        <w:t>)</w:t>
      </w:r>
      <w:r w:rsidRPr="00661039">
        <w:rPr>
          <w:rFonts w:ascii="Times New Roman" w:hAnsi="Times New Roman" w:cs="Times New Roman"/>
          <w:i/>
          <w:color w:val="FF0000"/>
          <w:sz w:val="28"/>
          <w:szCs w:val="28"/>
        </w:rPr>
        <w:t>,</w:t>
      </w:r>
      <w:r w:rsidRPr="00F37B1F">
        <w:t xml:space="preserve"> </w:t>
      </w:r>
      <w:r w:rsidRPr="0036704A">
        <w:rPr>
          <w:rFonts w:ascii="Times New Roman" w:hAnsi="Times New Roman" w:cs="Times New Roman"/>
          <w:sz w:val="28"/>
          <w:szCs w:val="28"/>
        </w:rPr>
        <w:t>в</w:t>
      </w:r>
      <w:r w:rsidRPr="00F37B1F">
        <w:rPr>
          <w:rFonts w:ascii="Times New Roman" w:hAnsi="Times New Roman" w:cs="Times New Roman"/>
          <w:sz w:val="28"/>
          <w:szCs w:val="28"/>
        </w:rPr>
        <w:t xml:space="preserve"> соответствии с федеральным государственным образовательным стандартом дошкольного образования (ФГОС ДО), федеральной образовательной программой дошкольного образования</w:t>
      </w:r>
      <w:r>
        <w:rPr>
          <w:rFonts w:ascii="Times New Roman" w:hAnsi="Times New Roman" w:cs="Times New Roman"/>
          <w:sz w:val="28"/>
          <w:szCs w:val="28"/>
        </w:rPr>
        <w:t xml:space="preserve"> (ФОП ДО).</w:t>
      </w:r>
    </w:p>
    <w:p w14:paraId="5518E82A" w14:textId="77777777" w:rsidR="005C2B48" w:rsidRPr="005C2B48" w:rsidRDefault="005C2B48" w:rsidP="00C25AB2">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В </w:t>
      </w:r>
      <w:r w:rsidR="00633DA0">
        <w:rPr>
          <w:rFonts w:ascii="Times New Roman" w:hAnsi="Times New Roman" w:cs="Times New Roman"/>
          <w:sz w:val="28"/>
          <w:szCs w:val="28"/>
        </w:rPr>
        <w:t>П</w:t>
      </w:r>
      <w:r w:rsidRPr="005C2B48">
        <w:rPr>
          <w:rFonts w:ascii="Times New Roman" w:hAnsi="Times New Roman" w:cs="Times New Roman"/>
          <w:sz w:val="28"/>
          <w:szCs w:val="28"/>
        </w:rPr>
        <w:t>рограмме сод</w:t>
      </w:r>
      <w:r>
        <w:rPr>
          <w:rFonts w:ascii="Times New Roman" w:hAnsi="Times New Roman" w:cs="Times New Roman"/>
          <w:sz w:val="28"/>
          <w:szCs w:val="28"/>
        </w:rPr>
        <w:t>ержится целевой, содержательный,</w:t>
      </w:r>
      <w:r w:rsidR="00130C03">
        <w:rPr>
          <w:rFonts w:ascii="Times New Roman" w:hAnsi="Times New Roman" w:cs="Times New Roman"/>
          <w:sz w:val="28"/>
          <w:szCs w:val="28"/>
        </w:rPr>
        <w:t xml:space="preserve"> </w:t>
      </w:r>
      <w:r w:rsidRPr="005C2B48">
        <w:rPr>
          <w:rFonts w:ascii="Times New Roman" w:hAnsi="Times New Roman" w:cs="Times New Roman"/>
          <w:sz w:val="28"/>
          <w:szCs w:val="28"/>
        </w:rPr>
        <w:t>организационный разделы</w:t>
      </w:r>
      <w:r>
        <w:rPr>
          <w:rFonts w:ascii="Times New Roman" w:hAnsi="Times New Roman" w:cs="Times New Roman"/>
          <w:sz w:val="28"/>
          <w:szCs w:val="28"/>
        </w:rPr>
        <w:t>, приложение.</w:t>
      </w:r>
    </w:p>
    <w:p w14:paraId="378F7231" w14:textId="77777777" w:rsidR="005C2B48" w:rsidRPr="005C2B48" w:rsidRDefault="005C2B48" w:rsidP="00C25AB2">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В целевом разделе </w:t>
      </w:r>
      <w:r w:rsidR="00633DA0">
        <w:rPr>
          <w:rFonts w:ascii="Times New Roman" w:hAnsi="Times New Roman" w:cs="Times New Roman"/>
          <w:sz w:val="28"/>
          <w:szCs w:val="28"/>
        </w:rPr>
        <w:t>П</w:t>
      </w:r>
      <w:r w:rsidRPr="005C2B48">
        <w:rPr>
          <w:rFonts w:ascii="Times New Roman" w:hAnsi="Times New Roman" w:cs="Times New Roman"/>
          <w:sz w:val="28"/>
          <w:szCs w:val="28"/>
        </w:rPr>
        <w:t>рограммы представлены описание и характеристика структуры программы, цели и задачи, принципы и подходы к ее формированию;</w:t>
      </w:r>
      <w:r w:rsidRPr="005C2B48">
        <w:rPr>
          <w:rFonts w:ascii="Times New Roman" w:hAnsi="Times New Roman" w:cs="Times New Roman"/>
        </w:rPr>
        <w:t xml:space="preserve"> </w:t>
      </w:r>
      <w:r w:rsidRPr="005C2B48">
        <w:rPr>
          <w:rFonts w:ascii="Times New Roman" w:hAnsi="Times New Roman" w:cs="Times New Roman"/>
          <w:sz w:val="28"/>
          <w:szCs w:val="28"/>
        </w:rPr>
        <w:t xml:space="preserve">возрастные характеристики возможных достижений ребенка в процессе дошкольного образования; подходы к педагогической диагностике планируемых образовательных результатов. </w:t>
      </w:r>
    </w:p>
    <w:p w14:paraId="151CA0F6" w14:textId="77777777" w:rsidR="005C2B48" w:rsidRPr="005C2B48" w:rsidRDefault="00E84496" w:rsidP="00C25AB2">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C2B48" w:rsidRPr="005C2B48">
        <w:rPr>
          <w:rFonts w:ascii="Times New Roman" w:hAnsi="Times New Roman" w:cs="Times New Roman"/>
          <w:sz w:val="28"/>
          <w:szCs w:val="28"/>
        </w:rPr>
        <w:t xml:space="preserve">Содержательный раздел </w:t>
      </w:r>
      <w:r w:rsidR="00633DA0">
        <w:rPr>
          <w:rFonts w:ascii="Times New Roman" w:hAnsi="Times New Roman" w:cs="Times New Roman"/>
          <w:sz w:val="28"/>
          <w:szCs w:val="28"/>
        </w:rPr>
        <w:t>П</w:t>
      </w:r>
      <w:r w:rsidR="005C2B48" w:rsidRPr="005C2B48">
        <w:rPr>
          <w:rFonts w:ascii="Times New Roman" w:hAnsi="Times New Roman" w:cs="Times New Roman"/>
          <w:sz w:val="28"/>
          <w:szCs w:val="28"/>
        </w:rPr>
        <w:t xml:space="preserve">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sidR="0066355B">
        <w:rPr>
          <w:rFonts w:ascii="Times New Roman" w:hAnsi="Times New Roman" w:cs="Times New Roman"/>
          <w:sz w:val="28"/>
          <w:szCs w:val="28"/>
        </w:rPr>
        <w:t>средней</w:t>
      </w:r>
      <w:r w:rsidR="005C2B48" w:rsidRPr="005C2B48">
        <w:rPr>
          <w:rFonts w:ascii="Times New Roman" w:hAnsi="Times New Roman" w:cs="Times New Roman"/>
          <w:sz w:val="28"/>
          <w:szCs w:val="28"/>
        </w:rPr>
        <w:t xml:space="preserve"> группы; </w:t>
      </w:r>
      <w:r w:rsidR="0075017A">
        <w:rPr>
          <w:rFonts w:ascii="Times New Roman" w:hAnsi="Times New Roman" w:cs="Times New Roman"/>
          <w:sz w:val="28"/>
          <w:szCs w:val="28"/>
        </w:rPr>
        <w:t>в</w:t>
      </w:r>
      <w:r w:rsidR="0075017A" w:rsidRPr="0075017A">
        <w:rPr>
          <w:rFonts w:ascii="Times New Roman" w:hAnsi="Times New Roman" w:cs="Times New Roman"/>
          <w:sz w:val="28"/>
          <w:szCs w:val="28"/>
        </w:rPr>
        <w:t>ариативные формы, способы, методы и средства реализации Программы</w:t>
      </w:r>
      <w:r w:rsidR="0075017A">
        <w:rPr>
          <w:rFonts w:ascii="Times New Roman" w:hAnsi="Times New Roman" w:cs="Times New Roman"/>
          <w:sz w:val="28"/>
          <w:szCs w:val="28"/>
        </w:rPr>
        <w:t>; о</w:t>
      </w:r>
      <w:r w:rsidR="0075017A" w:rsidRPr="0075017A">
        <w:rPr>
          <w:rFonts w:ascii="Times New Roman" w:hAnsi="Times New Roman" w:cs="Times New Roman"/>
          <w:sz w:val="28"/>
          <w:szCs w:val="28"/>
        </w:rPr>
        <w:t>собенности образовательной деятельности разных видов и культурных практик</w:t>
      </w:r>
      <w:r w:rsidR="0075017A">
        <w:rPr>
          <w:rFonts w:ascii="Times New Roman" w:hAnsi="Times New Roman" w:cs="Times New Roman"/>
          <w:sz w:val="28"/>
          <w:szCs w:val="28"/>
        </w:rPr>
        <w:t>; с</w:t>
      </w:r>
      <w:r w:rsidR="0075017A" w:rsidRPr="0075017A">
        <w:rPr>
          <w:rFonts w:ascii="Times New Roman" w:hAnsi="Times New Roman" w:cs="Times New Roman"/>
          <w:sz w:val="28"/>
          <w:szCs w:val="28"/>
        </w:rPr>
        <w:t>пособы и направления поддержки детской инициативы</w:t>
      </w:r>
      <w:r w:rsidR="0075017A">
        <w:rPr>
          <w:rFonts w:ascii="Times New Roman" w:hAnsi="Times New Roman" w:cs="Times New Roman"/>
          <w:sz w:val="28"/>
          <w:szCs w:val="28"/>
        </w:rPr>
        <w:t>; о</w:t>
      </w:r>
      <w:r w:rsidR="0075017A" w:rsidRPr="0075017A">
        <w:rPr>
          <w:rFonts w:ascii="Times New Roman" w:hAnsi="Times New Roman" w:cs="Times New Roman"/>
          <w:sz w:val="28"/>
          <w:szCs w:val="28"/>
        </w:rPr>
        <w:t>собенности взаимодействия с семьями обучающихся</w:t>
      </w:r>
      <w:r w:rsidR="0075017A">
        <w:rPr>
          <w:rFonts w:ascii="Times New Roman" w:hAnsi="Times New Roman" w:cs="Times New Roman"/>
          <w:sz w:val="28"/>
          <w:szCs w:val="28"/>
        </w:rPr>
        <w:t xml:space="preserve">; </w:t>
      </w:r>
      <w:r w:rsidR="005C2B48" w:rsidRPr="00302FB3">
        <w:rPr>
          <w:rFonts w:ascii="Times New Roman" w:hAnsi="Times New Roman" w:cs="Times New Roman"/>
          <w:sz w:val="28"/>
          <w:szCs w:val="28"/>
        </w:rPr>
        <w:t>обозначает направления и задачи коррекционно-развивающей работы (далее - КРР) с детьми</w:t>
      </w:r>
      <w:r w:rsidR="005C2B48" w:rsidRPr="005C2B48">
        <w:rPr>
          <w:rFonts w:ascii="Times New Roman" w:hAnsi="Times New Roman" w:cs="Times New Roman"/>
          <w:sz w:val="28"/>
          <w:szCs w:val="28"/>
        </w:rPr>
        <w:t>;</w:t>
      </w:r>
      <w:r w:rsidR="005C2B48" w:rsidRPr="005C2B48">
        <w:rPr>
          <w:rFonts w:ascii="Times New Roman" w:hAnsi="Times New Roman" w:cs="Times New Roman"/>
        </w:rPr>
        <w:t xml:space="preserve"> </w:t>
      </w:r>
      <w:r w:rsidR="005C2B48" w:rsidRPr="005C2B48">
        <w:rPr>
          <w:rFonts w:ascii="Times New Roman" w:hAnsi="Times New Roman" w:cs="Times New Roman"/>
          <w:sz w:val="28"/>
          <w:szCs w:val="28"/>
        </w:rPr>
        <w:t>психолого</w:t>
      </w:r>
      <w:r w:rsidR="00EE4A7E">
        <w:rPr>
          <w:rFonts w:ascii="Times New Roman" w:hAnsi="Times New Roman" w:cs="Times New Roman"/>
          <w:sz w:val="28"/>
          <w:szCs w:val="28"/>
        </w:rPr>
        <w:t>-</w:t>
      </w:r>
      <w:r w:rsidR="005C2B48" w:rsidRPr="005C2B48">
        <w:rPr>
          <w:rFonts w:ascii="Times New Roman" w:hAnsi="Times New Roman" w:cs="Times New Roman"/>
          <w:sz w:val="28"/>
          <w:szCs w:val="28"/>
        </w:rPr>
        <w:t>педагогические условия реализации программы, а также средства обучения и воспитания.</w:t>
      </w:r>
    </w:p>
    <w:p w14:paraId="0657CB12" w14:textId="77777777" w:rsidR="005C2B48" w:rsidRDefault="005C2B48"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Организационный раздел </w:t>
      </w:r>
      <w:r w:rsidR="00633DA0">
        <w:rPr>
          <w:rFonts w:ascii="Times New Roman" w:hAnsi="Times New Roman" w:cs="Times New Roman"/>
          <w:sz w:val="28"/>
          <w:szCs w:val="28"/>
        </w:rPr>
        <w:t>П</w:t>
      </w:r>
      <w:r w:rsidRPr="005C2B48">
        <w:rPr>
          <w:rFonts w:ascii="Times New Roman" w:hAnsi="Times New Roman" w:cs="Times New Roman"/>
          <w:sz w:val="28"/>
          <w:szCs w:val="28"/>
        </w:rPr>
        <w:t xml:space="preserve">рограммы включает описание психолого-педагогических условий реализации </w:t>
      </w:r>
      <w:r w:rsidR="0075017A">
        <w:rPr>
          <w:rFonts w:ascii="Times New Roman" w:hAnsi="Times New Roman" w:cs="Times New Roman"/>
          <w:sz w:val="28"/>
          <w:szCs w:val="28"/>
        </w:rPr>
        <w:t>П</w:t>
      </w:r>
      <w:r w:rsidRPr="005C2B48">
        <w:rPr>
          <w:rFonts w:ascii="Times New Roman" w:hAnsi="Times New Roman" w:cs="Times New Roman"/>
          <w:sz w:val="28"/>
          <w:szCs w:val="28"/>
        </w:rPr>
        <w:t>рограммы</w:t>
      </w:r>
      <w:r w:rsidR="0075017A">
        <w:rPr>
          <w:rFonts w:ascii="Times New Roman" w:hAnsi="Times New Roman" w:cs="Times New Roman"/>
          <w:sz w:val="28"/>
          <w:szCs w:val="28"/>
        </w:rPr>
        <w:t>;</w:t>
      </w:r>
      <w:r w:rsidR="0075017A" w:rsidRPr="0075017A">
        <w:t xml:space="preserve"> </w:t>
      </w:r>
      <w:r w:rsidR="0075017A">
        <w:rPr>
          <w:rFonts w:ascii="Times New Roman" w:hAnsi="Times New Roman" w:cs="Times New Roman"/>
          <w:sz w:val="28"/>
          <w:szCs w:val="28"/>
        </w:rPr>
        <w:t>о</w:t>
      </w:r>
      <w:r w:rsidR="0075017A" w:rsidRPr="0075017A">
        <w:rPr>
          <w:rFonts w:ascii="Times New Roman" w:hAnsi="Times New Roman" w:cs="Times New Roman"/>
          <w:sz w:val="28"/>
          <w:szCs w:val="28"/>
        </w:rPr>
        <w:t>собенности организации развивающей предметно-пространственной среды</w:t>
      </w:r>
      <w:r w:rsidR="0075017A">
        <w:rPr>
          <w:rFonts w:ascii="Times New Roman" w:hAnsi="Times New Roman" w:cs="Times New Roman"/>
          <w:sz w:val="28"/>
          <w:szCs w:val="28"/>
        </w:rPr>
        <w:t>; м</w:t>
      </w:r>
      <w:r w:rsidR="0075017A" w:rsidRPr="0075017A">
        <w:rPr>
          <w:rFonts w:ascii="Times New Roman" w:hAnsi="Times New Roman" w:cs="Times New Roman"/>
          <w:sz w:val="28"/>
          <w:szCs w:val="28"/>
        </w:rPr>
        <w:t>атериально-техническое обеспечение Программы, обеспеченность методическими материалами и средствами обучения и воспитания</w:t>
      </w:r>
      <w:r w:rsidRPr="005C2B48">
        <w:rPr>
          <w:rFonts w:ascii="Times New Roman" w:hAnsi="Times New Roman" w:cs="Times New Roman"/>
          <w:sz w:val="28"/>
          <w:szCs w:val="28"/>
        </w:rPr>
        <w:t xml:space="preserve">. В разделе представлены режим дня в </w:t>
      </w:r>
      <w:r w:rsidR="0066355B">
        <w:rPr>
          <w:rFonts w:ascii="Times New Roman" w:hAnsi="Times New Roman" w:cs="Times New Roman"/>
          <w:sz w:val="28"/>
          <w:szCs w:val="28"/>
        </w:rPr>
        <w:t>средней</w:t>
      </w:r>
      <w:r w:rsidR="00AE4D52">
        <w:rPr>
          <w:rFonts w:ascii="Times New Roman" w:hAnsi="Times New Roman" w:cs="Times New Roman"/>
          <w:sz w:val="28"/>
          <w:szCs w:val="28"/>
        </w:rPr>
        <w:t xml:space="preserve"> </w:t>
      </w:r>
      <w:r w:rsidRPr="005C2B48">
        <w:rPr>
          <w:rFonts w:ascii="Times New Roman" w:hAnsi="Times New Roman" w:cs="Times New Roman"/>
          <w:sz w:val="28"/>
          <w:szCs w:val="28"/>
        </w:rPr>
        <w:t>групп</w:t>
      </w:r>
      <w:r w:rsidR="00AE4D52">
        <w:rPr>
          <w:rFonts w:ascii="Times New Roman" w:hAnsi="Times New Roman" w:cs="Times New Roman"/>
          <w:sz w:val="28"/>
          <w:szCs w:val="28"/>
        </w:rPr>
        <w:t>е</w:t>
      </w:r>
      <w:r w:rsidRPr="005C2B48">
        <w:rPr>
          <w:rFonts w:ascii="Times New Roman" w:hAnsi="Times New Roman" w:cs="Times New Roman"/>
          <w:sz w:val="28"/>
          <w:szCs w:val="28"/>
        </w:rPr>
        <w:t>,</w:t>
      </w:r>
      <w:r>
        <w:rPr>
          <w:rFonts w:ascii="Times New Roman" w:hAnsi="Times New Roman" w:cs="Times New Roman"/>
          <w:sz w:val="28"/>
          <w:szCs w:val="28"/>
        </w:rPr>
        <w:t xml:space="preserve"> </w:t>
      </w:r>
      <w:r w:rsidRPr="00302FB3">
        <w:rPr>
          <w:rFonts w:ascii="Times New Roman" w:hAnsi="Times New Roman" w:cs="Times New Roman"/>
          <w:sz w:val="28"/>
          <w:szCs w:val="28"/>
        </w:rPr>
        <w:t>расписание занятий.</w:t>
      </w:r>
    </w:p>
    <w:p w14:paraId="711632E0" w14:textId="26F4380D" w:rsidR="0075017A" w:rsidRPr="00F673C2" w:rsidRDefault="0075017A" w:rsidP="00C25AB2">
      <w:pPr>
        <w:spacing w:after="0" w:line="240" w:lineRule="auto"/>
        <w:jc w:val="both"/>
        <w:rPr>
          <w:rFonts w:ascii="Times New Roman" w:hAnsi="Times New Roman" w:cs="Times New Roman"/>
          <w:color w:val="00B050"/>
          <w:sz w:val="28"/>
          <w:szCs w:val="28"/>
        </w:rPr>
      </w:pPr>
      <w:r>
        <w:rPr>
          <w:rFonts w:ascii="Times New Roman" w:hAnsi="Times New Roman" w:cs="Times New Roman"/>
          <w:sz w:val="28"/>
          <w:szCs w:val="28"/>
        </w:rPr>
        <w:t xml:space="preserve">          Приложение к Программе содержит:</w:t>
      </w:r>
      <w:r w:rsidRPr="0075017A">
        <w:t xml:space="preserve"> </w:t>
      </w:r>
      <w:r w:rsidRPr="00AA1D08">
        <w:rPr>
          <w:rFonts w:ascii="Times New Roman" w:hAnsi="Times New Roman" w:cs="Times New Roman"/>
          <w:sz w:val="28"/>
          <w:szCs w:val="28"/>
        </w:rPr>
        <w:t>перспективное планирование занятий;</w:t>
      </w:r>
      <w:r>
        <w:rPr>
          <w:rFonts w:ascii="Times New Roman" w:hAnsi="Times New Roman" w:cs="Times New Roman"/>
          <w:sz w:val="28"/>
          <w:szCs w:val="28"/>
        </w:rPr>
        <w:t xml:space="preserve"> к</w:t>
      </w:r>
      <w:r w:rsidRPr="0075017A">
        <w:rPr>
          <w:rFonts w:ascii="Times New Roman" w:hAnsi="Times New Roman" w:cs="Times New Roman"/>
          <w:sz w:val="28"/>
          <w:szCs w:val="28"/>
        </w:rPr>
        <w:t>аленда</w:t>
      </w:r>
      <w:r>
        <w:rPr>
          <w:rFonts w:ascii="Times New Roman" w:hAnsi="Times New Roman" w:cs="Times New Roman"/>
          <w:sz w:val="28"/>
          <w:szCs w:val="28"/>
        </w:rPr>
        <w:t xml:space="preserve">рный план воспитательной работы; </w:t>
      </w:r>
      <w:r w:rsidRPr="00302FB3">
        <w:rPr>
          <w:rFonts w:ascii="Times New Roman" w:hAnsi="Times New Roman" w:cs="Times New Roman"/>
          <w:sz w:val="28"/>
          <w:szCs w:val="28"/>
        </w:rPr>
        <w:t>перспективное планирование взаимодействия с родителями (законными представителями).</w:t>
      </w:r>
    </w:p>
    <w:p w14:paraId="7BAAA432" w14:textId="77777777" w:rsidR="005C2B48" w:rsidRPr="005C2B48" w:rsidRDefault="005C2B48"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Программа разработана в соответствии с требованиями основных нормативных документов:</w:t>
      </w:r>
    </w:p>
    <w:p w14:paraId="5C6A16DC" w14:textId="77777777" w:rsidR="005C2B48" w:rsidRPr="005C2B48" w:rsidRDefault="005C2B48" w:rsidP="00C25AB2">
      <w:pPr>
        <w:pStyle w:val="a3"/>
        <w:ind w:left="0" w:firstLine="0"/>
        <w:rPr>
          <w:rFonts w:eastAsia="Times New Roman"/>
          <w:sz w:val="28"/>
          <w:szCs w:val="28"/>
          <w:lang w:eastAsia="ru-RU"/>
        </w:rPr>
      </w:pPr>
      <w:r w:rsidRPr="005C2B48">
        <w:rPr>
          <w:rFonts w:eastAsia="Times New Roman"/>
          <w:sz w:val="28"/>
          <w:szCs w:val="28"/>
          <w:lang w:eastAsia="ru-RU"/>
        </w:rPr>
        <w:t>- Федеральный закон № 273-ФЗ от   29 декабря 2012 года «Об образовании в Российской Федерации».</w:t>
      </w:r>
    </w:p>
    <w:p w14:paraId="6CFBEA22" w14:textId="168BA677" w:rsidR="005C2B48" w:rsidRDefault="005C2B48" w:rsidP="00C25AB2">
      <w:pPr>
        <w:pStyle w:val="a3"/>
        <w:ind w:left="0" w:firstLine="0"/>
        <w:rPr>
          <w:rFonts w:eastAsia="Times New Roman"/>
          <w:sz w:val="28"/>
          <w:szCs w:val="28"/>
          <w:lang w:eastAsia="ru-RU"/>
        </w:rPr>
      </w:pPr>
      <w:r w:rsidRPr="005C2B48">
        <w:rPr>
          <w:rFonts w:eastAsia="Times New Roman"/>
          <w:sz w:val="28"/>
          <w:szCs w:val="28"/>
          <w:lang w:eastAsia="ru-RU"/>
        </w:rPr>
        <w:t>- Приказ Министерства образования и науки Российской Федерации от 30.08.2013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14:paraId="067DE027" w14:textId="77777777" w:rsidR="00822E04" w:rsidRPr="00822E04" w:rsidRDefault="00822E04" w:rsidP="00822E04">
      <w:pPr>
        <w:jc w:val="center"/>
        <w:rPr>
          <w:lang w:eastAsia="ru-RU"/>
        </w:rPr>
      </w:pPr>
    </w:p>
    <w:p w14:paraId="17520FFE" w14:textId="77777777" w:rsidR="005C2B48" w:rsidRPr="005C2B48" w:rsidRDefault="005C2B48" w:rsidP="00C25AB2">
      <w:pPr>
        <w:pStyle w:val="a3"/>
        <w:ind w:left="0" w:firstLine="0"/>
        <w:rPr>
          <w:rFonts w:eastAsia="Times New Roman"/>
          <w:sz w:val="28"/>
          <w:szCs w:val="28"/>
          <w:lang w:eastAsia="ru-RU"/>
        </w:rPr>
      </w:pPr>
      <w:r w:rsidRPr="005C2B48">
        <w:rPr>
          <w:rFonts w:eastAsia="Times New Roman"/>
          <w:sz w:val="28"/>
          <w:szCs w:val="28"/>
          <w:lang w:eastAsia="ru-RU"/>
        </w:rPr>
        <w:lastRenderedPageBreak/>
        <w:t>- </w:t>
      </w:r>
      <w:r>
        <w:rPr>
          <w:rFonts w:eastAsia="Times New Roman"/>
          <w:sz w:val="28"/>
          <w:szCs w:val="28"/>
          <w:bdr w:val="none" w:sz="0" w:space="0" w:color="auto" w:frame="1"/>
          <w:lang w:eastAsia="ru-RU"/>
        </w:rPr>
        <w:t>П</w:t>
      </w:r>
      <w:r w:rsidRPr="005C2B48">
        <w:rPr>
          <w:rFonts w:eastAsia="Times New Roman"/>
          <w:sz w:val="28"/>
          <w:szCs w:val="28"/>
          <w:bdr w:val="none" w:sz="0" w:space="0" w:color="auto" w:frame="1"/>
          <w:lang w:eastAsia="ru-RU"/>
        </w:rPr>
        <w:t xml:space="preserve">риказ </w:t>
      </w:r>
      <w:r w:rsidRPr="00987B47">
        <w:rPr>
          <w:rFonts w:eastAsia="Times New Roman"/>
          <w:sz w:val="28"/>
          <w:szCs w:val="28"/>
          <w:bdr w:val="none" w:sz="0" w:space="0" w:color="auto" w:frame="1"/>
          <w:lang w:eastAsia="ru-RU"/>
        </w:rPr>
        <w:t>Министерства образования и науки Российской Федерации от 17.10.2013г. № 1155 «Об утверждении федерального государственного образовательного стандарта</w:t>
      </w:r>
      <w:r w:rsidRPr="005C2B48">
        <w:rPr>
          <w:rFonts w:eastAsia="Times New Roman"/>
          <w:sz w:val="28"/>
          <w:szCs w:val="28"/>
          <w:bdr w:val="none" w:sz="0" w:space="0" w:color="auto" w:frame="1"/>
          <w:lang w:eastAsia="ru-RU"/>
        </w:rPr>
        <w:t xml:space="preserve"> дошкольного образования»</w:t>
      </w:r>
      <w:r w:rsidR="00987B47">
        <w:rPr>
          <w:rFonts w:eastAsia="Times New Roman"/>
          <w:sz w:val="28"/>
          <w:szCs w:val="28"/>
          <w:bdr w:val="none" w:sz="0" w:space="0" w:color="auto" w:frame="1"/>
          <w:lang w:eastAsia="ru-RU"/>
        </w:rPr>
        <w:t xml:space="preserve"> с изменениями и дополнениями.</w:t>
      </w:r>
    </w:p>
    <w:p w14:paraId="423C3DA5" w14:textId="77777777" w:rsidR="005C2B48" w:rsidRPr="005C2B48" w:rsidRDefault="005C2B48" w:rsidP="00C25AB2">
      <w:pPr>
        <w:spacing w:after="0" w:line="240" w:lineRule="auto"/>
        <w:jc w:val="both"/>
        <w:rPr>
          <w:rFonts w:ascii="Times New Roman" w:hAnsi="Times New Roman" w:cs="Times New Roman"/>
          <w:sz w:val="28"/>
          <w:szCs w:val="28"/>
        </w:rPr>
      </w:pPr>
      <w:r w:rsidRPr="005C2B48">
        <w:rPr>
          <w:rFonts w:ascii="Times New Roman" w:eastAsia="Times New Roman" w:hAnsi="Times New Roman" w:cs="Times New Roman"/>
          <w:sz w:val="28"/>
          <w:szCs w:val="28"/>
          <w:lang w:eastAsia="ru-RU"/>
        </w:rPr>
        <w:t xml:space="preserve">- </w:t>
      </w:r>
      <w:r w:rsidRPr="005C2B48">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 2.</w:t>
      </w:r>
    </w:p>
    <w:p w14:paraId="1C15A987" w14:textId="77777777" w:rsidR="005C2B48" w:rsidRPr="005C2B48" w:rsidRDefault="005C2B48" w:rsidP="00C25AB2">
      <w:pPr>
        <w:spacing w:after="0" w:line="240" w:lineRule="auto"/>
        <w:jc w:val="both"/>
        <w:rPr>
          <w:rFonts w:ascii="Times New Roman" w:hAnsi="Times New Roman" w:cs="Times New Roman"/>
          <w:sz w:val="28"/>
          <w:szCs w:val="28"/>
        </w:rPr>
      </w:pPr>
      <w:r w:rsidRPr="005C2B48">
        <w:rPr>
          <w:rFonts w:ascii="Times New Roman" w:hAnsi="Times New Roman" w:cs="Times New Roman"/>
          <w:sz w:val="28"/>
          <w:szCs w:val="28"/>
        </w:rPr>
        <w:t xml:space="preserve"> -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w:t>
      </w:r>
    </w:p>
    <w:p w14:paraId="06155792" w14:textId="729E6CD1" w:rsidR="005C2B48" w:rsidRPr="005C2B48" w:rsidRDefault="005C2B48" w:rsidP="00C25AB2">
      <w:pPr>
        <w:spacing w:after="0" w:line="240" w:lineRule="auto"/>
        <w:jc w:val="both"/>
        <w:rPr>
          <w:rFonts w:ascii="Times New Roman" w:hAnsi="Times New Roman" w:cs="Times New Roman"/>
          <w:sz w:val="28"/>
          <w:szCs w:val="28"/>
        </w:rPr>
      </w:pPr>
      <w:r w:rsidRPr="005C2B48">
        <w:rPr>
          <w:rFonts w:ascii="Times New Roman" w:hAnsi="Times New Roman" w:cs="Times New Roman"/>
          <w:sz w:val="28"/>
          <w:szCs w:val="28"/>
        </w:rPr>
        <w:t xml:space="preserve">- Устав </w:t>
      </w:r>
      <w:r w:rsidR="00B46603">
        <w:rPr>
          <w:rFonts w:ascii="Times New Roman" w:hAnsi="Times New Roman" w:cs="Times New Roman"/>
          <w:sz w:val="28"/>
          <w:szCs w:val="28"/>
        </w:rPr>
        <w:t>ДОУ.</w:t>
      </w:r>
    </w:p>
    <w:p w14:paraId="7BCD2000" w14:textId="77777777" w:rsidR="005C2B48" w:rsidRPr="005C2B48" w:rsidRDefault="005C2B48" w:rsidP="00C25AB2">
      <w:pPr>
        <w:spacing w:after="0" w:line="240" w:lineRule="auto"/>
        <w:ind w:firstLine="567"/>
        <w:jc w:val="both"/>
        <w:rPr>
          <w:rFonts w:ascii="Times New Roman" w:hAnsi="Times New Roman" w:cs="Times New Roman"/>
          <w:sz w:val="28"/>
          <w:szCs w:val="28"/>
        </w:rPr>
      </w:pPr>
      <w:r w:rsidRPr="005C2B48">
        <w:rPr>
          <w:rFonts w:ascii="Times New Roman" w:hAnsi="Times New Roman" w:cs="Times New Roman"/>
          <w:sz w:val="28"/>
          <w:szCs w:val="28"/>
        </w:rPr>
        <w:t xml:space="preserve">Программа состоит из обязательной части и части формируемой участниками образовательных отношений </w:t>
      </w:r>
      <w:r w:rsidRPr="0070653C">
        <w:rPr>
          <w:rFonts w:ascii="Times New Roman" w:hAnsi="Times New Roman" w:cs="Times New Roman"/>
          <w:i/>
          <w:sz w:val="28"/>
          <w:szCs w:val="28"/>
        </w:rPr>
        <w:t>(в тексте обозначена курсивом</w:t>
      </w:r>
      <w:r w:rsidRPr="0070653C">
        <w:rPr>
          <w:rFonts w:ascii="Times New Roman" w:hAnsi="Times New Roman" w:cs="Times New Roman"/>
          <w:sz w:val="28"/>
          <w:szCs w:val="28"/>
        </w:rPr>
        <w:t>).</w:t>
      </w:r>
      <w:r w:rsidRPr="005C2B48">
        <w:rPr>
          <w:rFonts w:ascii="Times New Roman" w:hAnsi="Times New Roman" w:cs="Times New Roman"/>
          <w:sz w:val="28"/>
          <w:szCs w:val="28"/>
        </w:rPr>
        <w:t xml:space="preserve"> Обе части являются взаимодополняющими. </w:t>
      </w:r>
    </w:p>
    <w:p w14:paraId="52F2A5E6" w14:textId="6E82832E" w:rsidR="0010370B" w:rsidRDefault="005C2B48" w:rsidP="0010370B">
      <w:pPr>
        <w:spacing w:after="0" w:line="240" w:lineRule="auto"/>
        <w:ind w:firstLine="567"/>
        <w:jc w:val="both"/>
        <w:rPr>
          <w:rFonts w:ascii="Times New Roman" w:eastAsia="Times New Roman" w:hAnsi="Times New Roman" w:cs="Times New Roman"/>
          <w:sz w:val="28"/>
          <w:szCs w:val="28"/>
          <w:lang w:eastAsia="ru-RU"/>
        </w:rPr>
      </w:pPr>
      <w:r w:rsidRPr="005C2B48">
        <w:rPr>
          <w:rFonts w:ascii="Times New Roman" w:eastAsia="Times New Roman" w:hAnsi="Times New Roman" w:cs="Times New Roman"/>
          <w:sz w:val="28"/>
          <w:szCs w:val="28"/>
          <w:lang w:eastAsia="ru-RU"/>
        </w:rPr>
        <w:t>Часть Программы, формируемая участниками образовательных отношений представлена программами, направленными на реализацию приоритетных направлений работы ДОУ:</w:t>
      </w:r>
    </w:p>
    <w:p w14:paraId="1FEF6CE4" w14:textId="76164D4C" w:rsidR="0086318A" w:rsidRPr="0086318A" w:rsidRDefault="000A0954" w:rsidP="0086318A">
      <w:pPr>
        <w:pStyle w:val="ab"/>
        <w:rPr>
          <w:rFonts w:ascii="Times New Roman" w:hAnsi="Times New Roman" w:cs="Times New Roman"/>
          <w:sz w:val="28"/>
          <w:szCs w:val="28"/>
          <w:lang w:eastAsia="ru-RU"/>
        </w:rPr>
      </w:pPr>
      <w:bookmarkStart w:id="0" w:name="_Hlk143750944"/>
      <w:r>
        <w:rPr>
          <w:rFonts w:ascii="Times New Roman" w:hAnsi="Times New Roman" w:cs="Times New Roman"/>
          <w:sz w:val="28"/>
          <w:szCs w:val="28"/>
          <w:lang w:eastAsia="ru-RU"/>
        </w:rPr>
        <w:t xml:space="preserve"> - </w:t>
      </w:r>
      <w:bookmarkStart w:id="1" w:name="_Hlk143739132"/>
      <w:r>
        <w:rPr>
          <w:rFonts w:ascii="Times New Roman" w:hAnsi="Times New Roman" w:cs="Times New Roman"/>
          <w:sz w:val="28"/>
          <w:szCs w:val="28"/>
          <w:lang w:eastAsia="ru-RU"/>
        </w:rPr>
        <w:t>Р</w:t>
      </w:r>
      <w:r w:rsidR="0086318A" w:rsidRPr="0086318A">
        <w:rPr>
          <w:rFonts w:ascii="Times New Roman" w:hAnsi="Times New Roman" w:cs="Times New Roman"/>
          <w:sz w:val="28"/>
          <w:szCs w:val="28"/>
          <w:lang w:eastAsia="ru-RU"/>
        </w:rPr>
        <w:t>.К</w:t>
      </w:r>
      <w:r>
        <w:rPr>
          <w:rFonts w:ascii="Times New Roman" w:hAnsi="Times New Roman" w:cs="Times New Roman"/>
          <w:sz w:val="28"/>
          <w:szCs w:val="28"/>
          <w:lang w:eastAsia="ru-RU"/>
        </w:rPr>
        <w:t>.</w:t>
      </w:r>
      <w:r w:rsidRPr="000A0954">
        <w:rPr>
          <w:rFonts w:ascii="Times New Roman" w:hAnsi="Times New Roman" w:cs="Times New Roman"/>
          <w:sz w:val="28"/>
          <w:szCs w:val="28"/>
          <w:lang w:eastAsia="ru-RU"/>
        </w:rPr>
        <w:t xml:space="preserve"> </w:t>
      </w:r>
      <w:r w:rsidRPr="0086318A">
        <w:rPr>
          <w:rFonts w:ascii="Times New Roman" w:hAnsi="Times New Roman" w:cs="Times New Roman"/>
          <w:sz w:val="28"/>
          <w:szCs w:val="28"/>
          <w:lang w:eastAsia="ru-RU"/>
        </w:rPr>
        <w:t>Шаехова</w:t>
      </w:r>
      <w:r w:rsidR="0086318A" w:rsidRPr="000A0954">
        <w:rPr>
          <w:rFonts w:ascii="Times New Roman" w:hAnsi="Times New Roman" w:cs="Times New Roman"/>
          <w:sz w:val="24"/>
          <w:szCs w:val="24"/>
          <w:lang w:eastAsia="ru-RU"/>
        </w:rPr>
        <w:t xml:space="preserve"> </w:t>
      </w:r>
      <w:r w:rsidR="00C07AA9" w:rsidRPr="00C07AA9">
        <w:rPr>
          <w:rFonts w:ascii="Times New Roman" w:hAnsi="Times New Roman" w:cs="Times New Roman"/>
          <w:sz w:val="28"/>
          <w:szCs w:val="28"/>
        </w:rPr>
        <w:t>«Сөенеч»</w:t>
      </w:r>
      <w:r w:rsidR="00C07AA9" w:rsidRPr="00B86DD8">
        <w:rPr>
          <w:rStyle w:val="FontStyle63"/>
          <w:sz w:val="28"/>
          <w:szCs w:val="28"/>
        </w:rPr>
        <w:t xml:space="preserve"> – «Радость познания»</w:t>
      </w:r>
      <w:r w:rsidR="00C07AA9">
        <w:rPr>
          <w:rStyle w:val="FontStyle63"/>
          <w:sz w:val="28"/>
          <w:szCs w:val="28"/>
        </w:rPr>
        <w:t xml:space="preserve"> </w:t>
      </w:r>
      <w:r w:rsidR="0086318A" w:rsidRPr="0086318A">
        <w:rPr>
          <w:rFonts w:ascii="Times New Roman" w:eastAsiaTheme="minorEastAsia" w:hAnsi="Times New Roman" w:cs="Times New Roman"/>
          <w:sz w:val="28"/>
          <w:szCs w:val="28"/>
          <w:lang w:eastAsia="ru-RU"/>
        </w:rPr>
        <w:t xml:space="preserve">- </w:t>
      </w:r>
      <w:bookmarkStart w:id="2" w:name="_Hlk143739376"/>
      <w:r w:rsidR="0086318A" w:rsidRPr="0086318A">
        <w:rPr>
          <w:rFonts w:ascii="Times New Roman" w:eastAsiaTheme="minorEastAsia" w:hAnsi="Times New Roman" w:cs="Times New Roman"/>
          <w:sz w:val="28"/>
          <w:szCs w:val="28"/>
          <w:lang w:eastAsia="ru-RU"/>
        </w:rPr>
        <w:t>региональная образовательная программа дошкольного образования</w:t>
      </w:r>
      <w:bookmarkEnd w:id="2"/>
      <w:r w:rsidR="0086318A" w:rsidRPr="0086318A">
        <w:rPr>
          <w:rFonts w:ascii="Times New Roman" w:eastAsiaTheme="minorEastAsia" w:hAnsi="Times New Roman" w:cs="Times New Roman"/>
          <w:sz w:val="28"/>
          <w:szCs w:val="28"/>
          <w:lang w:eastAsia="ru-RU"/>
        </w:rPr>
        <w:t>.</w:t>
      </w:r>
      <w:bookmarkEnd w:id="1"/>
      <w:r w:rsidR="0086318A" w:rsidRPr="0086318A">
        <w:rPr>
          <w:rFonts w:ascii="Times New Roman" w:eastAsiaTheme="minorEastAsia" w:hAnsi="Times New Roman" w:cs="Times New Roman"/>
          <w:sz w:val="28"/>
          <w:szCs w:val="28"/>
          <w:lang w:eastAsia="ru-RU"/>
        </w:rPr>
        <w:t xml:space="preserve"> – 2016. – 210 с</w:t>
      </w:r>
    </w:p>
    <w:p w14:paraId="716EB5D3" w14:textId="008108D3" w:rsidR="0010370B" w:rsidRDefault="000A0954" w:rsidP="0010370B">
      <w:pPr>
        <w:pStyle w:val="ab"/>
        <w:rPr>
          <w:rFonts w:ascii="Times New Roman" w:hAnsi="Times New Roman" w:cs="Times New Roman"/>
          <w:sz w:val="28"/>
          <w:szCs w:val="28"/>
        </w:rPr>
      </w:pPr>
      <w:r>
        <w:rPr>
          <w:rFonts w:ascii="Times New Roman" w:hAnsi="Times New Roman" w:cs="Times New Roman"/>
          <w:sz w:val="28"/>
          <w:szCs w:val="28"/>
        </w:rPr>
        <w:t xml:space="preserve"> - </w:t>
      </w:r>
      <w:bookmarkStart w:id="3" w:name="_Hlk143739436"/>
      <w:r w:rsidR="0010370B" w:rsidRPr="0010370B">
        <w:rPr>
          <w:rFonts w:ascii="Times New Roman" w:hAnsi="Times New Roman" w:cs="Times New Roman"/>
          <w:sz w:val="28"/>
          <w:szCs w:val="28"/>
        </w:rPr>
        <w:t xml:space="preserve">Т.Р. </w:t>
      </w:r>
      <w:r w:rsidRPr="0010370B">
        <w:rPr>
          <w:rFonts w:ascii="Times New Roman" w:hAnsi="Times New Roman" w:cs="Times New Roman"/>
          <w:sz w:val="28"/>
          <w:szCs w:val="28"/>
        </w:rPr>
        <w:t>Кислова</w:t>
      </w:r>
      <w:r w:rsidRPr="0010370B">
        <w:rPr>
          <w:rFonts w:ascii="Times New Roman" w:hAnsi="Times New Roman" w:cs="Times New Roman"/>
          <w:bCs/>
          <w:sz w:val="28"/>
          <w:szCs w:val="28"/>
        </w:rPr>
        <w:t xml:space="preserve"> </w:t>
      </w:r>
      <w:r w:rsidR="0010370B" w:rsidRPr="0010370B">
        <w:rPr>
          <w:rFonts w:ascii="Times New Roman" w:hAnsi="Times New Roman" w:cs="Times New Roman"/>
          <w:bCs/>
          <w:sz w:val="28"/>
          <w:szCs w:val="28"/>
        </w:rPr>
        <w:t>«По дороге к Азбуке»</w:t>
      </w:r>
      <w:bookmarkEnd w:id="3"/>
      <w:r w:rsidR="0010370B" w:rsidRPr="0010370B">
        <w:rPr>
          <w:rFonts w:ascii="Times New Roman" w:hAnsi="Times New Roman" w:cs="Times New Roman"/>
          <w:bCs/>
          <w:sz w:val="28"/>
          <w:szCs w:val="28"/>
        </w:rPr>
        <w:t>.</w:t>
      </w:r>
      <w:r w:rsidR="0010370B" w:rsidRPr="0010370B">
        <w:rPr>
          <w:rFonts w:ascii="Times New Roman" w:hAnsi="Times New Roman" w:cs="Times New Roman"/>
          <w:b/>
          <w:sz w:val="28"/>
          <w:szCs w:val="28"/>
        </w:rPr>
        <w:t xml:space="preserve"> </w:t>
      </w:r>
      <w:r w:rsidR="0010370B" w:rsidRPr="0010370B">
        <w:rPr>
          <w:rFonts w:ascii="Times New Roman" w:hAnsi="Times New Roman" w:cs="Times New Roman"/>
          <w:sz w:val="28"/>
          <w:szCs w:val="28"/>
        </w:rPr>
        <w:t>Методические рекомендации для воспитателей, логопедов, учителей и родителей к частям 1 и 2/ Т.Р. Кислова; под науч. ред. Р.Н. Бунеева, Е.В. Бунеевой. – Изд. 4 – е, испр. – М.: Балласс, 2013. – 208 с. (Образовательная система «Школа 2100». Образовательная программа «Детский сад 2100»)</w:t>
      </w:r>
      <w:r w:rsidR="0010370B">
        <w:rPr>
          <w:rFonts w:ascii="Times New Roman" w:hAnsi="Times New Roman" w:cs="Times New Roman"/>
          <w:sz w:val="28"/>
          <w:szCs w:val="28"/>
        </w:rPr>
        <w:t>;</w:t>
      </w:r>
    </w:p>
    <w:p w14:paraId="33926496" w14:textId="10313FB4" w:rsidR="0010370B" w:rsidRPr="0010370B" w:rsidRDefault="000A0954" w:rsidP="0010370B">
      <w:pPr>
        <w:pStyle w:val="ab"/>
        <w:rPr>
          <w:rFonts w:ascii="Times New Roman" w:hAnsi="Times New Roman" w:cs="Times New Roman"/>
          <w:sz w:val="28"/>
          <w:szCs w:val="28"/>
        </w:rPr>
      </w:pPr>
      <w:r>
        <w:rPr>
          <w:rFonts w:ascii="Times New Roman" w:hAnsi="Times New Roman" w:cs="Times New Roman"/>
          <w:sz w:val="28"/>
          <w:szCs w:val="28"/>
        </w:rPr>
        <w:t xml:space="preserve"> - </w:t>
      </w:r>
      <w:bookmarkStart w:id="4" w:name="_Hlk143740163"/>
      <w:r w:rsidR="00F42D7C" w:rsidRPr="0010370B">
        <w:rPr>
          <w:rFonts w:ascii="Times New Roman" w:hAnsi="Times New Roman" w:cs="Times New Roman"/>
          <w:sz w:val="28"/>
          <w:szCs w:val="28"/>
        </w:rPr>
        <w:t>Л.Г.</w:t>
      </w:r>
      <w:r w:rsidR="00F42D7C">
        <w:rPr>
          <w:rFonts w:ascii="Times New Roman" w:hAnsi="Times New Roman" w:cs="Times New Roman"/>
          <w:sz w:val="28"/>
          <w:szCs w:val="28"/>
        </w:rPr>
        <w:t xml:space="preserve"> </w:t>
      </w:r>
      <w:r w:rsidR="0010370B" w:rsidRPr="0010370B">
        <w:rPr>
          <w:rFonts w:ascii="Times New Roman" w:hAnsi="Times New Roman" w:cs="Times New Roman"/>
          <w:sz w:val="28"/>
          <w:szCs w:val="28"/>
        </w:rPr>
        <w:t xml:space="preserve">Петерсон, </w:t>
      </w:r>
      <w:r w:rsidR="00F42D7C" w:rsidRPr="0010370B">
        <w:rPr>
          <w:rFonts w:ascii="Times New Roman" w:hAnsi="Times New Roman" w:cs="Times New Roman"/>
          <w:sz w:val="28"/>
          <w:szCs w:val="28"/>
        </w:rPr>
        <w:t>Е.Е.</w:t>
      </w:r>
      <w:r w:rsidR="00F42D7C">
        <w:rPr>
          <w:rFonts w:ascii="Times New Roman" w:hAnsi="Times New Roman" w:cs="Times New Roman"/>
          <w:sz w:val="28"/>
          <w:szCs w:val="28"/>
        </w:rPr>
        <w:t xml:space="preserve"> </w:t>
      </w:r>
      <w:r w:rsidR="0010370B" w:rsidRPr="0010370B">
        <w:rPr>
          <w:rFonts w:ascii="Times New Roman" w:hAnsi="Times New Roman" w:cs="Times New Roman"/>
          <w:sz w:val="28"/>
          <w:szCs w:val="28"/>
        </w:rPr>
        <w:t>Кочемасов</w:t>
      </w:r>
      <w:r w:rsidR="00F42D7C">
        <w:rPr>
          <w:rFonts w:ascii="Times New Roman" w:hAnsi="Times New Roman" w:cs="Times New Roman"/>
          <w:sz w:val="28"/>
          <w:szCs w:val="28"/>
        </w:rPr>
        <w:t>а</w:t>
      </w:r>
      <w:r w:rsidR="0010370B" w:rsidRPr="0010370B">
        <w:rPr>
          <w:rFonts w:ascii="Times New Roman" w:hAnsi="Times New Roman" w:cs="Times New Roman"/>
          <w:sz w:val="28"/>
          <w:szCs w:val="28"/>
        </w:rPr>
        <w:t xml:space="preserve"> </w:t>
      </w:r>
      <w:r w:rsidR="00F42D7C">
        <w:rPr>
          <w:rFonts w:ascii="Times New Roman" w:hAnsi="Times New Roman" w:cs="Times New Roman"/>
          <w:sz w:val="28"/>
          <w:szCs w:val="28"/>
        </w:rPr>
        <w:t>«</w:t>
      </w:r>
      <w:r w:rsidR="0010370B" w:rsidRPr="0010370B">
        <w:rPr>
          <w:rFonts w:ascii="Times New Roman" w:hAnsi="Times New Roman" w:cs="Times New Roman"/>
          <w:sz w:val="28"/>
          <w:szCs w:val="28"/>
        </w:rPr>
        <w:t>Игралочка</w:t>
      </w:r>
      <w:r w:rsidR="00F42D7C">
        <w:rPr>
          <w:rFonts w:ascii="Times New Roman" w:hAnsi="Times New Roman" w:cs="Times New Roman"/>
          <w:sz w:val="28"/>
          <w:szCs w:val="28"/>
        </w:rPr>
        <w:t>»</w:t>
      </w:r>
      <w:r w:rsidR="0010370B" w:rsidRPr="0010370B">
        <w:rPr>
          <w:rFonts w:ascii="Times New Roman" w:hAnsi="Times New Roman" w:cs="Times New Roman"/>
          <w:sz w:val="28"/>
          <w:szCs w:val="28"/>
        </w:rPr>
        <w:t>. Практический курс математики для детей 4 – 5 лет</w:t>
      </w:r>
      <w:bookmarkEnd w:id="4"/>
      <w:r w:rsidR="0010370B" w:rsidRPr="0010370B">
        <w:rPr>
          <w:rFonts w:ascii="Times New Roman" w:hAnsi="Times New Roman" w:cs="Times New Roman"/>
          <w:sz w:val="28"/>
          <w:szCs w:val="28"/>
        </w:rPr>
        <w:t>. Методические рекомендации.</w:t>
      </w:r>
      <w:r w:rsidR="0010370B">
        <w:rPr>
          <w:rFonts w:ascii="Times New Roman" w:hAnsi="Times New Roman" w:cs="Times New Roman"/>
          <w:sz w:val="28"/>
          <w:szCs w:val="28"/>
        </w:rPr>
        <w:t xml:space="preserve"> </w:t>
      </w:r>
      <w:r w:rsidR="0010370B" w:rsidRPr="0010370B">
        <w:rPr>
          <w:rFonts w:ascii="Times New Roman" w:hAnsi="Times New Roman" w:cs="Times New Roman"/>
          <w:sz w:val="28"/>
          <w:szCs w:val="28"/>
        </w:rPr>
        <w:t>Часть 2. – Изд.5 – е, доп.</w:t>
      </w:r>
      <w:r w:rsidR="0010370B">
        <w:rPr>
          <w:rFonts w:ascii="Times New Roman" w:hAnsi="Times New Roman" w:cs="Times New Roman"/>
          <w:sz w:val="28"/>
          <w:szCs w:val="28"/>
        </w:rPr>
        <w:t xml:space="preserve"> и</w:t>
      </w:r>
      <w:r w:rsidR="00B9040D">
        <w:rPr>
          <w:rFonts w:ascii="Times New Roman" w:hAnsi="Times New Roman" w:cs="Times New Roman"/>
          <w:sz w:val="28"/>
          <w:szCs w:val="28"/>
        </w:rPr>
        <w:t xml:space="preserve"> перераб./</w:t>
      </w:r>
      <w:r w:rsidR="0010370B" w:rsidRPr="0010370B">
        <w:rPr>
          <w:rFonts w:ascii="Times New Roman" w:hAnsi="Times New Roman" w:cs="Times New Roman"/>
          <w:sz w:val="28"/>
          <w:szCs w:val="28"/>
        </w:rPr>
        <w:t>Л.Г.</w:t>
      </w:r>
      <w:r w:rsidR="00F42D7C">
        <w:rPr>
          <w:rFonts w:ascii="Times New Roman" w:hAnsi="Times New Roman" w:cs="Times New Roman"/>
          <w:sz w:val="28"/>
          <w:szCs w:val="28"/>
        </w:rPr>
        <w:t xml:space="preserve"> </w:t>
      </w:r>
      <w:r w:rsidR="0010370B" w:rsidRPr="0010370B">
        <w:rPr>
          <w:rFonts w:ascii="Times New Roman" w:hAnsi="Times New Roman" w:cs="Times New Roman"/>
          <w:sz w:val="28"/>
          <w:szCs w:val="28"/>
        </w:rPr>
        <w:t>Петерсон, Е.Е. Кочемасова. – М.: Ювента, 2016. – 128с.: ил.</w:t>
      </w:r>
    </w:p>
    <w:p w14:paraId="1229A33D" w14:textId="02B59115" w:rsidR="0010370B" w:rsidRDefault="00F42D7C" w:rsidP="0010370B">
      <w:pPr>
        <w:pStyle w:val="ab"/>
        <w:rPr>
          <w:rFonts w:ascii="Times New Roman" w:hAnsi="Times New Roman" w:cs="Times New Roman"/>
          <w:sz w:val="28"/>
          <w:szCs w:val="28"/>
        </w:rPr>
      </w:pPr>
      <w:r w:rsidRPr="0010370B">
        <w:rPr>
          <w:rFonts w:ascii="Times New Roman" w:hAnsi="Times New Roman" w:cs="Times New Roman"/>
          <w:sz w:val="28"/>
          <w:szCs w:val="28"/>
        </w:rPr>
        <w:t>Л.Г</w:t>
      </w:r>
      <w:r>
        <w:rPr>
          <w:rFonts w:ascii="Times New Roman" w:hAnsi="Times New Roman" w:cs="Times New Roman"/>
          <w:sz w:val="28"/>
          <w:szCs w:val="28"/>
        </w:rPr>
        <w:t>.</w:t>
      </w:r>
      <w:r w:rsidRPr="0010370B">
        <w:rPr>
          <w:rFonts w:ascii="Times New Roman" w:hAnsi="Times New Roman" w:cs="Times New Roman"/>
          <w:sz w:val="28"/>
          <w:szCs w:val="28"/>
        </w:rPr>
        <w:t xml:space="preserve"> </w:t>
      </w:r>
      <w:r w:rsidR="0010370B" w:rsidRPr="0010370B">
        <w:rPr>
          <w:rFonts w:ascii="Times New Roman" w:hAnsi="Times New Roman" w:cs="Times New Roman"/>
          <w:sz w:val="28"/>
          <w:szCs w:val="28"/>
        </w:rPr>
        <w:t xml:space="preserve">Петерсон, </w:t>
      </w:r>
      <w:r w:rsidRPr="0010370B">
        <w:rPr>
          <w:rFonts w:ascii="Times New Roman" w:hAnsi="Times New Roman" w:cs="Times New Roman"/>
          <w:sz w:val="28"/>
          <w:szCs w:val="28"/>
        </w:rPr>
        <w:t>Е.Е.</w:t>
      </w:r>
      <w:r>
        <w:rPr>
          <w:rFonts w:ascii="Times New Roman" w:hAnsi="Times New Roman" w:cs="Times New Roman"/>
          <w:sz w:val="28"/>
          <w:szCs w:val="28"/>
        </w:rPr>
        <w:t xml:space="preserve"> </w:t>
      </w:r>
      <w:r w:rsidR="0010370B" w:rsidRPr="0010370B">
        <w:rPr>
          <w:rFonts w:ascii="Times New Roman" w:hAnsi="Times New Roman" w:cs="Times New Roman"/>
          <w:sz w:val="28"/>
          <w:szCs w:val="28"/>
        </w:rPr>
        <w:t xml:space="preserve">Кочемасова </w:t>
      </w:r>
      <w:r>
        <w:rPr>
          <w:rFonts w:ascii="Times New Roman" w:hAnsi="Times New Roman" w:cs="Times New Roman"/>
          <w:sz w:val="28"/>
          <w:szCs w:val="28"/>
        </w:rPr>
        <w:t>«</w:t>
      </w:r>
      <w:r w:rsidR="0010370B" w:rsidRPr="0010370B">
        <w:rPr>
          <w:rFonts w:ascii="Times New Roman" w:hAnsi="Times New Roman" w:cs="Times New Roman"/>
          <w:sz w:val="28"/>
          <w:szCs w:val="28"/>
        </w:rPr>
        <w:t>Игралочка</w:t>
      </w:r>
      <w:r>
        <w:rPr>
          <w:rFonts w:ascii="Times New Roman" w:hAnsi="Times New Roman" w:cs="Times New Roman"/>
          <w:sz w:val="28"/>
          <w:szCs w:val="28"/>
        </w:rPr>
        <w:t>»</w:t>
      </w:r>
      <w:r w:rsidR="0010370B" w:rsidRPr="0010370B">
        <w:rPr>
          <w:rFonts w:ascii="Times New Roman" w:hAnsi="Times New Roman" w:cs="Times New Roman"/>
          <w:sz w:val="28"/>
          <w:szCs w:val="28"/>
        </w:rPr>
        <w:t xml:space="preserve">. Математика для детей </w:t>
      </w:r>
      <w:r w:rsidR="0010370B">
        <w:rPr>
          <w:rFonts w:ascii="Times New Roman" w:hAnsi="Times New Roman" w:cs="Times New Roman"/>
          <w:sz w:val="28"/>
          <w:szCs w:val="28"/>
        </w:rPr>
        <w:t>4</w:t>
      </w:r>
      <w:r w:rsidR="0010370B" w:rsidRPr="0010370B">
        <w:rPr>
          <w:rFonts w:ascii="Times New Roman" w:hAnsi="Times New Roman" w:cs="Times New Roman"/>
          <w:sz w:val="28"/>
          <w:szCs w:val="28"/>
        </w:rPr>
        <w:t xml:space="preserve"> – 5 лет</w:t>
      </w:r>
      <w:r w:rsidR="0086318A">
        <w:rPr>
          <w:rFonts w:ascii="Times New Roman" w:hAnsi="Times New Roman" w:cs="Times New Roman"/>
          <w:sz w:val="28"/>
          <w:szCs w:val="28"/>
        </w:rPr>
        <w:t>;</w:t>
      </w:r>
    </w:p>
    <w:bookmarkEnd w:id="0"/>
    <w:p w14:paraId="2341858B" w14:textId="01136014" w:rsidR="0086318A" w:rsidRPr="0086318A" w:rsidRDefault="000A0954" w:rsidP="0086318A">
      <w:pPr>
        <w:pStyle w:val="ab"/>
        <w:rPr>
          <w:rFonts w:ascii="Times New Roman" w:hAnsi="Times New Roman" w:cs="Times New Roman"/>
          <w:sz w:val="28"/>
          <w:szCs w:val="28"/>
        </w:rPr>
      </w:pPr>
      <w:r>
        <w:rPr>
          <w:rFonts w:ascii="Times New Roman" w:hAnsi="Times New Roman" w:cs="Times New Roman"/>
          <w:sz w:val="28"/>
          <w:szCs w:val="28"/>
        </w:rPr>
        <w:t xml:space="preserve"> - </w:t>
      </w:r>
      <w:r w:rsidR="0086318A" w:rsidRPr="0086318A">
        <w:rPr>
          <w:rFonts w:ascii="Times New Roman" w:hAnsi="Times New Roman" w:cs="Times New Roman"/>
          <w:sz w:val="28"/>
          <w:szCs w:val="28"/>
        </w:rPr>
        <w:t>К.Ю.</w:t>
      </w:r>
      <w:r w:rsidR="0086318A" w:rsidRPr="0086318A">
        <w:rPr>
          <w:rFonts w:ascii="Times New Roman" w:hAnsi="Times New Roman" w:cs="Times New Roman"/>
          <w:spacing w:val="-1"/>
          <w:sz w:val="28"/>
          <w:szCs w:val="28"/>
        </w:rPr>
        <w:t xml:space="preserve"> Бе</w:t>
      </w:r>
      <w:r w:rsidR="0086318A" w:rsidRPr="0086318A">
        <w:rPr>
          <w:rFonts w:ascii="Times New Roman" w:hAnsi="Times New Roman" w:cs="Times New Roman"/>
          <w:sz w:val="28"/>
          <w:szCs w:val="28"/>
        </w:rPr>
        <w:t>л</w:t>
      </w:r>
      <w:r w:rsidR="0086318A" w:rsidRPr="0086318A">
        <w:rPr>
          <w:rFonts w:ascii="Times New Roman" w:hAnsi="Times New Roman" w:cs="Times New Roman"/>
          <w:spacing w:val="-1"/>
          <w:sz w:val="28"/>
          <w:szCs w:val="28"/>
        </w:rPr>
        <w:t>а</w:t>
      </w:r>
      <w:r w:rsidR="0086318A" w:rsidRPr="0086318A">
        <w:rPr>
          <w:rFonts w:ascii="Times New Roman" w:hAnsi="Times New Roman" w:cs="Times New Roman"/>
          <w:sz w:val="28"/>
          <w:szCs w:val="28"/>
        </w:rPr>
        <w:t>я</w:t>
      </w:r>
      <w:r w:rsidR="0086318A" w:rsidRPr="0086318A">
        <w:rPr>
          <w:rFonts w:ascii="Times New Roman" w:hAnsi="Times New Roman" w:cs="Times New Roman"/>
          <w:spacing w:val="2"/>
          <w:sz w:val="28"/>
          <w:szCs w:val="28"/>
        </w:rPr>
        <w:t xml:space="preserve"> </w:t>
      </w:r>
      <w:r w:rsidR="0086318A" w:rsidRPr="0086318A">
        <w:rPr>
          <w:rFonts w:ascii="Times New Roman" w:hAnsi="Times New Roman" w:cs="Times New Roman"/>
          <w:sz w:val="28"/>
          <w:szCs w:val="28"/>
        </w:rPr>
        <w:t>Ф</w:t>
      </w:r>
      <w:r w:rsidR="0086318A" w:rsidRPr="0086318A">
        <w:rPr>
          <w:rFonts w:ascii="Times New Roman" w:hAnsi="Times New Roman" w:cs="Times New Roman"/>
          <w:spacing w:val="-1"/>
          <w:sz w:val="28"/>
          <w:szCs w:val="28"/>
        </w:rPr>
        <w:t>о</w:t>
      </w:r>
      <w:r w:rsidR="0086318A" w:rsidRPr="0086318A">
        <w:rPr>
          <w:rFonts w:ascii="Times New Roman" w:hAnsi="Times New Roman" w:cs="Times New Roman"/>
          <w:sz w:val="28"/>
          <w:szCs w:val="28"/>
        </w:rPr>
        <w:t>р</w:t>
      </w:r>
      <w:r w:rsidR="0086318A" w:rsidRPr="0086318A">
        <w:rPr>
          <w:rFonts w:ascii="Times New Roman" w:hAnsi="Times New Roman" w:cs="Times New Roman"/>
          <w:spacing w:val="-1"/>
          <w:sz w:val="28"/>
          <w:szCs w:val="28"/>
        </w:rPr>
        <w:t>м</w:t>
      </w:r>
      <w:r w:rsidR="0086318A" w:rsidRPr="0086318A">
        <w:rPr>
          <w:rFonts w:ascii="Times New Roman" w:hAnsi="Times New Roman" w:cs="Times New Roman"/>
          <w:spacing w:val="1"/>
          <w:sz w:val="28"/>
          <w:szCs w:val="28"/>
        </w:rPr>
        <w:t>и</w:t>
      </w:r>
      <w:r w:rsidR="0086318A" w:rsidRPr="0086318A">
        <w:rPr>
          <w:rFonts w:ascii="Times New Roman" w:hAnsi="Times New Roman" w:cs="Times New Roman"/>
          <w:sz w:val="28"/>
          <w:szCs w:val="28"/>
        </w:rPr>
        <w:t>ро</w:t>
      </w:r>
      <w:r w:rsidR="0086318A" w:rsidRPr="0086318A">
        <w:rPr>
          <w:rFonts w:ascii="Times New Roman" w:hAnsi="Times New Roman" w:cs="Times New Roman"/>
          <w:spacing w:val="-1"/>
          <w:sz w:val="28"/>
          <w:szCs w:val="28"/>
        </w:rPr>
        <w:t>в</w:t>
      </w:r>
      <w:r w:rsidR="0086318A" w:rsidRPr="0086318A">
        <w:rPr>
          <w:rFonts w:ascii="Times New Roman" w:hAnsi="Times New Roman" w:cs="Times New Roman"/>
          <w:spacing w:val="1"/>
          <w:sz w:val="28"/>
          <w:szCs w:val="28"/>
        </w:rPr>
        <w:t>ани</w:t>
      </w:r>
      <w:r w:rsidR="0086318A" w:rsidRPr="0086318A">
        <w:rPr>
          <w:rFonts w:ascii="Times New Roman" w:hAnsi="Times New Roman" w:cs="Times New Roman"/>
          <w:sz w:val="28"/>
          <w:szCs w:val="28"/>
        </w:rPr>
        <w:t>е</w:t>
      </w:r>
      <w:r w:rsidR="0086318A" w:rsidRPr="0086318A">
        <w:rPr>
          <w:rFonts w:ascii="Times New Roman" w:hAnsi="Times New Roman" w:cs="Times New Roman"/>
          <w:spacing w:val="-1"/>
          <w:sz w:val="28"/>
          <w:szCs w:val="28"/>
        </w:rPr>
        <w:t xml:space="preserve"> </w:t>
      </w:r>
      <w:r w:rsidR="0086318A" w:rsidRPr="0086318A">
        <w:rPr>
          <w:rFonts w:ascii="Times New Roman" w:hAnsi="Times New Roman" w:cs="Times New Roman"/>
          <w:sz w:val="28"/>
          <w:szCs w:val="28"/>
        </w:rPr>
        <w:t>о</w:t>
      </w:r>
      <w:r w:rsidR="0086318A" w:rsidRPr="0086318A">
        <w:rPr>
          <w:rFonts w:ascii="Times New Roman" w:hAnsi="Times New Roman" w:cs="Times New Roman"/>
          <w:spacing w:val="-1"/>
          <w:sz w:val="28"/>
          <w:szCs w:val="28"/>
        </w:rPr>
        <w:t>с</w:t>
      </w:r>
      <w:r w:rsidR="0086318A" w:rsidRPr="0086318A">
        <w:rPr>
          <w:rFonts w:ascii="Times New Roman" w:hAnsi="Times New Roman" w:cs="Times New Roman"/>
          <w:spacing w:val="1"/>
          <w:sz w:val="28"/>
          <w:szCs w:val="28"/>
        </w:rPr>
        <w:t>н</w:t>
      </w:r>
      <w:r w:rsidR="0086318A" w:rsidRPr="0086318A">
        <w:rPr>
          <w:rFonts w:ascii="Times New Roman" w:hAnsi="Times New Roman" w:cs="Times New Roman"/>
          <w:sz w:val="28"/>
          <w:szCs w:val="28"/>
        </w:rPr>
        <w:t>ов</w:t>
      </w:r>
      <w:r w:rsidR="0086318A" w:rsidRPr="0086318A">
        <w:rPr>
          <w:rFonts w:ascii="Times New Roman" w:hAnsi="Times New Roman" w:cs="Times New Roman"/>
          <w:spacing w:val="-1"/>
          <w:sz w:val="28"/>
          <w:szCs w:val="28"/>
        </w:rPr>
        <w:t xml:space="preserve"> </w:t>
      </w:r>
      <w:r w:rsidR="0086318A" w:rsidRPr="0086318A">
        <w:rPr>
          <w:rFonts w:ascii="Times New Roman" w:hAnsi="Times New Roman" w:cs="Times New Roman"/>
          <w:sz w:val="28"/>
          <w:szCs w:val="28"/>
        </w:rPr>
        <w:t>б</w:t>
      </w:r>
      <w:r w:rsidR="0086318A" w:rsidRPr="0086318A">
        <w:rPr>
          <w:rFonts w:ascii="Times New Roman" w:hAnsi="Times New Roman" w:cs="Times New Roman"/>
          <w:spacing w:val="-1"/>
          <w:sz w:val="28"/>
          <w:szCs w:val="28"/>
        </w:rPr>
        <w:t>е</w:t>
      </w:r>
      <w:r w:rsidR="0086318A" w:rsidRPr="0086318A">
        <w:rPr>
          <w:rFonts w:ascii="Times New Roman" w:hAnsi="Times New Roman" w:cs="Times New Roman"/>
          <w:spacing w:val="1"/>
          <w:sz w:val="28"/>
          <w:szCs w:val="28"/>
        </w:rPr>
        <w:t>з</w:t>
      </w:r>
      <w:r w:rsidR="0086318A" w:rsidRPr="0086318A">
        <w:rPr>
          <w:rFonts w:ascii="Times New Roman" w:hAnsi="Times New Roman" w:cs="Times New Roman"/>
          <w:sz w:val="28"/>
          <w:szCs w:val="28"/>
        </w:rPr>
        <w:t>о</w:t>
      </w:r>
      <w:r w:rsidR="0086318A" w:rsidRPr="0086318A">
        <w:rPr>
          <w:rFonts w:ascii="Times New Roman" w:hAnsi="Times New Roman" w:cs="Times New Roman"/>
          <w:spacing w:val="1"/>
          <w:sz w:val="28"/>
          <w:szCs w:val="28"/>
        </w:rPr>
        <w:t>п</w:t>
      </w:r>
      <w:r w:rsidR="0086318A" w:rsidRPr="0086318A">
        <w:rPr>
          <w:rFonts w:ascii="Times New Roman" w:hAnsi="Times New Roman" w:cs="Times New Roman"/>
          <w:spacing w:val="-1"/>
          <w:sz w:val="28"/>
          <w:szCs w:val="28"/>
        </w:rPr>
        <w:t>ас</w:t>
      </w:r>
      <w:r w:rsidR="0086318A" w:rsidRPr="0086318A">
        <w:rPr>
          <w:rFonts w:ascii="Times New Roman" w:hAnsi="Times New Roman" w:cs="Times New Roman"/>
          <w:spacing w:val="1"/>
          <w:sz w:val="28"/>
          <w:szCs w:val="28"/>
        </w:rPr>
        <w:t>н</w:t>
      </w:r>
      <w:r w:rsidR="0086318A" w:rsidRPr="0086318A">
        <w:rPr>
          <w:rFonts w:ascii="Times New Roman" w:hAnsi="Times New Roman" w:cs="Times New Roman"/>
          <w:sz w:val="28"/>
          <w:szCs w:val="28"/>
        </w:rPr>
        <w:t>о</w:t>
      </w:r>
      <w:r w:rsidR="0086318A" w:rsidRPr="0086318A">
        <w:rPr>
          <w:rFonts w:ascii="Times New Roman" w:hAnsi="Times New Roman" w:cs="Times New Roman"/>
          <w:spacing w:val="-1"/>
          <w:sz w:val="28"/>
          <w:szCs w:val="28"/>
        </w:rPr>
        <w:t>с</w:t>
      </w:r>
      <w:r w:rsidR="0086318A" w:rsidRPr="0086318A">
        <w:rPr>
          <w:rFonts w:ascii="Times New Roman" w:hAnsi="Times New Roman" w:cs="Times New Roman"/>
          <w:sz w:val="28"/>
          <w:szCs w:val="28"/>
        </w:rPr>
        <w:t>ти</w:t>
      </w:r>
      <w:r w:rsidR="0086318A" w:rsidRPr="0086318A">
        <w:rPr>
          <w:rFonts w:ascii="Times New Roman" w:hAnsi="Times New Roman" w:cs="Times New Roman"/>
          <w:spacing w:val="3"/>
          <w:sz w:val="28"/>
          <w:szCs w:val="28"/>
        </w:rPr>
        <w:t xml:space="preserve"> </w:t>
      </w:r>
      <w:r w:rsidR="0086318A" w:rsidRPr="0086318A">
        <w:rPr>
          <w:rFonts w:ascii="Times New Roman" w:hAnsi="Times New Roman" w:cs="Times New Roman"/>
          <w:sz w:val="28"/>
          <w:szCs w:val="28"/>
        </w:rPr>
        <w:t>у</w:t>
      </w:r>
      <w:r w:rsidR="0086318A" w:rsidRPr="0086318A">
        <w:rPr>
          <w:rFonts w:ascii="Times New Roman" w:hAnsi="Times New Roman" w:cs="Times New Roman"/>
          <w:spacing w:val="-4"/>
          <w:sz w:val="28"/>
          <w:szCs w:val="28"/>
        </w:rPr>
        <w:t xml:space="preserve"> </w:t>
      </w:r>
      <w:r w:rsidR="0086318A" w:rsidRPr="0086318A">
        <w:rPr>
          <w:rFonts w:ascii="Times New Roman" w:hAnsi="Times New Roman" w:cs="Times New Roman"/>
          <w:sz w:val="28"/>
          <w:szCs w:val="28"/>
        </w:rPr>
        <w:t>дош</w:t>
      </w:r>
      <w:r w:rsidR="0086318A" w:rsidRPr="0086318A">
        <w:rPr>
          <w:rFonts w:ascii="Times New Roman" w:hAnsi="Times New Roman" w:cs="Times New Roman"/>
          <w:spacing w:val="1"/>
          <w:sz w:val="28"/>
          <w:szCs w:val="28"/>
        </w:rPr>
        <w:t>к</w:t>
      </w:r>
      <w:r w:rsidR="0086318A" w:rsidRPr="0086318A">
        <w:rPr>
          <w:rFonts w:ascii="Times New Roman" w:hAnsi="Times New Roman" w:cs="Times New Roman"/>
          <w:sz w:val="28"/>
          <w:szCs w:val="28"/>
        </w:rPr>
        <w:t>ол</w:t>
      </w:r>
      <w:r w:rsidR="0086318A" w:rsidRPr="0086318A">
        <w:rPr>
          <w:rFonts w:ascii="Times New Roman" w:hAnsi="Times New Roman" w:cs="Times New Roman"/>
          <w:spacing w:val="1"/>
          <w:sz w:val="28"/>
          <w:szCs w:val="28"/>
        </w:rPr>
        <w:t>ьник</w:t>
      </w:r>
      <w:r w:rsidR="0086318A" w:rsidRPr="0086318A">
        <w:rPr>
          <w:rFonts w:ascii="Times New Roman" w:hAnsi="Times New Roman" w:cs="Times New Roman"/>
          <w:sz w:val="28"/>
          <w:szCs w:val="28"/>
        </w:rPr>
        <w:t>о</w:t>
      </w:r>
      <w:r w:rsidR="0086318A" w:rsidRPr="0086318A">
        <w:rPr>
          <w:rFonts w:ascii="Times New Roman" w:hAnsi="Times New Roman" w:cs="Times New Roman"/>
          <w:spacing w:val="-1"/>
          <w:sz w:val="28"/>
          <w:szCs w:val="28"/>
        </w:rPr>
        <w:t>в</w:t>
      </w:r>
      <w:r w:rsidR="0086318A" w:rsidRPr="0086318A">
        <w:rPr>
          <w:rFonts w:ascii="Times New Roman" w:hAnsi="Times New Roman" w:cs="Times New Roman"/>
          <w:sz w:val="28"/>
          <w:szCs w:val="28"/>
        </w:rPr>
        <w:t>.</w:t>
      </w:r>
      <w:r w:rsidR="0086318A" w:rsidRPr="0086318A">
        <w:rPr>
          <w:rFonts w:ascii="Times New Roman" w:hAnsi="Times New Roman" w:cs="Times New Roman"/>
          <w:spacing w:val="-1"/>
          <w:sz w:val="28"/>
          <w:szCs w:val="28"/>
        </w:rPr>
        <w:t xml:space="preserve"> Д</w:t>
      </w:r>
      <w:r w:rsidR="0086318A" w:rsidRPr="0086318A">
        <w:rPr>
          <w:rFonts w:ascii="Times New Roman" w:hAnsi="Times New Roman" w:cs="Times New Roman"/>
          <w:sz w:val="28"/>
          <w:szCs w:val="28"/>
        </w:rPr>
        <w:t xml:space="preserve">ля </w:t>
      </w:r>
      <w:r w:rsidR="0086318A" w:rsidRPr="0086318A">
        <w:rPr>
          <w:rFonts w:ascii="Times New Roman" w:hAnsi="Times New Roman" w:cs="Times New Roman"/>
          <w:spacing w:val="1"/>
          <w:sz w:val="28"/>
          <w:szCs w:val="28"/>
        </w:rPr>
        <w:t>з</w:t>
      </w:r>
      <w:r w:rsidR="0086318A" w:rsidRPr="0086318A">
        <w:rPr>
          <w:rFonts w:ascii="Times New Roman" w:hAnsi="Times New Roman" w:cs="Times New Roman"/>
          <w:spacing w:val="-1"/>
          <w:sz w:val="28"/>
          <w:szCs w:val="28"/>
        </w:rPr>
        <w:t>а</w:t>
      </w:r>
      <w:r w:rsidR="0086318A" w:rsidRPr="0086318A">
        <w:rPr>
          <w:rFonts w:ascii="Times New Roman" w:hAnsi="Times New Roman" w:cs="Times New Roman"/>
          <w:spacing w:val="1"/>
          <w:sz w:val="28"/>
          <w:szCs w:val="28"/>
        </w:rPr>
        <w:t>н</w:t>
      </w:r>
      <w:r w:rsidR="0086318A" w:rsidRPr="0086318A">
        <w:rPr>
          <w:rFonts w:ascii="Times New Roman" w:hAnsi="Times New Roman" w:cs="Times New Roman"/>
          <w:sz w:val="28"/>
          <w:szCs w:val="28"/>
        </w:rPr>
        <w:t>ят</w:t>
      </w:r>
      <w:r w:rsidR="0086318A" w:rsidRPr="0086318A">
        <w:rPr>
          <w:rFonts w:ascii="Times New Roman" w:hAnsi="Times New Roman" w:cs="Times New Roman"/>
          <w:spacing w:val="1"/>
          <w:sz w:val="28"/>
          <w:szCs w:val="28"/>
        </w:rPr>
        <w:t>и</w:t>
      </w:r>
      <w:r w:rsidR="0086318A" w:rsidRPr="0086318A">
        <w:rPr>
          <w:rFonts w:ascii="Times New Roman" w:hAnsi="Times New Roman" w:cs="Times New Roman"/>
          <w:sz w:val="28"/>
          <w:szCs w:val="28"/>
        </w:rPr>
        <w:t>й</w:t>
      </w:r>
      <w:r w:rsidR="0086318A" w:rsidRPr="0086318A">
        <w:rPr>
          <w:rFonts w:ascii="Times New Roman" w:hAnsi="Times New Roman" w:cs="Times New Roman"/>
          <w:spacing w:val="1"/>
          <w:sz w:val="28"/>
          <w:szCs w:val="28"/>
        </w:rPr>
        <w:t xml:space="preserve"> </w:t>
      </w:r>
      <w:r w:rsidR="0086318A" w:rsidRPr="0086318A">
        <w:rPr>
          <w:rFonts w:ascii="Times New Roman" w:hAnsi="Times New Roman" w:cs="Times New Roman"/>
          <w:sz w:val="28"/>
          <w:szCs w:val="28"/>
        </w:rPr>
        <w:t>с</w:t>
      </w:r>
      <w:r w:rsidR="0086318A" w:rsidRPr="0086318A">
        <w:rPr>
          <w:rFonts w:ascii="Times New Roman" w:hAnsi="Times New Roman" w:cs="Times New Roman"/>
          <w:spacing w:val="-1"/>
          <w:sz w:val="28"/>
          <w:szCs w:val="28"/>
        </w:rPr>
        <w:t xml:space="preserve"> </w:t>
      </w:r>
      <w:r w:rsidR="0086318A" w:rsidRPr="0086318A">
        <w:rPr>
          <w:rFonts w:ascii="Times New Roman" w:hAnsi="Times New Roman" w:cs="Times New Roman"/>
          <w:sz w:val="28"/>
          <w:szCs w:val="28"/>
        </w:rPr>
        <w:t>д</w:t>
      </w:r>
      <w:r w:rsidR="0086318A" w:rsidRPr="0086318A">
        <w:rPr>
          <w:rFonts w:ascii="Times New Roman" w:hAnsi="Times New Roman" w:cs="Times New Roman"/>
          <w:spacing w:val="-1"/>
          <w:sz w:val="28"/>
          <w:szCs w:val="28"/>
        </w:rPr>
        <w:t>е</w:t>
      </w:r>
      <w:r w:rsidR="0086318A" w:rsidRPr="0086318A">
        <w:rPr>
          <w:rFonts w:ascii="Times New Roman" w:hAnsi="Times New Roman" w:cs="Times New Roman"/>
          <w:sz w:val="28"/>
          <w:szCs w:val="28"/>
        </w:rPr>
        <w:t>т</w:t>
      </w:r>
      <w:r w:rsidR="0086318A" w:rsidRPr="0086318A">
        <w:rPr>
          <w:rFonts w:ascii="Times New Roman" w:hAnsi="Times New Roman" w:cs="Times New Roman"/>
          <w:spacing w:val="1"/>
          <w:sz w:val="28"/>
          <w:szCs w:val="28"/>
        </w:rPr>
        <w:t>ь</w:t>
      </w:r>
      <w:r w:rsidR="0086318A" w:rsidRPr="0086318A">
        <w:rPr>
          <w:rFonts w:ascii="Times New Roman" w:hAnsi="Times New Roman" w:cs="Times New Roman"/>
          <w:spacing w:val="-1"/>
          <w:sz w:val="28"/>
          <w:szCs w:val="28"/>
        </w:rPr>
        <w:t>м</w:t>
      </w:r>
      <w:r w:rsidR="0086318A" w:rsidRPr="0086318A">
        <w:rPr>
          <w:rFonts w:ascii="Times New Roman" w:hAnsi="Times New Roman" w:cs="Times New Roman"/>
          <w:sz w:val="28"/>
          <w:szCs w:val="28"/>
        </w:rPr>
        <w:t>и</w:t>
      </w:r>
      <w:r w:rsidR="0086318A" w:rsidRPr="0086318A">
        <w:rPr>
          <w:rFonts w:ascii="Times New Roman" w:hAnsi="Times New Roman" w:cs="Times New Roman"/>
          <w:spacing w:val="1"/>
          <w:sz w:val="28"/>
          <w:szCs w:val="28"/>
        </w:rPr>
        <w:t xml:space="preserve"> </w:t>
      </w:r>
      <w:r w:rsidR="0086318A" w:rsidRPr="0086318A">
        <w:rPr>
          <w:rFonts w:ascii="Times New Roman" w:hAnsi="Times New Roman" w:cs="Times New Roman"/>
          <w:sz w:val="28"/>
          <w:szCs w:val="28"/>
        </w:rPr>
        <w:t>2</w:t>
      </w:r>
      <w:r w:rsidR="0086318A" w:rsidRPr="0086318A">
        <w:rPr>
          <w:rFonts w:ascii="Times New Roman" w:hAnsi="Times New Roman" w:cs="Times New Roman"/>
          <w:spacing w:val="-1"/>
          <w:sz w:val="28"/>
          <w:szCs w:val="28"/>
        </w:rPr>
        <w:t>-</w:t>
      </w:r>
      <w:r w:rsidR="0086318A" w:rsidRPr="0086318A">
        <w:rPr>
          <w:rFonts w:ascii="Times New Roman" w:hAnsi="Times New Roman" w:cs="Times New Roman"/>
          <w:sz w:val="28"/>
          <w:szCs w:val="28"/>
        </w:rPr>
        <w:t>7 л</w:t>
      </w:r>
      <w:r w:rsidR="0086318A" w:rsidRPr="0086318A">
        <w:rPr>
          <w:rFonts w:ascii="Times New Roman" w:hAnsi="Times New Roman" w:cs="Times New Roman"/>
          <w:spacing w:val="-1"/>
          <w:sz w:val="28"/>
          <w:szCs w:val="28"/>
        </w:rPr>
        <w:t>е</w:t>
      </w:r>
      <w:r w:rsidR="0086318A" w:rsidRPr="0086318A">
        <w:rPr>
          <w:rFonts w:ascii="Times New Roman" w:hAnsi="Times New Roman" w:cs="Times New Roman"/>
          <w:sz w:val="28"/>
          <w:szCs w:val="28"/>
        </w:rPr>
        <w:t>т. –М.:</w:t>
      </w:r>
      <w:r w:rsidR="0086318A" w:rsidRPr="0086318A">
        <w:rPr>
          <w:rFonts w:ascii="Times New Roman" w:hAnsi="Times New Roman" w:cs="Times New Roman"/>
          <w:spacing w:val="-11"/>
          <w:sz w:val="28"/>
          <w:szCs w:val="28"/>
        </w:rPr>
        <w:t xml:space="preserve"> </w:t>
      </w:r>
      <w:r w:rsidR="0086318A" w:rsidRPr="0086318A">
        <w:rPr>
          <w:rFonts w:ascii="Times New Roman" w:hAnsi="Times New Roman" w:cs="Times New Roman"/>
          <w:sz w:val="28"/>
          <w:szCs w:val="28"/>
        </w:rPr>
        <w:t>М</w:t>
      </w:r>
      <w:r w:rsidR="0086318A" w:rsidRPr="0086318A">
        <w:rPr>
          <w:rFonts w:ascii="Times New Roman" w:hAnsi="Times New Roman" w:cs="Times New Roman"/>
          <w:spacing w:val="-1"/>
          <w:sz w:val="28"/>
          <w:szCs w:val="28"/>
        </w:rPr>
        <w:t>ОЗАИ</w:t>
      </w:r>
      <w:r w:rsidR="0086318A" w:rsidRPr="0086318A">
        <w:rPr>
          <w:rFonts w:ascii="Times New Roman" w:hAnsi="Times New Roman" w:cs="Times New Roman"/>
          <w:sz w:val="28"/>
          <w:szCs w:val="28"/>
        </w:rPr>
        <w:t>К</w:t>
      </w:r>
      <w:r w:rsidR="0086318A" w:rsidRPr="0086318A">
        <w:rPr>
          <w:rFonts w:ascii="Times New Roman" w:hAnsi="Times New Roman" w:cs="Times New Roman"/>
          <w:spacing w:val="-1"/>
          <w:sz w:val="28"/>
          <w:szCs w:val="28"/>
        </w:rPr>
        <w:t>А</w:t>
      </w:r>
      <w:r w:rsidR="0086318A" w:rsidRPr="0086318A">
        <w:rPr>
          <w:rFonts w:ascii="Times New Roman" w:hAnsi="Times New Roman" w:cs="Times New Roman"/>
          <w:sz w:val="28"/>
          <w:szCs w:val="28"/>
        </w:rPr>
        <w:t>-</w:t>
      </w:r>
      <w:r w:rsidR="0086318A" w:rsidRPr="0086318A">
        <w:rPr>
          <w:rFonts w:ascii="Times New Roman" w:hAnsi="Times New Roman" w:cs="Times New Roman"/>
          <w:spacing w:val="-11"/>
          <w:sz w:val="28"/>
          <w:szCs w:val="28"/>
        </w:rPr>
        <w:t xml:space="preserve"> </w:t>
      </w:r>
      <w:r w:rsidR="0086318A" w:rsidRPr="0086318A">
        <w:rPr>
          <w:rFonts w:ascii="Times New Roman" w:hAnsi="Times New Roman" w:cs="Times New Roman"/>
          <w:sz w:val="28"/>
          <w:szCs w:val="28"/>
        </w:rPr>
        <w:t>С</w:t>
      </w:r>
      <w:r w:rsidR="0086318A" w:rsidRPr="0086318A">
        <w:rPr>
          <w:rFonts w:ascii="Times New Roman" w:hAnsi="Times New Roman" w:cs="Times New Roman"/>
          <w:spacing w:val="-1"/>
          <w:sz w:val="28"/>
          <w:szCs w:val="28"/>
        </w:rPr>
        <w:t>ИН</w:t>
      </w:r>
      <w:r w:rsidR="0086318A" w:rsidRPr="0086318A">
        <w:rPr>
          <w:rFonts w:ascii="Times New Roman" w:hAnsi="Times New Roman" w:cs="Times New Roman"/>
          <w:spacing w:val="2"/>
          <w:sz w:val="28"/>
          <w:szCs w:val="28"/>
        </w:rPr>
        <w:t>Т</w:t>
      </w:r>
      <w:r w:rsidR="0086318A" w:rsidRPr="0086318A">
        <w:rPr>
          <w:rFonts w:ascii="Times New Roman" w:hAnsi="Times New Roman" w:cs="Times New Roman"/>
          <w:spacing w:val="-1"/>
          <w:sz w:val="28"/>
          <w:szCs w:val="28"/>
        </w:rPr>
        <w:t>ЕЗ</w:t>
      </w:r>
      <w:r w:rsidR="0086318A" w:rsidRPr="0086318A">
        <w:rPr>
          <w:rFonts w:ascii="Times New Roman" w:hAnsi="Times New Roman" w:cs="Times New Roman"/>
          <w:sz w:val="28"/>
          <w:szCs w:val="28"/>
        </w:rPr>
        <w:t>,</w:t>
      </w:r>
      <w:r w:rsidR="0086318A" w:rsidRPr="0086318A">
        <w:rPr>
          <w:rFonts w:ascii="Times New Roman" w:hAnsi="Times New Roman" w:cs="Times New Roman"/>
          <w:spacing w:val="-10"/>
          <w:sz w:val="28"/>
          <w:szCs w:val="28"/>
        </w:rPr>
        <w:t xml:space="preserve"> </w:t>
      </w:r>
      <w:r w:rsidR="0086318A" w:rsidRPr="0086318A">
        <w:rPr>
          <w:rFonts w:ascii="Times New Roman" w:hAnsi="Times New Roman" w:cs="Times New Roman"/>
          <w:sz w:val="28"/>
          <w:szCs w:val="28"/>
        </w:rPr>
        <w:t>2015</w:t>
      </w:r>
      <w:r w:rsidR="0086318A">
        <w:rPr>
          <w:rFonts w:ascii="Times New Roman" w:hAnsi="Times New Roman" w:cs="Times New Roman"/>
          <w:sz w:val="28"/>
          <w:szCs w:val="28"/>
        </w:rPr>
        <w:t>;</w:t>
      </w:r>
    </w:p>
    <w:p w14:paraId="394CC43C" w14:textId="4C659A5B" w:rsidR="0010370B" w:rsidRPr="0010370B" w:rsidRDefault="000A0954" w:rsidP="0010370B">
      <w:pPr>
        <w:pStyle w:val="ab"/>
        <w:rPr>
          <w:rFonts w:ascii="Times New Roman" w:hAnsi="Times New Roman" w:cs="Times New Roman"/>
          <w:sz w:val="28"/>
          <w:szCs w:val="28"/>
        </w:rPr>
      </w:pPr>
      <w:r>
        <w:rPr>
          <w:rFonts w:ascii="Times New Roman" w:hAnsi="Times New Roman" w:cs="Times New Roman"/>
          <w:spacing w:val="-1"/>
          <w:sz w:val="28"/>
          <w:szCs w:val="28"/>
        </w:rPr>
        <w:t xml:space="preserve"> - </w:t>
      </w:r>
      <w:bookmarkStart w:id="5" w:name="_Hlk143741069"/>
      <w:bookmarkStart w:id="6" w:name="_Hlk144814721"/>
      <w:r w:rsidR="0086318A" w:rsidRPr="0086318A">
        <w:rPr>
          <w:rFonts w:ascii="Times New Roman" w:hAnsi="Times New Roman" w:cs="Times New Roman"/>
          <w:spacing w:val="-1"/>
          <w:sz w:val="28"/>
          <w:szCs w:val="28"/>
        </w:rPr>
        <w:t>Т</w:t>
      </w:r>
      <w:r w:rsidR="0086318A" w:rsidRPr="0086318A">
        <w:rPr>
          <w:rFonts w:ascii="Times New Roman" w:hAnsi="Times New Roman" w:cs="Times New Roman"/>
          <w:sz w:val="28"/>
          <w:szCs w:val="28"/>
        </w:rPr>
        <w:t>.Ф.</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z w:val="28"/>
          <w:szCs w:val="28"/>
        </w:rPr>
        <w:t>С</w:t>
      </w:r>
      <w:r w:rsidR="0086318A" w:rsidRPr="0086318A">
        <w:rPr>
          <w:rFonts w:ascii="Times New Roman" w:hAnsi="Times New Roman" w:cs="Times New Roman"/>
          <w:spacing w:val="3"/>
          <w:sz w:val="28"/>
          <w:szCs w:val="28"/>
        </w:rPr>
        <w:t>а</w:t>
      </w:r>
      <w:r w:rsidR="0086318A" w:rsidRPr="0086318A">
        <w:rPr>
          <w:rFonts w:ascii="Times New Roman" w:hAnsi="Times New Roman" w:cs="Times New Roman"/>
          <w:spacing w:val="-6"/>
          <w:sz w:val="28"/>
          <w:szCs w:val="28"/>
        </w:rPr>
        <w:t>у</w:t>
      </w:r>
      <w:r w:rsidR="0086318A" w:rsidRPr="0086318A">
        <w:rPr>
          <w:rFonts w:ascii="Times New Roman" w:hAnsi="Times New Roman" w:cs="Times New Roman"/>
          <w:sz w:val="28"/>
          <w:szCs w:val="28"/>
        </w:rPr>
        <w:t>л</w:t>
      </w:r>
      <w:r w:rsidR="0086318A" w:rsidRPr="0086318A">
        <w:rPr>
          <w:rFonts w:ascii="Times New Roman" w:hAnsi="Times New Roman" w:cs="Times New Roman"/>
          <w:spacing w:val="1"/>
          <w:sz w:val="28"/>
          <w:szCs w:val="28"/>
        </w:rPr>
        <w:t>ин</w:t>
      </w:r>
      <w:r w:rsidR="0086318A" w:rsidRPr="0086318A">
        <w:rPr>
          <w:rFonts w:ascii="Times New Roman" w:hAnsi="Times New Roman" w:cs="Times New Roman"/>
          <w:sz w:val="28"/>
          <w:szCs w:val="28"/>
        </w:rPr>
        <w:t>а</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pacing w:val="-1"/>
          <w:sz w:val="28"/>
          <w:szCs w:val="28"/>
        </w:rPr>
        <w:t>З</w:t>
      </w:r>
      <w:r w:rsidR="0086318A" w:rsidRPr="0086318A">
        <w:rPr>
          <w:rFonts w:ascii="Times New Roman" w:hAnsi="Times New Roman" w:cs="Times New Roman"/>
          <w:spacing w:val="1"/>
          <w:sz w:val="28"/>
          <w:szCs w:val="28"/>
        </w:rPr>
        <w:t>н</w:t>
      </w:r>
      <w:r w:rsidR="0086318A" w:rsidRPr="0086318A">
        <w:rPr>
          <w:rFonts w:ascii="Times New Roman" w:hAnsi="Times New Roman" w:cs="Times New Roman"/>
          <w:spacing w:val="-1"/>
          <w:sz w:val="28"/>
          <w:szCs w:val="28"/>
        </w:rPr>
        <w:t>а</w:t>
      </w:r>
      <w:r w:rsidR="0086318A" w:rsidRPr="0086318A">
        <w:rPr>
          <w:rFonts w:ascii="Times New Roman" w:hAnsi="Times New Roman" w:cs="Times New Roman"/>
          <w:spacing w:val="1"/>
          <w:sz w:val="28"/>
          <w:szCs w:val="28"/>
        </w:rPr>
        <w:t>к</w:t>
      </w:r>
      <w:r w:rsidR="0086318A" w:rsidRPr="0086318A">
        <w:rPr>
          <w:rFonts w:ascii="Times New Roman" w:hAnsi="Times New Roman" w:cs="Times New Roman"/>
          <w:sz w:val="28"/>
          <w:szCs w:val="28"/>
        </w:rPr>
        <w:t>о</w:t>
      </w:r>
      <w:r w:rsidR="0086318A" w:rsidRPr="0086318A">
        <w:rPr>
          <w:rFonts w:ascii="Times New Roman" w:hAnsi="Times New Roman" w:cs="Times New Roman"/>
          <w:spacing w:val="-1"/>
          <w:sz w:val="28"/>
          <w:szCs w:val="28"/>
        </w:rPr>
        <w:t>м</w:t>
      </w:r>
      <w:r w:rsidR="0086318A" w:rsidRPr="0086318A">
        <w:rPr>
          <w:rFonts w:ascii="Times New Roman" w:hAnsi="Times New Roman" w:cs="Times New Roman"/>
          <w:spacing w:val="1"/>
          <w:sz w:val="28"/>
          <w:szCs w:val="28"/>
        </w:rPr>
        <w:t>и</w:t>
      </w:r>
      <w:r w:rsidR="0086318A" w:rsidRPr="0086318A">
        <w:rPr>
          <w:rFonts w:ascii="Times New Roman" w:hAnsi="Times New Roman" w:cs="Times New Roman"/>
          <w:sz w:val="28"/>
          <w:szCs w:val="28"/>
        </w:rPr>
        <w:t>м</w:t>
      </w:r>
      <w:r w:rsidR="0086318A" w:rsidRPr="0086318A">
        <w:rPr>
          <w:rFonts w:ascii="Times New Roman" w:hAnsi="Times New Roman" w:cs="Times New Roman"/>
          <w:spacing w:val="-7"/>
          <w:sz w:val="28"/>
          <w:szCs w:val="28"/>
        </w:rPr>
        <w:t xml:space="preserve"> </w:t>
      </w:r>
      <w:r w:rsidR="0086318A" w:rsidRPr="0086318A">
        <w:rPr>
          <w:rFonts w:ascii="Times New Roman" w:hAnsi="Times New Roman" w:cs="Times New Roman"/>
          <w:sz w:val="28"/>
          <w:szCs w:val="28"/>
        </w:rPr>
        <w:t>дош</w:t>
      </w:r>
      <w:r w:rsidR="0086318A" w:rsidRPr="0086318A">
        <w:rPr>
          <w:rFonts w:ascii="Times New Roman" w:hAnsi="Times New Roman" w:cs="Times New Roman"/>
          <w:spacing w:val="1"/>
          <w:sz w:val="28"/>
          <w:szCs w:val="28"/>
        </w:rPr>
        <w:t>к</w:t>
      </w:r>
      <w:r w:rsidR="0086318A" w:rsidRPr="0086318A">
        <w:rPr>
          <w:rFonts w:ascii="Times New Roman" w:hAnsi="Times New Roman" w:cs="Times New Roman"/>
          <w:sz w:val="28"/>
          <w:szCs w:val="28"/>
        </w:rPr>
        <w:t>ол</w:t>
      </w:r>
      <w:r w:rsidR="0086318A" w:rsidRPr="0086318A">
        <w:rPr>
          <w:rFonts w:ascii="Times New Roman" w:hAnsi="Times New Roman" w:cs="Times New Roman"/>
          <w:spacing w:val="1"/>
          <w:sz w:val="28"/>
          <w:szCs w:val="28"/>
        </w:rPr>
        <w:t>ьн</w:t>
      </w:r>
      <w:r w:rsidR="0086318A" w:rsidRPr="0086318A">
        <w:rPr>
          <w:rFonts w:ascii="Times New Roman" w:hAnsi="Times New Roman" w:cs="Times New Roman"/>
          <w:spacing w:val="-2"/>
          <w:sz w:val="28"/>
          <w:szCs w:val="28"/>
        </w:rPr>
        <w:t>и</w:t>
      </w:r>
      <w:r w:rsidR="0086318A" w:rsidRPr="0086318A">
        <w:rPr>
          <w:rFonts w:ascii="Times New Roman" w:hAnsi="Times New Roman" w:cs="Times New Roman"/>
          <w:spacing w:val="1"/>
          <w:sz w:val="28"/>
          <w:szCs w:val="28"/>
        </w:rPr>
        <w:t>к</w:t>
      </w:r>
      <w:r w:rsidR="0086318A" w:rsidRPr="0086318A">
        <w:rPr>
          <w:rFonts w:ascii="Times New Roman" w:hAnsi="Times New Roman" w:cs="Times New Roman"/>
          <w:sz w:val="28"/>
          <w:szCs w:val="28"/>
        </w:rPr>
        <w:t>ов</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z w:val="28"/>
          <w:szCs w:val="28"/>
        </w:rPr>
        <w:t>с</w:t>
      </w:r>
      <w:r w:rsidR="0086318A" w:rsidRPr="0086318A">
        <w:rPr>
          <w:rFonts w:ascii="Times New Roman" w:hAnsi="Times New Roman" w:cs="Times New Roman"/>
          <w:spacing w:val="-7"/>
          <w:sz w:val="28"/>
          <w:szCs w:val="28"/>
        </w:rPr>
        <w:t xml:space="preserve"> </w:t>
      </w:r>
      <w:r w:rsidR="0086318A" w:rsidRPr="0086318A">
        <w:rPr>
          <w:rFonts w:ascii="Times New Roman" w:hAnsi="Times New Roman" w:cs="Times New Roman"/>
          <w:spacing w:val="1"/>
          <w:sz w:val="28"/>
          <w:szCs w:val="28"/>
        </w:rPr>
        <w:t>п</w:t>
      </w:r>
      <w:r w:rsidR="0086318A" w:rsidRPr="0086318A">
        <w:rPr>
          <w:rFonts w:ascii="Times New Roman" w:hAnsi="Times New Roman" w:cs="Times New Roman"/>
          <w:sz w:val="28"/>
          <w:szCs w:val="28"/>
        </w:rPr>
        <w:t>р</w:t>
      </w:r>
      <w:r w:rsidR="0086318A" w:rsidRPr="0086318A">
        <w:rPr>
          <w:rFonts w:ascii="Times New Roman" w:hAnsi="Times New Roman" w:cs="Times New Roman"/>
          <w:spacing w:val="-1"/>
          <w:sz w:val="28"/>
          <w:szCs w:val="28"/>
        </w:rPr>
        <w:t>ав</w:t>
      </w:r>
      <w:r w:rsidR="0086318A" w:rsidRPr="0086318A">
        <w:rPr>
          <w:rFonts w:ascii="Times New Roman" w:hAnsi="Times New Roman" w:cs="Times New Roman"/>
          <w:spacing w:val="1"/>
          <w:sz w:val="28"/>
          <w:szCs w:val="28"/>
        </w:rPr>
        <w:t>и</w:t>
      </w:r>
      <w:r w:rsidR="0086318A" w:rsidRPr="0086318A">
        <w:rPr>
          <w:rFonts w:ascii="Times New Roman" w:hAnsi="Times New Roman" w:cs="Times New Roman"/>
          <w:sz w:val="28"/>
          <w:szCs w:val="28"/>
        </w:rPr>
        <w:t>л</w:t>
      </w:r>
      <w:r w:rsidR="0086318A" w:rsidRPr="0086318A">
        <w:rPr>
          <w:rFonts w:ascii="Times New Roman" w:hAnsi="Times New Roman" w:cs="Times New Roman"/>
          <w:spacing w:val="-1"/>
          <w:sz w:val="28"/>
          <w:szCs w:val="28"/>
        </w:rPr>
        <w:t>ам</w:t>
      </w:r>
      <w:r w:rsidR="0086318A" w:rsidRPr="0086318A">
        <w:rPr>
          <w:rFonts w:ascii="Times New Roman" w:hAnsi="Times New Roman" w:cs="Times New Roman"/>
          <w:sz w:val="28"/>
          <w:szCs w:val="28"/>
        </w:rPr>
        <w:t>и</w:t>
      </w:r>
      <w:r w:rsidR="0086318A" w:rsidRPr="0086318A">
        <w:rPr>
          <w:rFonts w:ascii="Times New Roman" w:hAnsi="Times New Roman" w:cs="Times New Roman"/>
          <w:spacing w:val="-5"/>
          <w:sz w:val="28"/>
          <w:szCs w:val="28"/>
        </w:rPr>
        <w:t xml:space="preserve"> </w:t>
      </w:r>
      <w:r w:rsidR="0086318A" w:rsidRPr="0086318A">
        <w:rPr>
          <w:rFonts w:ascii="Times New Roman" w:hAnsi="Times New Roman" w:cs="Times New Roman"/>
          <w:sz w:val="28"/>
          <w:szCs w:val="28"/>
        </w:rPr>
        <w:t>д</w:t>
      </w:r>
      <w:r w:rsidR="0086318A" w:rsidRPr="0086318A">
        <w:rPr>
          <w:rFonts w:ascii="Times New Roman" w:hAnsi="Times New Roman" w:cs="Times New Roman"/>
          <w:spacing w:val="-1"/>
          <w:sz w:val="28"/>
          <w:szCs w:val="28"/>
        </w:rPr>
        <w:t>о</w:t>
      </w:r>
      <w:r w:rsidR="0086318A" w:rsidRPr="0086318A">
        <w:rPr>
          <w:rFonts w:ascii="Times New Roman" w:hAnsi="Times New Roman" w:cs="Times New Roman"/>
          <w:sz w:val="28"/>
          <w:szCs w:val="28"/>
        </w:rPr>
        <w:t>ро</w:t>
      </w:r>
      <w:r w:rsidR="0086318A" w:rsidRPr="0086318A">
        <w:rPr>
          <w:rFonts w:ascii="Times New Roman" w:hAnsi="Times New Roman" w:cs="Times New Roman"/>
          <w:spacing w:val="-1"/>
          <w:sz w:val="28"/>
          <w:szCs w:val="28"/>
        </w:rPr>
        <w:t>ж</w:t>
      </w:r>
      <w:r w:rsidR="0086318A" w:rsidRPr="0086318A">
        <w:rPr>
          <w:rFonts w:ascii="Times New Roman" w:hAnsi="Times New Roman" w:cs="Times New Roman"/>
          <w:spacing w:val="1"/>
          <w:sz w:val="28"/>
          <w:szCs w:val="28"/>
        </w:rPr>
        <w:t>н</w:t>
      </w:r>
      <w:r w:rsidR="0086318A" w:rsidRPr="0086318A">
        <w:rPr>
          <w:rFonts w:ascii="Times New Roman" w:hAnsi="Times New Roman" w:cs="Times New Roman"/>
          <w:sz w:val="28"/>
          <w:szCs w:val="28"/>
        </w:rPr>
        <w:t>ого</w:t>
      </w:r>
      <w:r w:rsidR="0086318A" w:rsidRPr="0086318A">
        <w:rPr>
          <w:rFonts w:ascii="Times New Roman" w:hAnsi="Times New Roman" w:cs="Times New Roman"/>
          <w:spacing w:val="-5"/>
          <w:sz w:val="28"/>
          <w:szCs w:val="28"/>
        </w:rPr>
        <w:t xml:space="preserve"> </w:t>
      </w:r>
      <w:r w:rsidR="0086318A" w:rsidRPr="0086318A">
        <w:rPr>
          <w:rFonts w:ascii="Times New Roman" w:hAnsi="Times New Roman" w:cs="Times New Roman"/>
          <w:sz w:val="28"/>
          <w:szCs w:val="28"/>
        </w:rPr>
        <w:t>д</w:t>
      </w:r>
      <w:r w:rsidR="0086318A" w:rsidRPr="0086318A">
        <w:rPr>
          <w:rFonts w:ascii="Times New Roman" w:hAnsi="Times New Roman" w:cs="Times New Roman"/>
          <w:spacing w:val="-1"/>
          <w:sz w:val="28"/>
          <w:szCs w:val="28"/>
        </w:rPr>
        <w:t>в</w:t>
      </w:r>
      <w:r w:rsidR="0086318A" w:rsidRPr="0086318A">
        <w:rPr>
          <w:rFonts w:ascii="Times New Roman" w:hAnsi="Times New Roman" w:cs="Times New Roman"/>
          <w:spacing w:val="1"/>
          <w:sz w:val="28"/>
          <w:szCs w:val="28"/>
        </w:rPr>
        <w:t>и</w:t>
      </w:r>
      <w:r w:rsidR="0086318A" w:rsidRPr="0086318A">
        <w:rPr>
          <w:rFonts w:ascii="Times New Roman" w:hAnsi="Times New Roman" w:cs="Times New Roman"/>
          <w:spacing w:val="-3"/>
          <w:sz w:val="28"/>
          <w:szCs w:val="28"/>
        </w:rPr>
        <w:t>ж</w:t>
      </w:r>
      <w:r w:rsidR="0086318A" w:rsidRPr="0086318A">
        <w:rPr>
          <w:rFonts w:ascii="Times New Roman" w:hAnsi="Times New Roman" w:cs="Times New Roman"/>
          <w:spacing w:val="-1"/>
          <w:sz w:val="28"/>
          <w:szCs w:val="28"/>
        </w:rPr>
        <w:t>е</w:t>
      </w:r>
      <w:r w:rsidR="0086318A" w:rsidRPr="0086318A">
        <w:rPr>
          <w:rFonts w:ascii="Times New Roman" w:hAnsi="Times New Roman" w:cs="Times New Roman"/>
          <w:spacing w:val="1"/>
          <w:sz w:val="28"/>
          <w:szCs w:val="28"/>
        </w:rPr>
        <w:t>ни</w:t>
      </w:r>
      <w:r w:rsidR="0086318A" w:rsidRPr="0086318A">
        <w:rPr>
          <w:rFonts w:ascii="Times New Roman" w:hAnsi="Times New Roman" w:cs="Times New Roman"/>
          <w:sz w:val="28"/>
          <w:szCs w:val="28"/>
        </w:rPr>
        <w:t>я</w:t>
      </w:r>
      <w:bookmarkEnd w:id="5"/>
      <w:r w:rsidR="0086318A" w:rsidRPr="0086318A">
        <w:rPr>
          <w:rFonts w:ascii="Times New Roman" w:hAnsi="Times New Roman" w:cs="Times New Roman"/>
          <w:sz w:val="28"/>
          <w:szCs w:val="28"/>
        </w:rPr>
        <w:t>:</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pacing w:val="-1"/>
          <w:sz w:val="28"/>
          <w:szCs w:val="28"/>
        </w:rPr>
        <w:t>Д</w:t>
      </w:r>
      <w:r w:rsidR="0086318A" w:rsidRPr="0086318A">
        <w:rPr>
          <w:rFonts w:ascii="Times New Roman" w:hAnsi="Times New Roman" w:cs="Times New Roman"/>
          <w:sz w:val="28"/>
          <w:szCs w:val="28"/>
        </w:rPr>
        <w:t>ля</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pacing w:val="1"/>
          <w:sz w:val="28"/>
          <w:szCs w:val="28"/>
        </w:rPr>
        <w:t>з</w:t>
      </w:r>
      <w:r w:rsidR="0086318A" w:rsidRPr="0086318A">
        <w:rPr>
          <w:rFonts w:ascii="Times New Roman" w:hAnsi="Times New Roman" w:cs="Times New Roman"/>
          <w:spacing w:val="-1"/>
          <w:sz w:val="28"/>
          <w:szCs w:val="28"/>
        </w:rPr>
        <w:t>а</w:t>
      </w:r>
      <w:r w:rsidR="0086318A" w:rsidRPr="0086318A">
        <w:rPr>
          <w:rFonts w:ascii="Times New Roman" w:hAnsi="Times New Roman" w:cs="Times New Roman"/>
          <w:spacing w:val="1"/>
          <w:sz w:val="28"/>
          <w:szCs w:val="28"/>
        </w:rPr>
        <w:t>н</w:t>
      </w:r>
      <w:r w:rsidR="0086318A" w:rsidRPr="0086318A">
        <w:rPr>
          <w:rFonts w:ascii="Times New Roman" w:hAnsi="Times New Roman" w:cs="Times New Roman"/>
          <w:sz w:val="28"/>
          <w:szCs w:val="28"/>
        </w:rPr>
        <w:t>я</w:t>
      </w:r>
      <w:r w:rsidR="0086318A" w:rsidRPr="0086318A">
        <w:rPr>
          <w:rFonts w:ascii="Times New Roman" w:hAnsi="Times New Roman" w:cs="Times New Roman"/>
          <w:spacing w:val="-2"/>
          <w:sz w:val="28"/>
          <w:szCs w:val="28"/>
        </w:rPr>
        <w:t>т</w:t>
      </w:r>
      <w:r w:rsidR="0086318A" w:rsidRPr="0086318A">
        <w:rPr>
          <w:rFonts w:ascii="Times New Roman" w:hAnsi="Times New Roman" w:cs="Times New Roman"/>
          <w:spacing w:val="1"/>
          <w:sz w:val="28"/>
          <w:szCs w:val="28"/>
        </w:rPr>
        <w:t>и</w:t>
      </w:r>
      <w:r w:rsidR="0086318A" w:rsidRPr="0086318A">
        <w:rPr>
          <w:rFonts w:ascii="Times New Roman" w:hAnsi="Times New Roman" w:cs="Times New Roman"/>
          <w:sz w:val="28"/>
          <w:szCs w:val="28"/>
        </w:rPr>
        <w:t>й</w:t>
      </w:r>
      <w:r w:rsidR="0086318A" w:rsidRPr="0086318A">
        <w:rPr>
          <w:rFonts w:ascii="Times New Roman" w:hAnsi="Times New Roman" w:cs="Times New Roman"/>
          <w:spacing w:val="-5"/>
          <w:sz w:val="28"/>
          <w:szCs w:val="28"/>
        </w:rPr>
        <w:t xml:space="preserve"> </w:t>
      </w:r>
      <w:r w:rsidR="0086318A" w:rsidRPr="0086318A">
        <w:rPr>
          <w:rFonts w:ascii="Times New Roman" w:hAnsi="Times New Roman" w:cs="Times New Roman"/>
          <w:sz w:val="28"/>
          <w:szCs w:val="28"/>
        </w:rPr>
        <w:t>с</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z w:val="28"/>
          <w:szCs w:val="28"/>
        </w:rPr>
        <w:t>д</w:t>
      </w:r>
      <w:r w:rsidR="0086318A" w:rsidRPr="0086318A">
        <w:rPr>
          <w:rFonts w:ascii="Times New Roman" w:hAnsi="Times New Roman" w:cs="Times New Roman"/>
          <w:spacing w:val="-1"/>
          <w:sz w:val="28"/>
          <w:szCs w:val="28"/>
        </w:rPr>
        <w:t>е</w:t>
      </w:r>
      <w:r w:rsidR="0086318A" w:rsidRPr="0086318A">
        <w:rPr>
          <w:rFonts w:ascii="Times New Roman" w:hAnsi="Times New Roman" w:cs="Times New Roman"/>
          <w:sz w:val="28"/>
          <w:szCs w:val="28"/>
        </w:rPr>
        <w:t>т</w:t>
      </w:r>
      <w:r w:rsidR="0086318A" w:rsidRPr="0086318A">
        <w:rPr>
          <w:rFonts w:ascii="Times New Roman" w:hAnsi="Times New Roman" w:cs="Times New Roman"/>
          <w:spacing w:val="1"/>
          <w:sz w:val="28"/>
          <w:szCs w:val="28"/>
        </w:rPr>
        <w:t>ь</w:t>
      </w:r>
      <w:r w:rsidR="0086318A" w:rsidRPr="0086318A">
        <w:rPr>
          <w:rFonts w:ascii="Times New Roman" w:hAnsi="Times New Roman" w:cs="Times New Roman"/>
          <w:spacing w:val="-1"/>
          <w:sz w:val="28"/>
          <w:szCs w:val="28"/>
        </w:rPr>
        <w:t>м</w:t>
      </w:r>
      <w:r w:rsidR="0086318A" w:rsidRPr="0086318A">
        <w:rPr>
          <w:rFonts w:ascii="Times New Roman" w:hAnsi="Times New Roman" w:cs="Times New Roman"/>
          <w:sz w:val="28"/>
          <w:szCs w:val="28"/>
        </w:rPr>
        <w:t>и 3-7л</w:t>
      </w:r>
      <w:r w:rsidR="0086318A" w:rsidRPr="0086318A">
        <w:rPr>
          <w:rFonts w:ascii="Times New Roman" w:hAnsi="Times New Roman" w:cs="Times New Roman"/>
          <w:spacing w:val="-1"/>
          <w:sz w:val="28"/>
          <w:szCs w:val="28"/>
        </w:rPr>
        <w:t>е</w:t>
      </w:r>
      <w:r w:rsidR="0086318A" w:rsidRPr="0086318A">
        <w:rPr>
          <w:rFonts w:ascii="Times New Roman" w:hAnsi="Times New Roman" w:cs="Times New Roman"/>
          <w:sz w:val="28"/>
          <w:szCs w:val="28"/>
        </w:rPr>
        <w:t>т.</w:t>
      </w:r>
      <w:r w:rsidR="0086318A" w:rsidRPr="0086318A">
        <w:rPr>
          <w:rFonts w:ascii="Times New Roman" w:hAnsi="Times New Roman" w:cs="Times New Roman"/>
          <w:spacing w:val="-7"/>
          <w:sz w:val="28"/>
          <w:szCs w:val="28"/>
        </w:rPr>
        <w:t xml:space="preserve"> </w:t>
      </w:r>
      <w:r w:rsidR="0086318A" w:rsidRPr="0086318A">
        <w:rPr>
          <w:rFonts w:ascii="Times New Roman" w:hAnsi="Times New Roman" w:cs="Times New Roman"/>
          <w:sz w:val="28"/>
          <w:szCs w:val="28"/>
        </w:rPr>
        <w:t>–</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z w:val="28"/>
          <w:szCs w:val="28"/>
        </w:rPr>
        <w:t>М.:</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z w:val="28"/>
          <w:szCs w:val="28"/>
        </w:rPr>
        <w:t>М</w:t>
      </w:r>
      <w:r w:rsidR="0086318A" w:rsidRPr="0086318A">
        <w:rPr>
          <w:rFonts w:ascii="Times New Roman" w:hAnsi="Times New Roman" w:cs="Times New Roman"/>
          <w:spacing w:val="-1"/>
          <w:sz w:val="28"/>
          <w:szCs w:val="28"/>
        </w:rPr>
        <w:t>ОЗАИ</w:t>
      </w:r>
      <w:r w:rsidR="0086318A" w:rsidRPr="0086318A">
        <w:rPr>
          <w:rFonts w:ascii="Times New Roman" w:hAnsi="Times New Roman" w:cs="Times New Roman"/>
          <w:sz w:val="28"/>
          <w:szCs w:val="28"/>
        </w:rPr>
        <w:t>КА</w:t>
      </w:r>
      <w:r w:rsidR="0086318A" w:rsidRPr="0086318A">
        <w:rPr>
          <w:rFonts w:ascii="Times New Roman" w:hAnsi="Times New Roman" w:cs="Times New Roman"/>
          <w:spacing w:val="-7"/>
          <w:sz w:val="28"/>
          <w:szCs w:val="28"/>
        </w:rPr>
        <w:t xml:space="preserve"> </w:t>
      </w:r>
      <w:r w:rsidR="0086318A" w:rsidRPr="0086318A">
        <w:rPr>
          <w:rFonts w:ascii="Times New Roman" w:hAnsi="Times New Roman" w:cs="Times New Roman"/>
          <w:sz w:val="28"/>
          <w:szCs w:val="28"/>
        </w:rPr>
        <w:t>–</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z w:val="28"/>
          <w:szCs w:val="28"/>
        </w:rPr>
        <w:t>С</w:t>
      </w:r>
      <w:r w:rsidR="0086318A" w:rsidRPr="0086318A">
        <w:rPr>
          <w:rFonts w:ascii="Times New Roman" w:hAnsi="Times New Roman" w:cs="Times New Roman"/>
          <w:spacing w:val="-1"/>
          <w:sz w:val="28"/>
          <w:szCs w:val="28"/>
        </w:rPr>
        <w:t>ИНТЕЗ</w:t>
      </w:r>
      <w:r w:rsidR="0086318A" w:rsidRPr="0086318A">
        <w:rPr>
          <w:rFonts w:ascii="Times New Roman" w:hAnsi="Times New Roman" w:cs="Times New Roman"/>
          <w:sz w:val="28"/>
          <w:szCs w:val="28"/>
        </w:rPr>
        <w:t>,</w:t>
      </w:r>
      <w:r w:rsidR="0086318A" w:rsidRPr="0086318A">
        <w:rPr>
          <w:rFonts w:ascii="Times New Roman" w:hAnsi="Times New Roman" w:cs="Times New Roman"/>
          <w:spacing w:val="-6"/>
          <w:sz w:val="28"/>
          <w:szCs w:val="28"/>
        </w:rPr>
        <w:t xml:space="preserve"> </w:t>
      </w:r>
      <w:r w:rsidR="0086318A" w:rsidRPr="0086318A">
        <w:rPr>
          <w:rFonts w:ascii="Times New Roman" w:hAnsi="Times New Roman" w:cs="Times New Roman"/>
          <w:sz w:val="28"/>
          <w:szCs w:val="28"/>
        </w:rPr>
        <w:t>2015</w:t>
      </w:r>
      <w:r w:rsidR="0086318A">
        <w:rPr>
          <w:rFonts w:ascii="Times New Roman" w:hAnsi="Times New Roman" w:cs="Times New Roman"/>
          <w:sz w:val="28"/>
          <w:szCs w:val="28"/>
        </w:rPr>
        <w:t>.</w:t>
      </w:r>
      <w:bookmarkEnd w:id="6"/>
    </w:p>
    <w:p w14:paraId="65AE79F8" w14:textId="685E14B9" w:rsidR="005C2B48" w:rsidRPr="005C2B48" w:rsidRDefault="005C2B48" w:rsidP="00C25AB2">
      <w:pPr>
        <w:pStyle w:val="a3"/>
        <w:ind w:left="0" w:firstLine="567"/>
        <w:rPr>
          <w:rFonts w:eastAsia="Times New Roman"/>
          <w:sz w:val="28"/>
          <w:szCs w:val="28"/>
          <w:lang w:eastAsia="ru-RU"/>
        </w:rPr>
      </w:pPr>
      <w:r w:rsidRPr="005C2B48">
        <w:rPr>
          <w:rFonts w:eastAsia="Times New Roman"/>
          <w:sz w:val="28"/>
          <w:szCs w:val="28"/>
          <w:lang w:eastAsia="ru-RU"/>
        </w:rPr>
        <w:t>Программа реализуется в течение всего времени пребывания детей в ДО</w:t>
      </w:r>
      <w:r w:rsidR="00302FB3">
        <w:rPr>
          <w:rFonts w:eastAsia="Times New Roman"/>
          <w:sz w:val="28"/>
          <w:szCs w:val="28"/>
          <w:lang w:eastAsia="ru-RU"/>
        </w:rPr>
        <w:t>О</w:t>
      </w:r>
      <w:r w:rsidRPr="005C2B48">
        <w:rPr>
          <w:rFonts w:eastAsia="Times New Roman"/>
          <w:sz w:val="28"/>
          <w:szCs w:val="28"/>
          <w:lang w:eastAsia="ru-RU"/>
        </w:rPr>
        <w:t>.</w:t>
      </w:r>
    </w:p>
    <w:p w14:paraId="718A18C6" w14:textId="77777777" w:rsidR="005C2B48" w:rsidRPr="005C2B48" w:rsidRDefault="005C2B48" w:rsidP="00C25AB2">
      <w:pPr>
        <w:pStyle w:val="2"/>
        <w:tabs>
          <w:tab w:val="left" w:pos="284"/>
        </w:tabs>
        <w:spacing w:before="0"/>
        <w:ind w:firstLine="567"/>
        <w:rPr>
          <w:rFonts w:ascii="Times New Roman" w:hAnsi="Times New Roman" w:cs="Times New Roman"/>
          <w:b w:val="0"/>
          <w:color w:val="auto"/>
          <w:sz w:val="28"/>
          <w:szCs w:val="28"/>
        </w:rPr>
      </w:pPr>
      <w:r w:rsidRPr="005C2B48">
        <w:rPr>
          <w:rFonts w:ascii="Times New Roman" w:hAnsi="Times New Roman" w:cs="Times New Roman"/>
          <w:b w:val="0"/>
          <w:color w:val="auto"/>
          <w:sz w:val="28"/>
          <w:szCs w:val="28"/>
        </w:rPr>
        <w:t>Программа может корректироваться в связи с изменениями:</w:t>
      </w:r>
    </w:p>
    <w:p w14:paraId="59E56388" w14:textId="77777777" w:rsidR="005C2B48" w:rsidRPr="005C2B48" w:rsidRDefault="005C2B48" w:rsidP="00C25AB2">
      <w:pPr>
        <w:pStyle w:val="a3"/>
        <w:ind w:left="0" w:firstLine="567"/>
        <w:rPr>
          <w:sz w:val="28"/>
          <w:szCs w:val="28"/>
        </w:rPr>
      </w:pPr>
      <w:r w:rsidRPr="005C2B48">
        <w:rPr>
          <w:sz w:val="28"/>
          <w:szCs w:val="28"/>
        </w:rPr>
        <w:t>нормативно-правовой базы ДОУ;</w:t>
      </w:r>
    </w:p>
    <w:p w14:paraId="50283F22" w14:textId="77777777" w:rsidR="005C2B48" w:rsidRPr="005C2B48" w:rsidRDefault="005C2B48" w:rsidP="00C25AB2">
      <w:pPr>
        <w:pStyle w:val="a3"/>
        <w:ind w:left="0" w:firstLine="567"/>
        <w:rPr>
          <w:sz w:val="28"/>
          <w:szCs w:val="28"/>
        </w:rPr>
      </w:pPr>
      <w:r w:rsidRPr="005C2B48">
        <w:rPr>
          <w:sz w:val="28"/>
          <w:szCs w:val="28"/>
        </w:rPr>
        <w:t>образовательного запроса родителей;</w:t>
      </w:r>
    </w:p>
    <w:p w14:paraId="330AD651" w14:textId="77777777" w:rsidR="005C2B48" w:rsidRPr="005C2B48" w:rsidRDefault="005C2B48" w:rsidP="00C25AB2">
      <w:pPr>
        <w:pStyle w:val="a3"/>
        <w:ind w:left="0" w:firstLine="567"/>
        <w:rPr>
          <w:sz w:val="28"/>
          <w:szCs w:val="28"/>
        </w:rPr>
      </w:pPr>
      <w:r w:rsidRPr="005C2B48">
        <w:rPr>
          <w:sz w:val="28"/>
          <w:szCs w:val="28"/>
        </w:rPr>
        <w:lastRenderedPageBreak/>
        <w:t>видовой структуры групп.</w:t>
      </w:r>
    </w:p>
    <w:p w14:paraId="41CCA888" w14:textId="5E08EB99" w:rsidR="0061726C" w:rsidRPr="001C529E" w:rsidRDefault="005A2306" w:rsidP="00C25AB2">
      <w:pPr>
        <w:spacing w:after="0" w:line="240" w:lineRule="auto"/>
        <w:jc w:val="both"/>
        <w:rPr>
          <w:rFonts w:ascii="Times New Roman" w:hAnsi="Times New Roman" w:cs="Times New Roman"/>
          <w:color w:val="FF0000"/>
          <w:sz w:val="24"/>
          <w:szCs w:val="24"/>
        </w:rPr>
      </w:pPr>
      <w:r>
        <w:rPr>
          <w:rFonts w:ascii="Times New Roman" w:hAnsi="Times New Roman" w:cs="Times New Roman"/>
          <w:sz w:val="28"/>
          <w:szCs w:val="28"/>
        </w:rPr>
        <w:t xml:space="preserve">       </w:t>
      </w:r>
      <w:r w:rsidRPr="005A2306">
        <w:rPr>
          <w:rFonts w:ascii="Times New Roman" w:hAnsi="Times New Roman" w:cs="Times New Roman"/>
          <w:sz w:val="28"/>
          <w:szCs w:val="28"/>
        </w:rPr>
        <w:t xml:space="preserve">Программа реализуется на государственном языке Российской Федерации. </w:t>
      </w:r>
      <w:r w:rsidRPr="00273224">
        <w:rPr>
          <w:rFonts w:ascii="Times New Roman" w:hAnsi="Times New Roman" w:cs="Times New Roman"/>
          <w:sz w:val="28"/>
          <w:szCs w:val="28"/>
        </w:rPr>
        <w:t>Реализация Программы на родном языке из числа языков народов Российской Федерации в том числе русском языке как родном языке на основании заявлений родителей (законных представителей) несовершеннолетних обучающихся не должна осуществляться в ущерб получению образования на государственном языке Российской Федерации</w:t>
      </w:r>
      <w:r w:rsidRPr="00273224">
        <w:rPr>
          <w:rFonts w:ascii="Times New Roman" w:hAnsi="Times New Roman" w:cs="Times New Roman"/>
          <w:sz w:val="24"/>
          <w:szCs w:val="24"/>
        </w:rPr>
        <w:t>.</w:t>
      </w:r>
      <w:r w:rsidR="00D279A4" w:rsidRPr="00273224">
        <w:rPr>
          <w:rFonts w:ascii="Times New Roman" w:hAnsi="Times New Roman" w:cs="Times New Roman"/>
          <w:sz w:val="24"/>
          <w:szCs w:val="24"/>
        </w:rPr>
        <w:t xml:space="preserve"> </w:t>
      </w:r>
      <w:r w:rsidRPr="00273224">
        <w:rPr>
          <w:rFonts w:ascii="Times New Roman" w:hAnsi="Times New Roman" w:cs="Times New Roman"/>
          <w:sz w:val="24"/>
          <w:szCs w:val="24"/>
        </w:rPr>
        <w:t xml:space="preserve">(Пункт 1.9 ФГОС ДО </w:t>
      </w:r>
      <w:r w:rsidR="000A0954">
        <w:rPr>
          <w:rFonts w:ascii="Times New Roman" w:hAnsi="Times New Roman" w:cs="Times New Roman"/>
          <w:sz w:val="24"/>
          <w:szCs w:val="24"/>
        </w:rPr>
        <w:t>и</w:t>
      </w:r>
      <w:r w:rsidRPr="00273224">
        <w:rPr>
          <w:rFonts w:ascii="Times New Roman" w:hAnsi="Times New Roman" w:cs="Times New Roman"/>
          <w:sz w:val="24"/>
          <w:szCs w:val="24"/>
        </w:rPr>
        <w:t>зменен с 25 февраля 2019 г. - Приказ Минпросвещения России от 21 января 2019 г. N 31)</w:t>
      </w:r>
      <w:r w:rsidR="003D2270">
        <w:rPr>
          <w:rFonts w:ascii="Times New Roman" w:hAnsi="Times New Roman" w:cs="Times New Roman"/>
          <w:sz w:val="24"/>
          <w:szCs w:val="24"/>
        </w:rPr>
        <w:t>.</w:t>
      </w:r>
      <w:r w:rsidRPr="00273224">
        <w:rPr>
          <w:rFonts w:ascii="Times New Roman" w:hAnsi="Times New Roman" w:cs="Times New Roman"/>
          <w:sz w:val="24"/>
          <w:szCs w:val="24"/>
        </w:rPr>
        <w:cr/>
      </w:r>
    </w:p>
    <w:p w14:paraId="636A51B4" w14:textId="77777777" w:rsidR="00D14D19" w:rsidRPr="00807BEA" w:rsidRDefault="00D14D19" w:rsidP="00794F0E">
      <w:pPr>
        <w:pStyle w:val="a3"/>
        <w:numPr>
          <w:ilvl w:val="2"/>
          <w:numId w:val="9"/>
        </w:numPr>
        <w:rPr>
          <w:b/>
          <w:sz w:val="28"/>
          <w:szCs w:val="28"/>
        </w:rPr>
      </w:pPr>
      <w:r w:rsidRPr="00807BEA">
        <w:rPr>
          <w:b/>
          <w:sz w:val="28"/>
          <w:szCs w:val="28"/>
        </w:rPr>
        <w:t>Цели и задачи реализации Программы.</w:t>
      </w:r>
    </w:p>
    <w:p w14:paraId="00CD609A" w14:textId="77777777" w:rsidR="00807BEA" w:rsidRPr="00807BEA" w:rsidRDefault="00807BEA" w:rsidP="00C25AB2">
      <w:pPr>
        <w:pStyle w:val="a3"/>
        <w:ind w:firstLine="0"/>
        <w:rPr>
          <w:b/>
          <w:sz w:val="28"/>
          <w:szCs w:val="28"/>
        </w:rPr>
      </w:pPr>
    </w:p>
    <w:p w14:paraId="61FFB13C" w14:textId="77777777" w:rsidR="007863CF" w:rsidRPr="007863CF" w:rsidRDefault="007863CF" w:rsidP="00C25AB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7863CF">
        <w:rPr>
          <w:rFonts w:ascii="Times New Roman" w:hAnsi="Times New Roman" w:cs="Times New Roman"/>
          <w:b/>
          <w:sz w:val="28"/>
          <w:szCs w:val="28"/>
        </w:rPr>
        <w:t>Целью</w:t>
      </w:r>
      <w:r w:rsidRPr="007863CF">
        <w:rPr>
          <w:rFonts w:ascii="Times New Roman" w:hAnsi="Times New Roman" w:cs="Times New Roman"/>
          <w:sz w:val="28"/>
          <w:szCs w:val="28"/>
        </w:rPr>
        <w:t xml:space="preserve"> </w:t>
      </w:r>
      <w:r w:rsidR="00FD5507">
        <w:rPr>
          <w:rFonts w:ascii="Times New Roman" w:hAnsi="Times New Roman" w:cs="Times New Roman"/>
          <w:sz w:val="28"/>
          <w:szCs w:val="28"/>
        </w:rPr>
        <w:t>П</w:t>
      </w:r>
      <w:r w:rsidRPr="007863CF">
        <w:rPr>
          <w:rFonts w:ascii="Times New Roman" w:hAnsi="Times New Roman" w:cs="Times New Roman"/>
          <w:sz w:val="28"/>
          <w:szCs w:val="28"/>
        </w:rPr>
        <w:t>рограммы является всестороннее развитие и воспитание ребенка в период дошкольного детства на основе духовно-нравственных ценностей народов Российской Федерации, исторических и национально-культурных традиций.</w:t>
      </w:r>
    </w:p>
    <w:p w14:paraId="293F3AF8" w14:textId="77777777" w:rsidR="007863CF" w:rsidRPr="007863CF" w:rsidRDefault="007863CF"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D5507">
        <w:rPr>
          <w:rFonts w:ascii="Times New Roman" w:hAnsi="Times New Roman" w:cs="Times New Roman"/>
          <w:sz w:val="28"/>
          <w:szCs w:val="28"/>
        </w:rPr>
        <w:t>Цель П</w:t>
      </w:r>
      <w:r w:rsidRPr="007863CF">
        <w:rPr>
          <w:rFonts w:ascii="Times New Roman" w:hAnsi="Times New Roman" w:cs="Times New Roman"/>
          <w:sz w:val="28"/>
          <w:szCs w:val="28"/>
        </w:rPr>
        <w:t xml:space="preserve">рограммы достигается через решение следующих </w:t>
      </w:r>
      <w:r w:rsidRPr="007863CF">
        <w:rPr>
          <w:rFonts w:ascii="Times New Roman" w:hAnsi="Times New Roman" w:cs="Times New Roman"/>
          <w:b/>
          <w:sz w:val="28"/>
          <w:szCs w:val="28"/>
        </w:rPr>
        <w:t>задач:</w:t>
      </w:r>
    </w:p>
    <w:p w14:paraId="79C5F7CF" w14:textId="77777777" w:rsidR="007863CF" w:rsidRPr="007863CF" w:rsidRDefault="007863CF" w:rsidP="00C25AB2">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 xml:space="preserve">обеспечение единых для Российской Федерации содержания дошкольного образования и планируемых результатов освоения образовательной программы дошкольного образования; </w:t>
      </w:r>
    </w:p>
    <w:p w14:paraId="3AC0B77C" w14:textId="77777777" w:rsidR="007863CF" w:rsidRPr="007863CF" w:rsidRDefault="007863CF" w:rsidP="00C25AB2">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 xml:space="preserve">построение (структурирование) содержания образовательной работы на основе учета возрастных и индивидуальных особенностей развития; </w:t>
      </w:r>
    </w:p>
    <w:p w14:paraId="0E4BF07C" w14:textId="77777777" w:rsidR="007863CF" w:rsidRPr="007863CF" w:rsidRDefault="007863CF" w:rsidP="00C25AB2">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14:paraId="12556FC2" w14:textId="77777777" w:rsidR="007863CF" w:rsidRPr="007863CF" w:rsidRDefault="007863CF" w:rsidP="00C25AB2">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 xml:space="preserve">обеспечение динамики развития социальных, нравственных, патриотических, эстетических, интеллектуальных, физических качеств и способностей ребенка, его инициативности, самостоятельности и ответственности;  </w:t>
      </w:r>
    </w:p>
    <w:p w14:paraId="72AD2D7B" w14:textId="77777777" w:rsidR="007863CF" w:rsidRPr="007863CF" w:rsidRDefault="007863CF" w:rsidP="00C25AB2">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достижение детьми на этапе завершения дошкольного образования уровня развития, необходимого и достаточного для успешного освоения ими образовательных программ начального общего образования;</w:t>
      </w:r>
    </w:p>
    <w:p w14:paraId="78B6B6E0" w14:textId="77777777" w:rsidR="007863CF" w:rsidRPr="007863CF" w:rsidRDefault="007863CF" w:rsidP="00C25AB2">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охрана и укрепление физического и психического здоровья детей, в том числе их эмоционального благополучия;</w:t>
      </w:r>
    </w:p>
    <w:p w14:paraId="14929E7F" w14:textId="77777777" w:rsidR="007863CF" w:rsidRPr="007863CF" w:rsidRDefault="007863CF" w:rsidP="00C25AB2">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14:paraId="194AB7EC" w14:textId="77777777" w:rsidR="00C07AA9" w:rsidRDefault="007863CF" w:rsidP="00C07AA9">
      <w:pPr>
        <w:pStyle w:val="ab"/>
      </w:pPr>
      <w:r w:rsidRPr="00C07AA9">
        <w:rPr>
          <w:rFonts w:ascii="Times New Roman" w:eastAsia="Times New Roman" w:hAnsi="Times New Roman" w:cs="Times New Roman"/>
          <w:b/>
          <w:bCs/>
          <w:sz w:val="28"/>
          <w:szCs w:val="28"/>
          <w:lang w:eastAsia="ru-RU"/>
        </w:rPr>
        <w:t>Основные задачи части, формируемой участниками образовательных отношений:</w:t>
      </w:r>
      <w:r w:rsidR="00C07AA9" w:rsidRPr="00C07AA9">
        <w:t xml:space="preserve"> </w:t>
      </w:r>
    </w:p>
    <w:p w14:paraId="11B58AC5" w14:textId="675D66CA" w:rsidR="00C07AA9" w:rsidRDefault="00C07AA9" w:rsidP="00C07AA9">
      <w:pPr>
        <w:pStyle w:val="ab"/>
        <w:rPr>
          <w:rStyle w:val="FontStyle63"/>
          <w:sz w:val="28"/>
          <w:szCs w:val="28"/>
        </w:rPr>
      </w:pPr>
      <w:r>
        <w:rPr>
          <w:rFonts w:ascii="Times New Roman" w:hAnsi="Times New Roman" w:cs="Times New Roman"/>
          <w:sz w:val="28"/>
          <w:szCs w:val="28"/>
          <w:lang w:eastAsia="ru-RU"/>
        </w:rPr>
        <w:t>Р</w:t>
      </w:r>
      <w:r w:rsidRPr="0086318A">
        <w:rPr>
          <w:rFonts w:ascii="Times New Roman" w:hAnsi="Times New Roman" w:cs="Times New Roman"/>
          <w:sz w:val="28"/>
          <w:szCs w:val="28"/>
          <w:lang w:eastAsia="ru-RU"/>
        </w:rPr>
        <w:t>.К</w:t>
      </w:r>
      <w:r>
        <w:rPr>
          <w:rFonts w:ascii="Times New Roman" w:hAnsi="Times New Roman" w:cs="Times New Roman"/>
          <w:sz w:val="28"/>
          <w:szCs w:val="28"/>
          <w:lang w:eastAsia="ru-RU"/>
        </w:rPr>
        <w:t>.</w:t>
      </w:r>
      <w:r w:rsidRPr="000A0954">
        <w:rPr>
          <w:rFonts w:ascii="Times New Roman" w:hAnsi="Times New Roman" w:cs="Times New Roman"/>
          <w:sz w:val="28"/>
          <w:szCs w:val="28"/>
          <w:lang w:eastAsia="ru-RU"/>
        </w:rPr>
        <w:t xml:space="preserve"> </w:t>
      </w:r>
      <w:r w:rsidRPr="0086318A">
        <w:rPr>
          <w:rFonts w:ascii="Times New Roman" w:hAnsi="Times New Roman" w:cs="Times New Roman"/>
          <w:sz w:val="28"/>
          <w:szCs w:val="28"/>
          <w:lang w:eastAsia="ru-RU"/>
        </w:rPr>
        <w:t>Шаехова</w:t>
      </w:r>
      <w:r w:rsidRPr="000A0954">
        <w:rPr>
          <w:rFonts w:ascii="Times New Roman" w:hAnsi="Times New Roman" w:cs="Times New Roman"/>
          <w:sz w:val="24"/>
          <w:szCs w:val="24"/>
          <w:lang w:eastAsia="ru-RU"/>
        </w:rPr>
        <w:t xml:space="preserve"> </w:t>
      </w:r>
      <w:r w:rsidRPr="00C07AA9">
        <w:rPr>
          <w:rFonts w:ascii="Times New Roman" w:hAnsi="Times New Roman" w:cs="Times New Roman"/>
          <w:sz w:val="28"/>
          <w:szCs w:val="28"/>
        </w:rPr>
        <w:t>«Сөенеч»</w:t>
      </w:r>
      <w:r w:rsidRPr="00B86DD8">
        <w:rPr>
          <w:rStyle w:val="FontStyle63"/>
          <w:sz w:val="28"/>
          <w:szCs w:val="28"/>
        </w:rPr>
        <w:t xml:space="preserve"> – «Радость познания»</w:t>
      </w:r>
      <w:r w:rsidR="00724A04">
        <w:rPr>
          <w:rFonts w:ascii="Times New Roman" w:eastAsiaTheme="minorEastAsia" w:hAnsi="Times New Roman" w:cs="Times New Roman"/>
          <w:sz w:val="28"/>
          <w:szCs w:val="28"/>
          <w:lang w:eastAsia="ru-RU"/>
        </w:rPr>
        <w:t xml:space="preserve"> - </w:t>
      </w:r>
      <w:r w:rsidR="00724A04" w:rsidRPr="0086318A">
        <w:rPr>
          <w:rFonts w:ascii="Times New Roman" w:eastAsiaTheme="minorEastAsia" w:hAnsi="Times New Roman" w:cs="Times New Roman"/>
          <w:sz w:val="28"/>
          <w:szCs w:val="28"/>
          <w:lang w:eastAsia="ru-RU"/>
        </w:rPr>
        <w:t>региональная образовательная программа дошкольного образования</w:t>
      </w:r>
      <w:r>
        <w:rPr>
          <w:rStyle w:val="FontStyle63"/>
          <w:sz w:val="28"/>
          <w:szCs w:val="28"/>
        </w:rPr>
        <w:t>:</w:t>
      </w:r>
    </w:p>
    <w:p w14:paraId="57D72FFF" w14:textId="1F535AF4" w:rsidR="007863CF" w:rsidRDefault="00C07AA9" w:rsidP="00C07AA9">
      <w:pPr>
        <w:pStyle w:val="ab"/>
        <w:rPr>
          <w:rFonts w:ascii="Times New Roman" w:hAnsi="Times New Roman" w:cs="Times New Roman"/>
          <w:sz w:val="28"/>
          <w:szCs w:val="28"/>
        </w:rPr>
      </w:pPr>
      <w:r>
        <w:rPr>
          <w:rStyle w:val="FontStyle63"/>
          <w:sz w:val="28"/>
          <w:szCs w:val="28"/>
        </w:rPr>
        <w:t xml:space="preserve">       </w:t>
      </w:r>
      <w:r>
        <w:rPr>
          <w:rFonts w:ascii="Times New Roman" w:eastAsiaTheme="minorEastAsia" w:hAnsi="Times New Roman" w:cs="Times New Roman"/>
          <w:sz w:val="28"/>
          <w:szCs w:val="28"/>
          <w:lang w:eastAsia="ru-RU"/>
        </w:rPr>
        <w:t xml:space="preserve">- </w:t>
      </w:r>
      <w:r w:rsidRPr="00C07AA9">
        <w:rPr>
          <w:rFonts w:ascii="Times New Roman" w:hAnsi="Times New Roman" w:cs="Times New Roman"/>
          <w:sz w:val="28"/>
          <w:szCs w:val="28"/>
        </w:rPr>
        <w:t>объединение обучения и воспитания в целостный образовательный процесс на основе духовно-нравственных и культурных ценностей татарского и русского народов</w:t>
      </w:r>
      <w:r>
        <w:rPr>
          <w:rFonts w:ascii="Times New Roman" w:hAnsi="Times New Roman" w:cs="Times New Roman"/>
          <w:sz w:val="28"/>
          <w:szCs w:val="28"/>
        </w:rPr>
        <w:t>;</w:t>
      </w:r>
    </w:p>
    <w:p w14:paraId="1A49CF5C" w14:textId="77777777" w:rsidR="00724A04" w:rsidRDefault="00724A04" w:rsidP="00C07AA9">
      <w:pPr>
        <w:pStyle w:val="ab"/>
        <w:rPr>
          <w:rFonts w:ascii="Times New Roman" w:hAnsi="Times New Roman" w:cs="Times New Roman"/>
          <w:bCs/>
          <w:sz w:val="28"/>
          <w:szCs w:val="28"/>
        </w:rPr>
      </w:pPr>
      <w:r w:rsidRPr="0010370B">
        <w:rPr>
          <w:rFonts w:ascii="Times New Roman" w:hAnsi="Times New Roman" w:cs="Times New Roman"/>
          <w:sz w:val="28"/>
          <w:szCs w:val="28"/>
        </w:rPr>
        <w:t>Т.Р. Кислова</w:t>
      </w:r>
      <w:r w:rsidRPr="0010370B">
        <w:rPr>
          <w:rFonts w:ascii="Times New Roman" w:hAnsi="Times New Roman" w:cs="Times New Roman"/>
          <w:bCs/>
          <w:sz w:val="28"/>
          <w:szCs w:val="28"/>
        </w:rPr>
        <w:t xml:space="preserve"> «По дороге к Азбуке»</w:t>
      </w:r>
      <w:r>
        <w:rPr>
          <w:rFonts w:ascii="Times New Roman" w:hAnsi="Times New Roman" w:cs="Times New Roman"/>
          <w:bCs/>
          <w:sz w:val="28"/>
          <w:szCs w:val="28"/>
        </w:rPr>
        <w:t xml:space="preserve">: </w:t>
      </w:r>
    </w:p>
    <w:p w14:paraId="5BD508C6" w14:textId="3C8DDAF0" w:rsidR="00724A04" w:rsidRDefault="00724A04" w:rsidP="00C07AA9">
      <w:pPr>
        <w:pStyle w:val="ab"/>
        <w:rPr>
          <w:rFonts w:ascii="Times New Roman" w:hAnsi="Times New Roman" w:cs="Times New Roman"/>
          <w:bCs/>
          <w:sz w:val="28"/>
          <w:szCs w:val="28"/>
        </w:rPr>
      </w:pPr>
      <w:r>
        <w:rPr>
          <w:rFonts w:ascii="Times New Roman" w:hAnsi="Times New Roman" w:cs="Times New Roman"/>
          <w:bCs/>
          <w:sz w:val="28"/>
          <w:szCs w:val="28"/>
        </w:rPr>
        <w:t xml:space="preserve">       - развитие речи и подготовка к обучению грамоте</w:t>
      </w:r>
      <w:r w:rsidR="00F42D7C">
        <w:rPr>
          <w:rFonts w:ascii="Times New Roman" w:hAnsi="Times New Roman" w:cs="Times New Roman"/>
          <w:bCs/>
          <w:sz w:val="28"/>
          <w:szCs w:val="28"/>
        </w:rPr>
        <w:t>;</w:t>
      </w:r>
    </w:p>
    <w:p w14:paraId="12D029FE" w14:textId="5AA74469" w:rsidR="00F42D7C" w:rsidRDefault="00F42D7C" w:rsidP="00C07AA9">
      <w:pPr>
        <w:pStyle w:val="ab"/>
        <w:rPr>
          <w:rFonts w:ascii="Times New Roman" w:hAnsi="Times New Roman" w:cs="Times New Roman"/>
          <w:sz w:val="28"/>
          <w:szCs w:val="28"/>
        </w:rPr>
      </w:pPr>
      <w:r w:rsidRPr="0010370B">
        <w:rPr>
          <w:rFonts w:ascii="Times New Roman" w:hAnsi="Times New Roman" w:cs="Times New Roman"/>
          <w:sz w:val="28"/>
          <w:szCs w:val="28"/>
        </w:rPr>
        <w:lastRenderedPageBreak/>
        <w:t>Л.Г.</w:t>
      </w:r>
      <w:r>
        <w:rPr>
          <w:rFonts w:ascii="Times New Roman" w:hAnsi="Times New Roman" w:cs="Times New Roman"/>
          <w:sz w:val="28"/>
          <w:szCs w:val="28"/>
        </w:rPr>
        <w:t xml:space="preserve"> </w:t>
      </w:r>
      <w:r w:rsidRPr="0010370B">
        <w:rPr>
          <w:rFonts w:ascii="Times New Roman" w:hAnsi="Times New Roman" w:cs="Times New Roman"/>
          <w:sz w:val="28"/>
          <w:szCs w:val="28"/>
        </w:rPr>
        <w:t>Петерсон, Е.Е.</w:t>
      </w:r>
      <w:r>
        <w:rPr>
          <w:rFonts w:ascii="Times New Roman" w:hAnsi="Times New Roman" w:cs="Times New Roman"/>
          <w:sz w:val="28"/>
          <w:szCs w:val="28"/>
        </w:rPr>
        <w:t xml:space="preserve"> </w:t>
      </w:r>
      <w:r w:rsidRPr="0010370B">
        <w:rPr>
          <w:rFonts w:ascii="Times New Roman" w:hAnsi="Times New Roman" w:cs="Times New Roman"/>
          <w:sz w:val="28"/>
          <w:szCs w:val="28"/>
        </w:rPr>
        <w:t>Кочемасов</w:t>
      </w:r>
      <w:r>
        <w:rPr>
          <w:rFonts w:ascii="Times New Roman" w:hAnsi="Times New Roman" w:cs="Times New Roman"/>
          <w:sz w:val="28"/>
          <w:szCs w:val="28"/>
        </w:rPr>
        <w:t>а</w:t>
      </w:r>
      <w:r w:rsidRPr="0010370B">
        <w:rPr>
          <w:rFonts w:ascii="Times New Roman" w:hAnsi="Times New Roman" w:cs="Times New Roman"/>
          <w:sz w:val="28"/>
          <w:szCs w:val="28"/>
        </w:rPr>
        <w:t xml:space="preserve"> </w:t>
      </w:r>
      <w:r>
        <w:rPr>
          <w:rFonts w:ascii="Times New Roman" w:hAnsi="Times New Roman" w:cs="Times New Roman"/>
          <w:sz w:val="28"/>
          <w:szCs w:val="28"/>
        </w:rPr>
        <w:t>«</w:t>
      </w:r>
      <w:r w:rsidRPr="0010370B">
        <w:rPr>
          <w:rFonts w:ascii="Times New Roman" w:hAnsi="Times New Roman" w:cs="Times New Roman"/>
          <w:sz w:val="28"/>
          <w:szCs w:val="28"/>
        </w:rPr>
        <w:t>Игралочка</w:t>
      </w:r>
      <w:r>
        <w:rPr>
          <w:rFonts w:ascii="Times New Roman" w:hAnsi="Times New Roman" w:cs="Times New Roman"/>
          <w:sz w:val="28"/>
          <w:szCs w:val="28"/>
        </w:rPr>
        <w:t>»</w:t>
      </w:r>
      <w:r w:rsidRPr="0010370B">
        <w:rPr>
          <w:rFonts w:ascii="Times New Roman" w:hAnsi="Times New Roman" w:cs="Times New Roman"/>
          <w:sz w:val="28"/>
          <w:szCs w:val="28"/>
        </w:rPr>
        <w:t>.</w:t>
      </w:r>
      <w:r>
        <w:rPr>
          <w:rFonts w:ascii="Times New Roman" w:hAnsi="Times New Roman" w:cs="Times New Roman"/>
          <w:sz w:val="28"/>
          <w:szCs w:val="28"/>
        </w:rPr>
        <w:t xml:space="preserve"> </w:t>
      </w:r>
      <w:r w:rsidRPr="0010370B">
        <w:rPr>
          <w:rFonts w:ascii="Times New Roman" w:hAnsi="Times New Roman" w:cs="Times New Roman"/>
          <w:sz w:val="28"/>
          <w:szCs w:val="28"/>
        </w:rPr>
        <w:t>Практический курс математики для детей 4 – 5 лет</w:t>
      </w:r>
      <w:r>
        <w:rPr>
          <w:rFonts w:ascii="Times New Roman" w:hAnsi="Times New Roman" w:cs="Times New Roman"/>
          <w:sz w:val="28"/>
          <w:szCs w:val="28"/>
        </w:rPr>
        <w:t>:</w:t>
      </w:r>
    </w:p>
    <w:p w14:paraId="75593CE0" w14:textId="1CB52F63" w:rsidR="00760924" w:rsidRPr="000A0954" w:rsidRDefault="00F42D7C" w:rsidP="00D5281D">
      <w:pPr>
        <w:pStyle w:val="ab"/>
        <w:rPr>
          <w:rFonts w:ascii="Times New Roman" w:eastAsia="Times New Roman" w:hAnsi="Times New Roman" w:cs="Times New Roman"/>
          <w:sz w:val="28"/>
          <w:szCs w:val="28"/>
          <w:lang w:eastAsia="ru-RU"/>
        </w:rPr>
      </w:pPr>
      <w:r w:rsidRPr="00F42D7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42D7C">
        <w:rPr>
          <w:rFonts w:ascii="Times New Roman" w:hAnsi="Times New Roman" w:cs="Times New Roman"/>
          <w:sz w:val="28"/>
          <w:szCs w:val="28"/>
        </w:rPr>
        <w:t>-</w:t>
      </w:r>
      <w:r w:rsidRPr="00F42D7C">
        <w:rPr>
          <w:rFonts w:ascii="Arial" w:hAnsi="Arial" w:cs="Arial"/>
          <w:sz w:val="23"/>
          <w:szCs w:val="23"/>
          <w:shd w:val="clear" w:color="auto" w:fill="FFFFFF"/>
        </w:rPr>
        <w:t xml:space="preserve"> </w:t>
      </w:r>
      <w:r w:rsidRPr="00F42D7C">
        <w:rPr>
          <w:rFonts w:ascii="Times New Roman" w:hAnsi="Times New Roman" w:cs="Times New Roman"/>
          <w:sz w:val="28"/>
          <w:szCs w:val="28"/>
          <w:shd w:val="clear" w:color="auto" w:fill="FFFFFF"/>
        </w:rPr>
        <w:t>развитие у дошкольников мышления, творческих способностей, интереса к математике</w:t>
      </w:r>
      <w:r w:rsidRPr="00F42D7C">
        <w:rPr>
          <w:rFonts w:ascii="Arial" w:hAnsi="Arial" w:cs="Arial"/>
          <w:sz w:val="23"/>
          <w:szCs w:val="23"/>
          <w:shd w:val="clear" w:color="auto" w:fill="FFFFFF"/>
        </w:rPr>
        <w:t>. </w:t>
      </w:r>
      <w:r w:rsidRPr="00F42D7C">
        <w:rPr>
          <w:rFonts w:ascii="Arial" w:hAnsi="Arial" w:cs="Arial"/>
          <w:sz w:val="23"/>
          <w:szCs w:val="23"/>
          <w:shd w:val="clear" w:color="auto" w:fill="FFFFFF"/>
        </w:rPr>
        <w:br/>
      </w:r>
      <w:r w:rsidR="00760924" w:rsidRPr="000A0954">
        <w:rPr>
          <w:rFonts w:ascii="Times New Roman" w:eastAsia="Times New Roman" w:hAnsi="Times New Roman" w:cs="Times New Roman"/>
          <w:sz w:val="28"/>
          <w:szCs w:val="28"/>
          <w:lang w:eastAsia="ru-RU"/>
        </w:rPr>
        <w:t xml:space="preserve">К.Ю. Белая «Формирование основ безопасности у дошкольников»: </w:t>
      </w:r>
    </w:p>
    <w:p w14:paraId="7B814526" w14:textId="77777777" w:rsidR="00760924" w:rsidRPr="000A0954" w:rsidRDefault="00760924" w:rsidP="00760924">
      <w:pPr>
        <w:spacing w:after="0" w:line="240" w:lineRule="auto"/>
        <w:ind w:firstLine="567"/>
        <w:jc w:val="both"/>
        <w:rPr>
          <w:rFonts w:ascii="Times New Roman" w:eastAsia="Times New Roman" w:hAnsi="Times New Roman" w:cs="Times New Roman"/>
          <w:sz w:val="28"/>
          <w:szCs w:val="28"/>
          <w:lang w:eastAsia="ru-RU"/>
        </w:rPr>
      </w:pPr>
      <w:r w:rsidRPr="000A0954">
        <w:rPr>
          <w:rFonts w:ascii="Times New Roman" w:eastAsia="Times New Roman" w:hAnsi="Times New Roman" w:cs="Times New Roman"/>
          <w:sz w:val="28"/>
          <w:szCs w:val="28"/>
          <w:lang w:eastAsia="ru-RU"/>
        </w:rPr>
        <w:t>- воспитание у ребенка навыков адекватного поведения в различных неожиданных ситуациях.</w:t>
      </w:r>
    </w:p>
    <w:p w14:paraId="6540654C" w14:textId="77777777" w:rsidR="00872AEA" w:rsidRDefault="00D5281D" w:rsidP="00C25AB2">
      <w:pPr>
        <w:spacing w:after="0" w:line="240" w:lineRule="auto"/>
        <w:jc w:val="both"/>
        <w:rPr>
          <w:rFonts w:ascii="Times New Roman" w:hAnsi="Times New Roman" w:cs="Times New Roman"/>
          <w:sz w:val="28"/>
          <w:szCs w:val="28"/>
        </w:rPr>
      </w:pPr>
      <w:r w:rsidRPr="0086318A">
        <w:rPr>
          <w:rFonts w:ascii="Times New Roman" w:hAnsi="Times New Roman" w:cs="Times New Roman"/>
          <w:spacing w:val="-1"/>
          <w:sz w:val="28"/>
          <w:szCs w:val="28"/>
        </w:rPr>
        <w:t>Т</w:t>
      </w:r>
      <w:r w:rsidRPr="0086318A">
        <w:rPr>
          <w:rFonts w:ascii="Times New Roman" w:hAnsi="Times New Roman" w:cs="Times New Roman"/>
          <w:sz w:val="28"/>
          <w:szCs w:val="28"/>
        </w:rPr>
        <w:t>.Ф.</w:t>
      </w:r>
      <w:r w:rsidRPr="0086318A">
        <w:rPr>
          <w:rFonts w:ascii="Times New Roman" w:hAnsi="Times New Roman" w:cs="Times New Roman"/>
          <w:spacing w:val="-6"/>
          <w:sz w:val="28"/>
          <w:szCs w:val="28"/>
        </w:rPr>
        <w:t xml:space="preserve"> </w:t>
      </w:r>
      <w:r w:rsidRPr="0086318A">
        <w:rPr>
          <w:rFonts w:ascii="Times New Roman" w:hAnsi="Times New Roman" w:cs="Times New Roman"/>
          <w:sz w:val="28"/>
          <w:szCs w:val="28"/>
        </w:rPr>
        <w:t>С</w:t>
      </w:r>
      <w:r w:rsidRPr="0086318A">
        <w:rPr>
          <w:rFonts w:ascii="Times New Roman" w:hAnsi="Times New Roman" w:cs="Times New Roman"/>
          <w:spacing w:val="3"/>
          <w:sz w:val="28"/>
          <w:szCs w:val="28"/>
        </w:rPr>
        <w:t>а</w:t>
      </w:r>
      <w:r w:rsidRPr="0086318A">
        <w:rPr>
          <w:rFonts w:ascii="Times New Roman" w:hAnsi="Times New Roman" w:cs="Times New Roman"/>
          <w:spacing w:val="-6"/>
          <w:sz w:val="28"/>
          <w:szCs w:val="28"/>
        </w:rPr>
        <w:t>у</w:t>
      </w:r>
      <w:r w:rsidRPr="0086318A">
        <w:rPr>
          <w:rFonts w:ascii="Times New Roman" w:hAnsi="Times New Roman" w:cs="Times New Roman"/>
          <w:sz w:val="28"/>
          <w:szCs w:val="28"/>
        </w:rPr>
        <w:t>л</w:t>
      </w:r>
      <w:r w:rsidRPr="0086318A">
        <w:rPr>
          <w:rFonts w:ascii="Times New Roman" w:hAnsi="Times New Roman" w:cs="Times New Roman"/>
          <w:spacing w:val="1"/>
          <w:sz w:val="28"/>
          <w:szCs w:val="28"/>
        </w:rPr>
        <w:t>ин</w:t>
      </w:r>
      <w:r w:rsidRPr="0086318A">
        <w:rPr>
          <w:rFonts w:ascii="Times New Roman" w:hAnsi="Times New Roman" w:cs="Times New Roman"/>
          <w:sz w:val="28"/>
          <w:szCs w:val="28"/>
        </w:rPr>
        <w:t>а</w:t>
      </w:r>
      <w:r>
        <w:rPr>
          <w:rFonts w:ascii="Times New Roman" w:hAnsi="Times New Roman" w:cs="Times New Roman"/>
          <w:sz w:val="28"/>
          <w:szCs w:val="28"/>
        </w:rPr>
        <w:t>.</w:t>
      </w:r>
      <w:r w:rsidRPr="0086318A">
        <w:rPr>
          <w:rFonts w:ascii="Times New Roman" w:hAnsi="Times New Roman" w:cs="Times New Roman"/>
          <w:spacing w:val="-6"/>
          <w:sz w:val="28"/>
          <w:szCs w:val="28"/>
        </w:rPr>
        <w:t xml:space="preserve"> </w:t>
      </w:r>
      <w:r w:rsidRPr="0086318A">
        <w:rPr>
          <w:rFonts w:ascii="Times New Roman" w:hAnsi="Times New Roman" w:cs="Times New Roman"/>
          <w:spacing w:val="-1"/>
          <w:sz w:val="28"/>
          <w:szCs w:val="28"/>
        </w:rPr>
        <w:t>З</w:t>
      </w:r>
      <w:r w:rsidRPr="0086318A">
        <w:rPr>
          <w:rFonts w:ascii="Times New Roman" w:hAnsi="Times New Roman" w:cs="Times New Roman"/>
          <w:spacing w:val="1"/>
          <w:sz w:val="28"/>
          <w:szCs w:val="28"/>
        </w:rPr>
        <w:t>н</w:t>
      </w:r>
      <w:r w:rsidRPr="0086318A">
        <w:rPr>
          <w:rFonts w:ascii="Times New Roman" w:hAnsi="Times New Roman" w:cs="Times New Roman"/>
          <w:spacing w:val="-1"/>
          <w:sz w:val="28"/>
          <w:szCs w:val="28"/>
        </w:rPr>
        <w:t>а</w:t>
      </w:r>
      <w:r w:rsidRPr="0086318A">
        <w:rPr>
          <w:rFonts w:ascii="Times New Roman" w:hAnsi="Times New Roman" w:cs="Times New Roman"/>
          <w:spacing w:val="1"/>
          <w:sz w:val="28"/>
          <w:szCs w:val="28"/>
        </w:rPr>
        <w:t>к</w:t>
      </w:r>
      <w:r w:rsidRPr="0086318A">
        <w:rPr>
          <w:rFonts w:ascii="Times New Roman" w:hAnsi="Times New Roman" w:cs="Times New Roman"/>
          <w:sz w:val="28"/>
          <w:szCs w:val="28"/>
        </w:rPr>
        <w:t>о</w:t>
      </w:r>
      <w:r w:rsidRPr="0086318A">
        <w:rPr>
          <w:rFonts w:ascii="Times New Roman" w:hAnsi="Times New Roman" w:cs="Times New Roman"/>
          <w:spacing w:val="-1"/>
          <w:sz w:val="28"/>
          <w:szCs w:val="28"/>
        </w:rPr>
        <w:t>м</w:t>
      </w:r>
      <w:r w:rsidRPr="0086318A">
        <w:rPr>
          <w:rFonts w:ascii="Times New Roman" w:hAnsi="Times New Roman" w:cs="Times New Roman"/>
          <w:spacing w:val="1"/>
          <w:sz w:val="28"/>
          <w:szCs w:val="28"/>
        </w:rPr>
        <w:t>и</w:t>
      </w:r>
      <w:r w:rsidRPr="0086318A">
        <w:rPr>
          <w:rFonts w:ascii="Times New Roman" w:hAnsi="Times New Roman" w:cs="Times New Roman"/>
          <w:sz w:val="28"/>
          <w:szCs w:val="28"/>
        </w:rPr>
        <w:t>м</w:t>
      </w:r>
      <w:r w:rsidRPr="0086318A">
        <w:rPr>
          <w:rFonts w:ascii="Times New Roman" w:hAnsi="Times New Roman" w:cs="Times New Roman"/>
          <w:spacing w:val="-7"/>
          <w:sz w:val="28"/>
          <w:szCs w:val="28"/>
        </w:rPr>
        <w:t xml:space="preserve"> </w:t>
      </w:r>
      <w:r w:rsidRPr="0086318A">
        <w:rPr>
          <w:rFonts w:ascii="Times New Roman" w:hAnsi="Times New Roman" w:cs="Times New Roman"/>
          <w:sz w:val="28"/>
          <w:szCs w:val="28"/>
        </w:rPr>
        <w:t>дош</w:t>
      </w:r>
      <w:r w:rsidRPr="0086318A">
        <w:rPr>
          <w:rFonts w:ascii="Times New Roman" w:hAnsi="Times New Roman" w:cs="Times New Roman"/>
          <w:spacing w:val="1"/>
          <w:sz w:val="28"/>
          <w:szCs w:val="28"/>
        </w:rPr>
        <w:t>к</w:t>
      </w:r>
      <w:r w:rsidRPr="0086318A">
        <w:rPr>
          <w:rFonts w:ascii="Times New Roman" w:hAnsi="Times New Roman" w:cs="Times New Roman"/>
          <w:sz w:val="28"/>
          <w:szCs w:val="28"/>
        </w:rPr>
        <w:t>ол</w:t>
      </w:r>
      <w:r w:rsidRPr="0086318A">
        <w:rPr>
          <w:rFonts w:ascii="Times New Roman" w:hAnsi="Times New Roman" w:cs="Times New Roman"/>
          <w:spacing w:val="1"/>
          <w:sz w:val="28"/>
          <w:szCs w:val="28"/>
        </w:rPr>
        <w:t>ьн</w:t>
      </w:r>
      <w:r w:rsidRPr="0086318A">
        <w:rPr>
          <w:rFonts w:ascii="Times New Roman" w:hAnsi="Times New Roman" w:cs="Times New Roman"/>
          <w:spacing w:val="-2"/>
          <w:sz w:val="28"/>
          <w:szCs w:val="28"/>
        </w:rPr>
        <w:t>и</w:t>
      </w:r>
      <w:r w:rsidRPr="0086318A">
        <w:rPr>
          <w:rFonts w:ascii="Times New Roman" w:hAnsi="Times New Roman" w:cs="Times New Roman"/>
          <w:spacing w:val="1"/>
          <w:sz w:val="28"/>
          <w:szCs w:val="28"/>
        </w:rPr>
        <w:t>к</w:t>
      </w:r>
      <w:r w:rsidRPr="0086318A">
        <w:rPr>
          <w:rFonts w:ascii="Times New Roman" w:hAnsi="Times New Roman" w:cs="Times New Roman"/>
          <w:sz w:val="28"/>
          <w:szCs w:val="28"/>
        </w:rPr>
        <w:t>ов</w:t>
      </w:r>
      <w:r w:rsidRPr="0086318A">
        <w:rPr>
          <w:rFonts w:ascii="Times New Roman" w:hAnsi="Times New Roman" w:cs="Times New Roman"/>
          <w:spacing w:val="-6"/>
          <w:sz w:val="28"/>
          <w:szCs w:val="28"/>
        </w:rPr>
        <w:t xml:space="preserve"> </w:t>
      </w:r>
      <w:r w:rsidRPr="0086318A">
        <w:rPr>
          <w:rFonts w:ascii="Times New Roman" w:hAnsi="Times New Roman" w:cs="Times New Roman"/>
          <w:sz w:val="28"/>
          <w:szCs w:val="28"/>
        </w:rPr>
        <w:t>с</w:t>
      </w:r>
      <w:r w:rsidRPr="0086318A">
        <w:rPr>
          <w:rFonts w:ascii="Times New Roman" w:hAnsi="Times New Roman" w:cs="Times New Roman"/>
          <w:spacing w:val="-7"/>
          <w:sz w:val="28"/>
          <w:szCs w:val="28"/>
        </w:rPr>
        <w:t xml:space="preserve"> </w:t>
      </w:r>
      <w:r w:rsidRPr="0086318A">
        <w:rPr>
          <w:rFonts w:ascii="Times New Roman" w:hAnsi="Times New Roman" w:cs="Times New Roman"/>
          <w:spacing w:val="1"/>
          <w:sz w:val="28"/>
          <w:szCs w:val="28"/>
        </w:rPr>
        <w:t>п</w:t>
      </w:r>
      <w:r w:rsidRPr="0086318A">
        <w:rPr>
          <w:rFonts w:ascii="Times New Roman" w:hAnsi="Times New Roman" w:cs="Times New Roman"/>
          <w:sz w:val="28"/>
          <w:szCs w:val="28"/>
        </w:rPr>
        <w:t>р</w:t>
      </w:r>
      <w:r w:rsidRPr="0086318A">
        <w:rPr>
          <w:rFonts w:ascii="Times New Roman" w:hAnsi="Times New Roman" w:cs="Times New Roman"/>
          <w:spacing w:val="-1"/>
          <w:sz w:val="28"/>
          <w:szCs w:val="28"/>
        </w:rPr>
        <w:t>ав</w:t>
      </w:r>
      <w:r w:rsidRPr="0086318A">
        <w:rPr>
          <w:rFonts w:ascii="Times New Roman" w:hAnsi="Times New Roman" w:cs="Times New Roman"/>
          <w:spacing w:val="1"/>
          <w:sz w:val="28"/>
          <w:szCs w:val="28"/>
        </w:rPr>
        <w:t>и</w:t>
      </w:r>
      <w:r w:rsidRPr="0086318A">
        <w:rPr>
          <w:rFonts w:ascii="Times New Roman" w:hAnsi="Times New Roman" w:cs="Times New Roman"/>
          <w:sz w:val="28"/>
          <w:szCs w:val="28"/>
        </w:rPr>
        <w:t>л</w:t>
      </w:r>
      <w:r w:rsidRPr="0086318A">
        <w:rPr>
          <w:rFonts w:ascii="Times New Roman" w:hAnsi="Times New Roman" w:cs="Times New Roman"/>
          <w:spacing w:val="-1"/>
          <w:sz w:val="28"/>
          <w:szCs w:val="28"/>
        </w:rPr>
        <w:t>ам</w:t>
      </w:r>
      <w:r w:rsidRPr="0086318A">
        <w:rPr>
          <w:rFonts w:ascii="Times New Roman" w:hAnsi="Times New Roman" w:cs="Times New Roman"/>
          <w:sz w:val="28"/>
          <w:szCs w:val="28"/>
        </w:rPr>
        <w:t>и</w:t>
      </w:r>
      <w:r w:rsidRPr="0086318A">
        <w:rPr>
          <w:rFonts w:ascii="Times New Roman" w:hAnsi="Times New Roman" w:cs="Times New Roman"/>
          <w:spacing w:val="-5"/>
          <w:sz w:val="28"/>
          <w:szCs w:val="28"/>
        </w:rPr>
        <w:t xml:space="preserve"> </w:t>
      </w:r>
      <w:r w:rsidRPr="0086318A">
        <w:rPr>
          <w:rFonts w:ascii="Times New Roman" w:hAnsi="Times New Roman" w:cs="Times New Roman"/>
          <w:sz w:val="28"/>
          <w:szCs w:val="28"/>
        </w:rPr>
        <w:t>д</w:t>
      </w:r>
      <w:r w:rsidRPr="0086318A">
        <w:rPr>
          <w:rFonts w:ascii="Times New Roman" w:hAnsi="Times New Roman" w:cs="Times New Roman"/>
          <w:spacing w:val="-1"/>
          <w:sz w:val="28"/>
          <w:szCs w:val="28"/>
        </w:rPr>
        <w:t>о</w:t>
      </w:r>
      <w:r w:rsidRPr="0086318A">
        <w:rPr>
          <w:rFonts w:ascii="Times New Roman" w:hAnsi="Times New Roman" w:cs="Times New Roman"/>
          <w:sz w:val="28"/>
          <w:szCs w:val="28"/>
        </w:rPr>
        <w:t>ро</w:t>
      </w:r>
      <w:r w:rsidRPr="0086318A">
        <w:rPr>
          <w:rFonts w:ascii="Times New Roman" w:hAnsi="Times New Roman" w:cs="Times New Roman"/>
          <w:spacing w:val="-1"/>
          <w:sz w:val="28"/>
          <w:szCs w:val="28"/>
        </w:rPr>
        <w:t>ж</w:t>
      </w:r>
      <w:r w:rsidRPr="0086318A">
        <w:rPr>
          <w:rFonts w:ascii="Times New Roman" w:hAnsi="Times New Roman" w:cs="Times New Roman"/>
          <w:spacing w:val="1"/>
          <w:sz w:val="28"/>
          <w:szCs w:val="28"/>
        </w:rPr>
        <w:t>н</w:t>
      </w:r>
      <w:r w:rsidRPr="0086318A">
        <w:rPr>
          <w:rFonts w:ascii="Times New Roman" w:hAnsi="Times New Roman" w:cs="Times New Roman"/>
          <w:sz w:val="28"/>
          <w:szCs w:val="28"/>
        </w:rPr>
        <w:t>ого</w:t>
      </w:r>
      <w:r w:rsidRPr="0086318A">
        <w:rPr>
          <w:rFonts w:ascii="Times New Roman" w:hAnsi="Times New Roman" w:cs="Times New Roman"/>
          <w:spacing w:val="-5"/>
          <w:sz w:val="28"/>
          <w:szCs w:val="28"/>
        </w:rPr>
        <w:t xml:space="preserve"> </w:t>
      </w:r>
      <w:r w:rsidRPr="0086318A">
        <w:rPr>
          <w:rFonts w:ascii="Times New Roman" w:hAnsi="Times New Roman" w:cs="Times New Roman"/>
          <w:sz w:val="28"/>
          <w:szCs w:val="28"/>
        </w:rPr>
        <w:t>д</w:t>
      </w:r>
      <w:r w:rsidRPr="0086318A">
        <w:rPr>
          <w:rFonts w:ascii="Times New Roman" w:hAnsi="Times New Roman" w:cs="Times New Roman"/>
          <w:spacing w:val="-1"/>
          <w:sz w:val="28"/>
          <w:szCs w:val="28"/>
        </w:rPr>
        <w:t>в</w:t>
      </w:r>
      <w:r w:rsidRPr="0086318A">
        <w:rPr>
          <w:rFonts w:ascii="Times New Roman" w:hAnsi="Times New Roman" w:cs="Times New Roman"/>
          <w:spacing w:val="1"/>
          <w:sz w:val="28"/>
          <w:szCs w:val="28"/>
        </w:rPr>
        <w:t>и</w:t>
      </w:r>
      <w:r w:rsidRPr="0086318A">
        <w:rPr>
          <w:rFonts w:ascii="Times New Roman" w:hAnsi="Times New Roman" w:cs="Times New Roman"/>
          <w:spacing w:val="-3"/>
          <w:sz w:val="28"/>
          <w:szCs w:val="28"/>
        </w:rPr>
        <w:t>ж</w:t>
      </w:r>
      <w:r w:rsidRPr="0086318A">
        <w:rPr>
          <w:rFonts w:ascii="Times New Roman" w:hAnsi="Times New Roman" w:cs="Times New Roman"/>
          <w:spacing w:val="-1"/>
          <w:sz w:val="28"/>
          <w:szCs w:val="28"/>
        </w:rPr>
        <w:t>е</w:t>
      </w:r>
      <w:r w:rsidRPr="0086318A">
        <w:rPr>
          <w:rFonts w:ascii="Times New Roman" w:hAnsi="Times New Roman" w:cs="Times New Roman"/>
          <w:spacing w:val="1"/>
          <w:sz w:val="28"/>
          <w:szCs w:val="28"/>
        </w:rPr>
        <w:t>ни</w:t>
      </w:r>
      <w:r w:rsidRPr="0086318A">
        <w:rPr>
          <w:rFonts w:ascii="Times New Roman" w:hAnsi="Times New Roman" w:cs="Times New Roman"/>
          <w:sz w:val="28"/>
          <w:szCs w:val="28"/>
        </w:rPr>
        <w:t>я</w:t>
      </w:r>
      <w:r>
        <w:rPr>
          <w:rFonts w:ascii="Times New Roman" w:hAnsi="Times New Roman" w:cs="Times New Roman"/>
          <w:sz w:val="28"/>
          <w:szCs w:val="28"/>
        </w:rPr>
        <w:t>:</w:t>
      </w:r>
      <w:r w:rsidR="00872AEA">
        <w:rPr>
          <w:rFonts w:ascii="Times New Roman" w:hAnsi="Times New Roman" w:cs="Times New Roman"/>
          <w:sz w:val="28"/>
          <w:szCs w:val="28"/>
        </w:rPr>
        <w:t xml:space="preserve"> </w:t>
      </w:r>
    </w:p>
    <w:p w14:paraId="1055EC1B" w14:textId="2E819BC3" w:rsidR="00872AEA" w:rsidRDefault="00872AEA" w:rsidP="00C25AB2">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 ознакомление с правилами безопасности дорожного движения, воспитание грамотного пешехода.</w:t>
      </w:r>
      <w:r w:rsidRPr="00D14D19">
        <w:rPr>
          <w:rFonts w:ascii="Times New Roman" w:hAnsi="Times New Roman" w:cs="Times New Roman"/>
          <w:b/>
          <w:sz w:val="28"/>
          <w:szCs w:val="28"/>
        </w:rPr>
        <w:t xml:space="preserve"> </w:t>
      </w:r>
    </w:p>
    <w:p w14:paraId="184151AB" w14:textId="6C338A84" w:rsid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1.1.2.   Принципы и подходы к формированию Программы.</w:t>
      </w:r>
    </w:p>
    <w:p w14:paraId="5ED8B853" w14:textId="70DF7736" w:rsidR="00990C74" w:rsidRPr="00990C74" w:rsidRDefault="00990C74"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w:t>
      </w:r>
      <w:r w:rsidRPr="00990C74">
        <w:rPr>
          <w:rFonts w:ascii="Times New Roman" w:hAnsi="Times New Roman" w:cs="Times New Roman"/>
          <w:sz w:val="28"/>
          <w:szCs w:val="28"/>
        </w:rPr>
        <w:t xml:space="preserve">рограмма построена на следующих принципах: </w:t>
      </w:r>
    </w:p>
    <w:p w14:paraId="3B243B18" w14:textId="77777777" w:rsidR="00990C74" w:rsidRPr="00990C74" w:rsidRDefault="00990C74" w:rsidP="00C25AB2">
      <w:pPr>
        <w:widowControl w:val="0"/>
        <w:spacing w:after="0" w:line="240" w:lineRule="auto"/>
        <w:jc w:val="both"/>
        <w:rPr>
          <w:rFonts w:ascii="Times New Roman" w:hAnsi="Times New Roman" w:cs="Times New Roman"/>
          <w:sz w:val="28"/>
          <w:szCs w:val="28"/>
        </w:rPr>
      </w:pPr>
      <w:r w:rsidRPr="00990C74">
        <w:rPr>
          <w:rFonts w:ascii="Times New Roman" w:hAnsi="Times New Roman" w:cs="Times New Roman"/>
          <w:b/>
          <w:sz w:val="28"/>
          <w:szCs w:val="28"/>
        </w:rPr>
        <w:t>принцип учёта ведущей деятельности</w:t>
      </w:r>
      <w:r w:rsidRPr="00990C74">
        <w:rPr>
          <w:rFonts w:ascii="Times New Roman" w:hAnsi="Times New Roman" w:cs="Times New Roman"/>
          <w:sz w:val="28"/>
          <w:szCs w:val="28"/>
        </w:rPr>
        <w:t xml:space="preserve">: программа реализуется в контексте всех перечисленных в Стандарте видов детской деятельности, с акцентом на ведущую деятельность для </w:t>
      </w:r>
      <w:r>
        <w:rPr>
          <w:rFonts w:ascii="Times New Roman" w:hAnsi="Times New Roman" w:cs="Times New Roman"/>
          <w:sz w:val="28"/>
          <w:szCs w:val="28"/>
        </w:rPr>
        <w:t xml:space="preserve">данного </w:t>
      </w:r>
      <w:r w:rsidRPr="00990C74">
        <w:rPr>
          <w:rFonts w:ascii="Times New Roman" w:hAnsi="Times New Roman" w:cs="Times New Roman"/>
          <w:sz w:val="28"/>
          <w:szCs w:val="28"/>
        </w:rPr>
        <w:t>возрастного периода;</w:t>
      </w:r>
    </w:p>
    <w:p w14:paraId="77FBD39E" w14:textId="77777777" w:rsidR="00990C74" w:rsidRPr="00990C74" w:rsidRDefault="00990C74" w:rsidP="00C25AB2">
      <w:pPr>
        <w:widowControl w:val="0"/>
        <w:spacing w:after="0" w:line="240" w:lineRule="auto"/>
        <w:jc w:val="both"/>
        <w:rPr>
          <w:rFonts w:ascii="Times New Roman" w:hAnsi="Times New Roman" w:cs="Times New Roman"/>
          <w:sz w:val="28"/>
          <w:szCs w:val="28"/>
        </w:rPr>
      </w:pPr>
      <w:r w:rsidRPr="00990C74">
        <w:rPr>
          <w:rFonts w:ascii="Times New Roman" w:hAnsi="Times New Roman" w:cs="Times New Roman"/>
          <w:b/>
          <w:sz w:val="28"/>
          <w:szCs w:val="28"/>
        </w:rPr>
        <w:t>принцип учета возрастных и индивидуальных особенностей детей:</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 xml:space="preserve">программа учитывает возрастные характеристики развития ребенка, предусматривает возможность и механизмы разработки индивидуальных траекторий развития и образования детей с особыми возможностями, способностями, потребностями и интересами; </w:t>
      </w:r>
    </w:p>
    <w:p w14:paraId="12F254AE" w14:textId="77777777" w:rsidR="00990C74" w:rsidRPr="00990C74" w:rsidRDefault="00990C74" w:rsidP="00C25AB2">
      <w:pPr>
        <w:widowControl w:val="0"/>
        <w:spacing w:after="0" w:line="240" w:lineRule="auto"/>
        <w:jc w:val="both"/>
        <w:rPr>
          <w:rFonts w:ascii="Times New Roman" w:hAnsi="Times New Roman" w:cs="Times New Roman"/>
          <w:sz w:val="28"/>
          <w:szCs w:val="28"/>
        </w:rPr>
      </w:pPr>
      <w:r w:rsidRPr="00990C74">
        <w:rPr>
          <w:rFonts w:ascii="Times New Roman" w:hAnsi="Times New Roman" w:cs="Times New Roman"/>
          <w:b/>
          <w:sz w:val="28"/>
          <w:szCs w:val="28"/>
        </w:rPr>
        <w:t>принцип амплификации детского развития</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как направленного процесса обогащения и развертывания содержания видов детской деятельности, а также общения детей с взрослыми и сверстниками, соответствующего возрастным задачам дошкольного возраста;</w:t>
      </w:r>
    </w:p>
    <w:p w14:paraId="75A7497C" w14:textId="77777777" w:rsidR="00990C74" w:rsidRPr="00990C74" w:rsidRDefault="00990C74" w:rsidP="00C25AB2">
      <w:pPr>
        <w:spacing w:after="0" w:line="240" w:lineRule="auto"/>
        <w:jc w:val="both"/>
        <w:rPr>
          <w:rFonts w:ascii="Times New Roman" w:hAnsi="Times New Roman" w:cs="Times New Roman"/>
          <w:b/>
          <w:sz w:val="28"/>
          <w:szCs w:val="28"/>
        </w:rPr>
      </w:pPr>
      <w:r w:rsidRPr="00990C74">
        <w:rPr>
          <w:rFonts w:ascii="Times New Roman" w:hAnsi="Times New Roman" w:cs="Times New Roman"/>
          <w:b/>
          <w:sz w:val="28"/>
          <w:szCs w:val="28"/>
        </w:rPr>
        <w:t xml:space="preserve">принцип интеграции и единства обучения и воспитания: </w:t>
      </w:r>
    </w:p>
    <w:p w14:paraId="2DBB15AE" w14:textId="77777777" w:rsidR="00990C74" w:rsidRPr="00990C74" w:rsidRDefault="00990C74" w:rsidP="00C25AB2">
      <w:pPr>
        <w:spacing w:after="0" w:line="240" w:lineRule="auto"/>
        <w:jc w:val="both"/>
        <w:rPr>
          <w:rFonts w:ascii="Times New Roman" w:hAnsi="Times New Roman" w:cs="Times New Roman"/>
          <w:sz w:val="28"/>
          <w:szCs w:val="28"/>
        </w:rPr>
      </w:pPr>
      <w:r w:rsidRPr="00990C74">
        <w:rPr>
          <w:rFonts w:ascii="Times New Roman" w:hAnsi="Times New Roman" w:cs="Times New Roman"/>
          <w:b/>
          <w:sz w:val="28"/>
          <w:szCs w:val="28"/>
        </w:rPr>
        <w:t>принцип преемственности образовательной работы</w:t>
      </w:r>
      <w:r w:rsidRPr="00990C74">
        <w:rPr>
          <w:rFonts w:ascii="Times New Roman" w:hAnsi="Times New Roman" w:cs="Times New Roman"/>
          <w:sz w:val="28"/>
          <w:szCs w:val="28"/>
        </w:rPr>
        <w:t xml:space="preserve"> программа реализует данный принцип при построении содержания обучения и воспитания относительно уровня начального школьного образования, а также при построении единого пространства развития ребенка образовательной организации и семьи;</w:t>
      </w:r>
    </w:p>
    <w:p w14:paraId="7D3B82F5" w14:textId="77777777" w:rsidR="00990C74" w:rsidRPr="00990C74" w:rsidRDefault="00990C74" w:rsidP="00C25AB2">
      <w:pPr>
        <w:spacing w:after="0" w:line="240" w:lineRule="auto"/>
        <w:jc w:val="both"/>
        <w:rPr>
          <w:rFonts w:ascii="Times New Roman" w:hAnsi="Times New Roman" w:cs="Times New Roman"/>
          <w:sz w:val="28"/>
          <w:szCs w:val="28"/>
        </w:rPr>
      </w:pPr>
      <w:r w:rsidRPr="00990C74">
        <w:rPr>
          <w:rFonts w:ascii="Times New Roman" w:hAnsi="Times New Roman" w:cs="Times New Roman"/>
          <w:b/>
          <w:sz w:val="28"/>
          <w:szCs w:val="28"/>
        </w:rPr>
        <w:t>принцип сотрудничества с семьей:</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реализация программы предусматривает оказание психолого-педагогической, методической помощи и поддержки родителям (законным представителям) детей дошкольного возраста, построение продуктивного взаимодействия с родителями (законными представителями) с целью создания единого/общего пространства развития ребенка;</w:t>
      </w:r>
    </w:p>
    <w:p w14:paraId="6F1BED88" w14:textId="20E8C0E6" w:rsidR="00990C74" w:rsidRDefault="00990C74" w:rsidP="00C25AB2">
      <w:pPr>
        <w:widowControl w:val="0"/>
        <w:spacing w:after="0" w:line="240" w:lineRule="auto"/>
        <w:jc w:val="both"/>
        <w:rPr>
          <w:rFonts w:ascii="Times New Roman" w:hAnsi="Times New Roman" w:cs="Times New Roman"/>
          <w:sz w:val="28"/>
          <w:szCs w:val="28"/>
        </w:rPr>
      </w:pPr>
      <w:r w:rsidRPr="00990C74">
        <w:rPr>
          <w:rFonts w:ascii="Times New Roman" w:hAnsi="Times New Roman" w:cs="Times New Roman"/>
          <w:b/>
          <w:sz w:val="28"/>
          <w:szCs w:val="28"/>
        </w:rPr>
        <w:t>принцип здоровьесбережения</w:t>
      </w:r>
      <w:r w:rsidRPr="00990C74">
        <w:rPr>
          <w:rFonts w:ascii="Times New Roman" w:hAnsi="Times New Roman" w:cs="Times New Roman"/>
          <w:b/>
          <w:i/>
          <w:sz w:val="28"/>
          <w:szCs w:val="28"/>
        </w:rPr>
        <w:t>:</w:t>
      </w:r>
      <w:r w:rsidRPr="00990C74">
        <w:rPr>
          <w:rFonts w:ascii="Times New Roman" w:hAnsi="Times New Roman" w:cs="Times New Roman"/>
          <w:sz w:val="28"/>
          <w:szCs w:val="28"/>
        </w:rPr>
        <w:t xml:space="preserve"> при организации образовательной деятельности не допускается использование педагогических технологий, которые могут нанести вред физическому и (или) психическому здоровью воспитанников, их психоэмоциональному благополучию. </w:t>
      </w:r>
    </w:p>
    <w:p w14:paraId="3AE7F524" w14:textId="77777777" w:rsidR="00A055F1" w:rsidRDefault="00A055F1" w:rsidP="00C25AB2">
      <w:pPr>
        <w:widowControl w:val="0"/>
        <w:spacing w:after="0" w:line="240" w:lineRule="auto"/>
        <w:jc w:val="both"/>
        <w:rPr>
          <w:rFonts w:ascii="Times New Roman" w:hAnsi="Times New Roman" w:cs="Times New Roman"/>
          <w:sz w:val="28"/>
          <w:szCs w:val="28"/>
        </w:rPr>
      </w:pPr>
    </w:p>
    <w:p w14:paraId="6FB444DC" w14:textId="77777777" w:rsidR="00A055F1" w:rsidRDefault="00A055F1" w:rsidP="00C25AB2">
      <w:pPr>
        <w:widowControl w:val="0"/>
        <w:spacing w:after="0" w:line="240" w:lineRule="auto"/>
        <w:jc w:val="both"/>
        <w:rPr>
          <w:rFonts w:ascii="Times New Roman" w:hAnsi="Times New Roman" w:cs="Times New Roman"/>
          <w:sz w:val="28"/>
          <w:szCs w:val="28"/>
        </w:rPr>
      </w:pPr>
    </w:p>
    <w:p w14:paraId="053AFB1E" w14:textId="77777777" w:rsidR="00DF286A" w:rsidRPr="00D14D19" w:rsidRDefault="00DF286A" w:rsidP="00C25AB2">
      <w:pPr>
        <w:spacing w:after="0" w:line="240" w:lineRule="auto"/>
        <w:jc w:val="both"/>
        <w:rPr>
          <w:rFonts w:ascii="Times New Roman" w:hAnsi="Times New Roman" w:cs="Times New Roman"/>
          <w:b/>
          <w:sz w:val="28"/>
          <w:szCs w:val="28"/>
        </w:rPr>
      </w:pPr>
    </w:p>
    <w:p w14:paraId="17EF8BAA" w14:textId="1D9B475F" w:rsidR="00D14D19" w:rsidRPr="00832663" w:rsidRDefault="00D14D19" w:rsidP="00794F0E">
      <w:pPr>
        <w:pStyle w:val="a3"/>
        <w:numPr>
          <w:ilvl w:val="1"/>
          <w:numId w:val="9"/>
        </w:numPr>
        <w:rPr>
          <w:b/>
          <w:sz w:val="28"/>
          <w:szCs w:val="28"/>
        </w:rPr>
      </w:pPr>
      <w:r w:rsidRPr="00832663">
        <w:rPr>
          <w:b/>
          <w:sz w:val="28"/>
          <w:szCs w:val="28"/>
        </w:rPr>
        <w:lastRenderedPageBreak/>
        <w:t>Планируемые результаты реализации Программы</w:t>
      </w:r>
    </w:p>
    <w:p w14:paraId="7D665F2E" w14:textId="27B422D2" w:rsidR="00832663" w:rsidRPr="00832663" w:rsidRDefault="0083266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32663">
        <w:rPr>
          <w:rFonts w:ascii="Times New Roman" w:hAnsi="Times New Roman" w:cs="Times New Roman"/>
          <w:sz w:val="28"/>
          <w:szCs w:val="28"/>
        </w:rPr>
        <w:t>В соответствии со Стандартом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планируемые результаты освоения программы представлены в виде целевых ориентиров дошкольного образования и представляют собой</w:t>
      </w:r>
      <w:r w:rsidR="00752B4C">
        <w:rPr>
          <w:rFonts w:ascii="Times New Roman" w:hAnsi="Times New Roman" w:cs="Times New Roman"/>
          <w:sz w:val="28"/>
          <w:szCs w:val="28"/>
        </w:rPr>
        <w:t xml:space="preserve"> </w:t>
      </w:r>
      <w:bookmarkStart w:id="7" w:name="_Hlk117504323"/>
      <w:r w:rsidRPr="00832663">
        <w:rPr>
          <w:rFonts w:ascii="Times New Roman" w:hAnsi="Times New Roman" w:cs="Times New Roman"/>
          <w:b/>
          <w:sz w:val="28"/>
          <w:szCs w:val="28"/>
        </w:rPr>
        <w:t>возрастные характеристики возможных достижений ребенка</w:t>
      </w:r>
      <w:bookmarkEnd w:id="7"/>
      <w:r w:rsidR="00EC6BA3">
        <w:rPr>
          <w:rFonts w:ascii="Times New Roman" w:hAnsi="Times New Roman" w:cs="Times New Roman"/>
          <w:b/>
          <w:sz w:val="28"/>
          <w:szCs w:val="28"/>
        </w:rPr>
        <w:t xml:space="preserve"> </w:t>
      </w:r>
    </w:p>
    <w:p w14:paraId="5B5E5F98" w14:textId="77777777" w:rsidR="00832663" w:rsidRPr="00832663" w:rsidRDefault="00832663" w:rsidP="00C25AB2">
      <w:pPr>
        <w:spacing w:after="0" w:line="240" w:lineRule="auto"/>
        <w:rPr>
          <w:b/>
          <w:sz w:val="28"/>
          <w:szCs w:val="28"/>
        </w:rPr>
      </w:pPr>
    </w:p>
    <w:p w14:paraId="4E863C09" w14:textId="77777777" w:rsid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1.2.1. Планируемые образовательные результаты на этапе завершения освоения Программы</w:t>
      </w:r>
    </w:p>
    <w:p w14:paraId="0FFB4CAB" w14:textId="5442109C" w:rsidR="000E2AAB" w:rsidRPr="00EC6BA3" w:rsidRDefault="00EC6BA3" w:rsidP="00C25AB2">
      <w:pPr>
        <w:spacing w:after="0" w:line="240" w:lineRule="auto"/>
        <w:jc w:val="both"/>
        <w:rPr>
          <w:rFonts w:ascii="Times New Roman" w:hAnsi="Times New Roman" w:cs="Times New Roman"/>
          <w:iCs/>
          <w:sz w:val="28"/>
          <w:szCs w:val="28"/>
        </w:rPr>
      </w:pPr>
      <w:r w:rsidRPr="00EC6BA3">
        <w:rPr>
          <w:rFonts w:ascii="Times New Roman" w:hAnsi="Times New Roman" w:cs="Times New Roman"/>
          <w:iCs/>
          <w:sz w:val="28"/>
          <w:szCs w:val="28"/>
        </w:rPr>
        <w:t>К пяти годам:</w:t>
      </w:r>
    </w:p>
    <w:p w14:paraId="36B8E8C7"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14:paraId="630BFCF3" w14:textId="07B55CEF"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 xml:space="preserve">ребенок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w:t>
      </w:r>
      <w:r w:rsidR="003D2270">
        <w:rPr>
          <w:rFonts w:ascii="Times New Roman" w:hAnsi="Times New Roman" w:cs="Times New Roman"/>
          <w:sz w:val="28"/>
          <w:szCs w:val="28"/>
        </w:rPr>
        <w:t>в самостоятельную деятельность;</w:t>
      </w:r>
    </w:p>
    <w:p w14:paraId="5DF3EF49" w14:textId="77777777" w:rsidR="000035FE" w:rsidRPr="00273224" w:rsidRDefault="000035FE" w:rsidP="000035FE">
      <w:pPr>
        <w:spacing w:after="0" w:line="240" w:lineRule="auto"/>
        <w:jc w:val="both"/>
        <w:rPr>
          <w:rFonts w:ascii="Times New Roman" w:hAnsi="Times New Roman" w:cs="Times New Roman"/>
          <w:iCs/>
          <w:sz w:val="28"/>
          <w:szCs w:val="28"/>
        </w:rPr>
      </w:pPr>
      <w:r w:rsidRPr="000035FE">
        <w:rPr>
          <w:rFonts w:ascii="Times New Roman" w:hAnsi="Times New Roman" w:cs="Times New Roman"/>
          <w:sz w:val="28"/>
          <w:szCs w:val="28"/>
        </w:rPr>
        <w:t xml:space="preserve">ребенок стремится узнать о правилах здорового образа жизни, </w:t>
      </w:r>
      <w:r w:rsidRPr="00273224">
        <w:rPr>
          <w:rFonts w:ascii="Times New Roman" w:hAnsi="Times New Roman" w:cs="Times New Roman"/>
          <w:iCs/>
          <w:sz w:val="28"/>
          <w:szCs w:val="28"/>
        </w:rPr>
        <w:t>готов элементарно охарактеризовать свое самочувствие, привлечь внимание взрослого в случае недомогания;</w:t>
      </w:r>
    </w:p>
    <w:p w14:paraId="722FAAC5"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стремится к самостоятельному осуществлению процессов личной гиги</w:t>
      </w:r>
      <w:r>
        <w:rPr>
          <w:rFonts w:ascii="Times New Roman" w:hAnsi="Times New Roman" w:cs="Times New Roman"/>
          <w:sz w:val="28"/>
          <w:szCs w:val="28"/>
        </w:rPr>
        <w:t>ены, их правильной организации;</w:t>
      </w:r>
    </w:p>
    <w:p w14:paraId="29B72CF2" w14:textId="77777777" w:rsidR="000035FE" w:rsidRPr="000035FE" w:rsidRDefault="000035FE" w:rsidP="000035FE">
      <w:pPr>
        <w:spacing w:after="0" w:line="240" w:lineRule="auto"/>
        <w:jc w:val="both"/>
        <w:rPr>
          <w:rFonts w:ascii="Times New Roman" w:hAnsi="Times New Roman" w:cs="Times New Roman"/>
          <w:sz w:val="28"/>
          <w:szCs w:val="28"/>
        </w:rPr>
      </w:pPr>
      <w:r w:rsidRPr="00273224">
        <w:rPr>
          <w:rFonts w:ascii="Times New Roman" w:hAnsi="Times New Roman" w:cs="Times New Roman"/>
          <w:iCs/>
          <w:sz w:val="28"/>
          <w:szCs w:val="28"/>
        </w:rPr>
        <w:t>ребенок выполняет самостоятельно правила общения со взрослым</w:t>
      </w:r>
      <w:r w:rsidRPr="000035FE">
        <w:rPr>
          <w:rFonts w:ascii="Times New Roman" w:hAnsi="Times New Roman" w:cs="Times New Roman"/>
          <w:i/>
          <w:color w:val="00B0F0"/>
          <w:sz w:val="28"/>
          <w:szCs w:val="28"/>
        </w:rPr>
        <w:t>,</w:t>
      </w:r>
      <w:r w:rsidRPr="000035FE">
        <w:rPr>
          <w:rFonts w:ascii="Times New Roman" w:hAnsi="Times New Roman" w:cs="Times New Roman"/>
          <w:color w:val="00B0F0"/>
          <w:sz w:val="28"/>
          <w:szCs w:val="28"/>
        </w:rPr>
        <w:t xml:space="preserve"> </w:t>
      </w:r>
      <w:r w:rsidRPr="000035FE">
        <w:rPr>
          <w:rFonts w:ascii="Times New Roman" w:hAnsi="Times New Roman" w:cs="Times New Roman"/>
          <w:sz w:val="28"/>
          <w:szCs w:val="28"/>
        </w:rPr>
        <w:t>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w:t>
      </w:r>
      <w:r>
        <w:rPr>
          <w:rFonts w:ascii="Times New Roman" w:hAnsi="Times New Roman" w:cs="Times New Roman"/>
          <w:sz w:val="28"/>
          <w:szCs w:val="28"/>
        </w:rPr>
        <w:t xml:space="preserve"> педагога проявляет сочувствие;</w:t>
      </w:r>
    </w:p>
    <w:p w14:paraId="7344109C"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без напоминания взрослого здоровается и прощается, го</w:t>
      </w:r>
      <w:r>
        <w:rPr>
          <w:rFonts w:ascii="Times New Roman" w:hAnsi="Times New Roman" w:cs="Times New Roman"/>
          <w:sz w:val="28"/>
          <w:szCs w:val="28"/>
        </w:rPr>
        <w:t>ворит "спасибо" и "пожалуйста";</w:t>
      </w:r>
    </w:p>
    <w:p w14:paraId="153E2291"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w:t>
      </w:r>
      <w:r>
        <w:rPr>
          <w:rFonts w:ascii="Times New Roman" w:hAnsi="Times New Roman" w:cs="Times New Roman"/>
          <w:sz w:val="28"/>
          <w:szCs w:val="28"/>
        </w:rPr>
        <w:t>изнанию и уважению сверстников;</w:t>
      </w:r>
    </w:p>
    <w:p w14:paraId="0BC0CBC0" w14:textId="77777777" w:rsidR="000035FE" w:rsidRPr="00273224" w:rsidRDefault="000035FE" w:rsidP="000035FE">
      <w:pPr>
        <w:spacing w:after="0" w:line="240" w:lineRule="auto"/>
        <w:jc w:val="both"/>
        <w:rPr>
          <w:rFonts w:ascii="Times New Roman" w:hAnsi="Times New Roman" w:cs="Times New Roman"/>
          <w:iCs/>
          <w:sz w:val="28"/>
          <w:szCs w:val="28"/>
        </w:rPr>
      </w:pPr>
      <w:r w:rsidRPr="00273224">
        <w:rPr>
          <w:rFonts w:ascii="Times New Roman" w:hAnsi="Times New Roman" w:cs="Times New Roman"/>
          <w:iCs/>
          <w:sz w:val="28"/>
          <w:szCs w:val="28"/>
        </w:rPr>
        <w:t>ребенок познает правила безопасного поведения и стремится их выполнять в повседневной жизни;</w:t>
      </w:r>
    </w:p>
    <w:p w14:paraId="7E554BA1"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са</w:t>
      </w:r>
      <w:r>
        <w:rPr>
          <w:rFonts w:ascii="Times New Roman" w:hAnsi="Times New Roman" w:cs="Times New Roman"/>
          <w:sz w:val="28"/>
          <w:szCs w:val="28"/>
        </w:rPr>
        <w:t>мостоятелен в самообслуживании;</w:t>
      </w:r>
    </w:p>
    <w:p w14:paraId="29435940"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проявляет познавательный интерес к труду взрослых, профессиям, технике; отра</w:t>
      </w:r>
      <w:r>
        <w:rPr>
          <w:rFonts w:ascii="Times New Roman" w:hAnsi="Times New Roman" w:cs="Times New Roman"/>
          <w:sz w:val="28"/>
          <w:szCs w:val="28"/>
        </w:rPr>
        <w:t>жает эти представления в играх;</w:t>
      </w:r>
    </w:p>
    <w:p w14:paraId="17C3A62C"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стремится к выполнению трудовых обязанностей, охотно включается в совместный труд</w:t>
      </w:r>
      <w:r>
        <w:rPr>
          <w:rFonts w:ascii="Times New Roman" w:hAnsi="Times New Roman" w:cs="Times New Roman"/>
          <w:sz w:val="28"/>
          <w:szCs w:val="28"/>
        </w:rPr>
        <w:t xml:space="preserve"> со взрослыми или сверстниками;</w:t>
      </w:r>
    </w:p>
    <w:p w14:paraId="47CAA91F"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lastRenderedPageBreak/>
        <w:t>ребенок инициативен в разговоре, использует разные типы реплик и простые формы объяснительной речи, речевые контакты становятся</w:t>
      </w:r>
      <w:r>
        <w:rPr>
          <w:rFonts w:ascii="Times New Roman" w:hAnsi="Times New Roman" w:cs="Times New Roman"/>
          <w:sz w:val="28"/>
          <w:szCs w:val="28"/>
        </w:rPr>
        <w:t xml:space="preserve"> более длительными и активными;</w:t>
      </w:r>
    </w:p>
    <w:p w14:paraId="44C6DA83"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большинство звуков произносит правильно, пользуется средствами эмоциональной и речевой в</w:t>
      </w:r>
      <w:r>
        <w:rPr>
          <w:rFonts w:ascii="Times New Roman" w:hAnsi="Times New Roman" w:cs="Times New Roman"/>
          <w:sz w:val="28"/>
          <w:szCs w:val="28"/>
        </w:rPr>
        <w:t>ыразительности;</w:t>
      </w:r>
    </w:p>
    <w:p w14:paraId="1BB99BAC"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самостоятельно пересказывает знакомые сказки, с небольшой помощью взрослого составляет о</w:t>
      </w:r>
      <w:r>
        <w:rPr>
          <w:rFonts w:ascii="Times New Roman" w:hAnsi="Times New Roman" w:cs="Times New Roman"/>
          <w:sz w:val="28"/>
          <w:szCs w:val="28"/>
        </w:rPr>
        <w:t>писательные рассказы и загадки;</w:t>
      </w:r>
    </w:p>
    <w:p w14:paraId="3A95E549"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проявляет словотворчество, интерес к языку, с интересом слушает литературные тексты, воспроизводит тек</w:t>
      </w:r>
      <w:r>
        <w:rPr>
          <w:rFonts w:ascii="Times New Roman" w:hAnsi="Times New Roman" w:cs="Times New Roman"/>
          <w:sz w:val="28"/>
          <w:szCs w:val="28"/>
        </w:rPr>
        <w:t>ст;</w:t>
      </w:r>
    </w:p>
    <w:p w14:paraId="2389E628"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способен рассказать о предмете, его назначении и особенно</w:t>
      </w:r>
      <w:r>
        <w:rPr>
          <w:rFonts w:ascii="Times New Roman" w:hAnsi="Times New Roman" w:cs="Times New Roman"/>
          <w:sz w:val="28"/>
          <w:szCs w:val="28"/>
        </w:rPr>
        <w:t>стях, о том, как он был создан;</w:t>
      </w:r>
    </w:p>
    <w:p w14:paraId="7C4F4EB1"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проявляет стремление к общению со сверстниками в процессе познавательной деятельности, осуществляет обмен информацией; охотно сотрудничает со взрослыми не только в совместной деятельности, но и в свободной самостоятельной; отличается высокой а</w:t>
      </w:r>
      <w:r>
        <w:rPr>
          <w:rFonts w:ascii="Times New Roman" w:hAnsi="Times New Roman" w:cs="Times New Roman"/>
          <w:sz w:val="28"/>
          <w:szCs w:val="28"/>
        </w:rPr>
        <w:t>ктивностью и любознательностью;</w:t>
      </w:r>
    </w:p>
    <w:p w14:paraId="2BB65B2A" w14:textId="45F4E7E5"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w:t>
      </w:r>
      <w:r w:rsidR="003D2270">
        <w:rPr>
          <w:rFonts w:ascii="Times New Roman" w:hAnsi="Times New Roman" w:cs="Times New Roman"/>
          <w:sz w:val="28"/>
          <w:szCs w:val="28"/>
        </w:rPr>
        <w:t>казанием характерных признаков;</w:t>
      </w:r>
    </w:p>
    <w:p w14:paraId="0DD43320"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w:t>
      </w:r>
      <w:r>
        <w:rPr>
          <w:rFonts w:ascii="Times New Roman" w:hAnsi="Times New Roman" w:cs="Times New Roman"/>
          <w:sz w:val="28"/>
          <w:szCs w:val="28"/>
        </w:rPr>
        <w:t>ические выводы;</w:t>
      </w:r>
    </w:p>
    <w:p w14:paraId="20BA1670"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w:t>
      </w:r>
      <w:r>
        <w:rPr>
          <w:rFonts w:ascii="Times New Roman" w:hAnsi="Times New Roman" w:cs="Times New Roman"/>
          <w:sz w:val="28"/>
          <w:szCs w:val="28"/>
        </w:rPr>
        <w:t>ицы, некоторых памятных местах;</w:t>
      </w:r>
    </w:p>
    <w:p w14:paraId="1DFB88ED"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 xml:space="preserve">ребенок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w:t>
      </w:r>
      <w:r w:rsidRPr="00273224">
        <w:rPr>
          <w:rFonts w:ascii="Times New Roman" w:hAnsi="Times New Roman" w:cs="Times New Roman"/>
          <w:iCs/>
          <w:sz w:val="28"/>
          <w:szCs w:val="28"/>
        </w:rPr>
        <w:t>знает правила поведения в природе</w:t>
      </w:r>
      <w:r w:rsidRPr="000035FE">
        <w:rPr>
          <w:rFonts w:ascii="Times New Roman" w:hAnsi="Times New Roman" w:cs="Times New Roman"/>
          <w:sz w:val="28"/>
          <w:szCs w:val="28"/>
        </w:rPr>
        <w:t>, стремится самостоятельно ухаживать за рас</w:t>
      </w:r>
      <w:r>
        <w:rPr>
          <w:rFonts w:ascii="Times New Roman" w:hAnsi="Times New Roman" w:cs="Times New Roman"/>
          <w:sz w:val="28"/>
          <w:szCs w:val="28"/>
        </w:rPr>
        <w:t>тениями и животными, беречь их;</w:t>
      </w:r>
    </w:p>
    <w:p w14:paraId="55C0B574"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"вчера, сегодня, завтра", ориентируется от себя в движении; использует математические представления для познан</w:t>
      </w:r>
      <w:r>
        <w:rPr>
          <w:rFonts w:ascii="Times New Roman" w:hAnsi="Times New Roman" w:cs="Times New Roman"/>
          <w:sz w:val="28"/>
          <w:szCs w:val="28"/>
        </w:rPr>
        <w:t>ия окружающей действительности;</w:t>
      </w:r>
    </w:p>
    <w:p w14:paraId="5CFDF64F"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проявляет интерес к различным видам искусства, эмоционально откликается на отраженные в произведениях искусст</w:t>
      </w:r>
      <w:r>
        <w:rPr>
          <w:rFonts w:ascii="Times New Roman" w:hAnsi="Times New Roman" w:cs="Times New Roman"/>
          <w:sz w:val="28"/>
          <w:szCs w:val="28"/>
        </w:rPr>
        <w:t>ва действия, поступки, события;</w:t>
      </w:r>
    </w:p>
    <w:p w14:paraId="15DF265E"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проявляет себя в разных видах музыкальной, изобразительной, театрализованной деятельности, используя выразитель</w:t>
      </w:r>
      <w:r>
        <w:rPr>
          <w:rFonts w:ascii="Times New Roman" w:hAnsi="Times New Roman" w:cs="Times New Roman"/>
          <w:sz w:val="28"/>
          <w:szCs w:val="28"/>
        </w:rPr>
        <w:t>ные и изобразительные средства;</w:t>
      </w:r>
    </w:p>
    <w:p w14:paraId="2CCFACAE"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lastRenderedPageBreak/>
        <w:t>ребенок использует накопленный художественно-творческий опыт в самостоятельной деятельности, с желанием участвует в культурно-досуговой деятельности (праздниках, развлечениях и других видах кул</w:t>
      </w:r>
      <w:r>
        <w:rPr>
          <w:rFonts w:ascii="Times New Roman" w:hAnsi="Times New Roman" w:cs="Times New Roman"/>
          <w:sz w:val="28"/>
          <w:szCs w:val="28"/>
        </w:rPr>
        <w:t>ьтурно-досуговой деятельности);</w:t>
      </w:r>
    </w:p>
    <w:p w14:paraId="36206275"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создает изображения и постройки в соответствии с темой, используя разнообразные материалы, владеет технически</w:t>
      </w:r>
      <w:r>
        <w:rPr>
          <w:rFonts w:ascii="Times New Roman" w:hAnsi="Times New Roman" w:cs="Times New Roman"/>
          <w:sz w:val="28"/>
          <w:szCs w:val="28"/>
        </w:rPr>
        <w:t>ми и изобразительными умениями;</w:t>
      </w:r>
    </w:p>
    <w:p w14:paraId="136DF4C7" w14:textId="77777777" w:rsidR="000035FE" w:rsidRPr="000035FE"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w:t>
      </w:r>
      <w:r>
        <w:rPr>
          <w:rFonts w:ascii="Times New Roman" w:hAnsi="Times New Roman" w:cs="Times New Roman"/>
          <w:sz w:val="28"/>
          <w:szCs w:val="28"/>
        </w:rPr>
        <w:t>овой обстановки;</w:t>
      </w:r>
    </w:p>
    <w:p w14:paraId="7C543AB3" w14:textId="77777777" w:rsidR="00752B4C" w:rsidRDefault="000035FE" w:rsidP="000035FE">
      <w:pPr>
        <w:spacing w:after="0" w:line="240" w:lineRule="auto"/>
        <w:jc w:val="both"/>
        <w:rPr>
          <w:rFonts w:ascii="Times New Roman" w:hAnsi="Times New Roman" w:cs="Times New Roman"/>
          <w:sz w:val="28"/>
          <w:szCs w:val="28"/>
        </w:rPr>
      </w:pPr>
      <w:r w:rsidRPr="000035FE">
        <w:rPr>
          <w:rFonts w:ascii="Times New Roman" w:hAnsi="Times New Roman" w:cs="Times New Roman"/>
          <w:sz w:val="28"/>
          <w:szCs w:val="28"/>
        </w:rPr>
        <w:t>ребенок принимает игровую задачу в играх с правилами, проявляет интерес к результату, выигрышу; ведет негромкий диалог с игрушками, комментирует их "действия" в режиссерских играх.</w:t>
      </w:r>
    </w:p>
    <w:p w14:paraId="73E444D6" w14:textId="7238F82D" w:rsidR="00D14D19" w:rsidRPr="00E05B82" w:rsidRDefault="00D14D19" w:rsidP="00794F0E">
      <w:pPr>
        <w:pStyle w:val="a3"/>
        <w:numPr>
          <w:ilvl w:val="1"/>
          <w:numId w:val="9"/>
        </w:numPr>
        <w:rPr>
          <w:b/>
          <w:sz w:val="28"/>
          <w:szCs w:val="28"/>
        </w:rPr>
      </w:pPr>
      <w:r w:rsidRPr="00E05B82">
        <w:rPr>
          <w:b/>
          <w:sz w:val="28"/>
          <w:szCs w:val="28"/>
        </w:rPr>
        <w:t>Педагогическая диагностика достижения планируемых образовательных результатов</w:t>
      </w:r>
    </w:p>
    <w:p w14:paraId="6AF6CD12" w14:textId="77777777" w:rsidR="005211DA" w:rsidRPr="005211DA" w:rsidRDefault="005211DA" w:rsidP="00C25AB2">
      <w:pPr>
        <w:pStyle w:val="a5"/>
        <w:spacing w:before="0" w:beforeAutospacing="0" w:after="0" w:afterAutospacing="0"/>
        <w:ind w:firstLine="709"/>
        <w:jc w:val="both"/>
        <w:rPr>
          <w:bCs/>
          <w:sz w:val="28"/>
          <w:szCs w:val="28"/>
        </w:rPr>
      </w:pPr>
      <w:r w:rsidRPr="005211DA">
        <w:rPr>
          <w:sz w:val="28"/>
          <w:szCs w:val="28"/>
        </w:rPr>
        <w:t xml:space="preserve">Педагогическая диагностика является основой для целенаправленной деятельности педагога, начальным и завершающим этапом проектирования образовательного процесса в дошкольной группе. Ее функция заключается в обеспечении эффективной </w:t>
      </w:r>
      <w:r w:rsidRPr="005211DA">
        <w:rPr>
          <w:bCs/>
          <w:sz w:val="28"/>
          <w:szCs w:val="28"/>
        </w:rPr>
        <w:t>обратной связи</w:t>
      </w:r>
      <w:r w:rsidRPr="005211DA">
        <w:rPr>
          <w:sz w:val="28"/>
          <w:szCs w:val="28"/>
        </w:rPr>
        <w:t xml:space="preserve">, позволяющей осуществлять </w:t>
      </w:r>
      <w:r w:rsidRPr="005211DA">
        <w:rPr>
          <w:bCs/>
          <w:sz w:val="28"/>
          <w:szCs w:val="28"/>
        </w:rPr>
        <w:t>управление образовательным процессом.</w:t>
      </w:r>
    </w:p>
    <w:p w14:paraId="19261CFC" w14:textId="77777777" w:rsidR="005211DA" w:rsidRPr="005211DA" w:rsidRDefault="005211DA" w:rsidP="00C25AB2">
      <w:pPr>
        <w:pStyle w:val="a5"/>
        <w:spacing w:before="0" w:beforeAutospacing="0" w:after="0" w:afterAutospacing="0"/>
        <w:ind w:firstLine="709"/>
        <w:jc w:val="both"/>
        <w:rPr>
          <w:sz w:val="28"/>
          <w:szCs w:val="28"/>
        </w:rPr>
      </w:pPr>
      <w:r w:rsidRPr="005211DA">
        <w:rPr>
          <w:sz w:val="28"/>
          <w:szCs w:val="28"/>
        </w:rPr>
        <w:t>Направления и цели педагогической диагностики, а также особенности ее проведения определяются требованиями ФГОС ДО. Специфика педагогической диагностики достижения планируемых образовательных результатов обусловлена следующими требованиями ФГОС ДО:</w:t>
      </w:r>
    </w:p>
    <w:p w14:paraId="6632A352" w14:textId="77777777" w:rsidR="005211DA" w:rsidRPr="005211DA" w:rsidRDefault="005211DA" w:rsidP="00C25AB2">
      <w:pPr>
        <w:pStyle w:val="a5"/>
        <w:shd w:val="clear" w:color="auto" w:fill="FFFFFF"/>
        <w:spacing w:before="0" w:beforeAutospacing="0" w:after="0" w:afterAutospacing="0"/>
        <w:ind w:firstLine="709"/>
        <w:jc w:val="both"/>
        <w:rPr>
          <w:sz w:val="28"/>
          <w:szCs w:val="28"/>
        </w:rPr>
      </w:pPr>
      <w:r w:rsidRPr="005211DA">
        <w:rPr>
          <w:sz w:val="28"/>
          <w:szCs w:val="28"/>
        </w:rPr>
        <w:t>-</w:t>
      </w:r>
      <w:r w:rsidRPr="005211DA">
        <w:rPr>
          <w:color w:val="211E1E"/>
          <w:sz w:val="28"/>
          <w:szCs w:val="28"/>
        </w:rPr>
        <w:t xml:space="preserve"> планируемые результаты освоения программы заданы как целевые ориентиры дошкольного образования и представляют собой социально-нормативные возрастные характеристики возможных достижений ребенка</w:t>
      </w:r>
      <w:r w:rsidRPr="005211DA">
        <w:rPr>
          <w:sz w:val="28"/>
          <w:szCs w:val="28"/>
        </w:rPr>
        <w:t>;</w:t>
      </w:r>
    </w:p>
    <w:p w14:paraId="3FB06E56" w14:textId="77777777" w:rsidR="005211DA" w:rsidRPr="005211DA" w:rsidRDefault="005211DA" w:rsidP="00C25AB2">
      <w:pPr>
        <w:pStyle w:val="a5"/>
        <w:shd w:val="clear" w:color="auto" w:fill="FFFFFF"/>
        <w:spacing w:before="0" w:beforeAutospacing="0" w:after="0" w:afterAutospacing="0"/>
        <w:ind w:firstLine="709"/>
        <w:jc w:val="both"/>
        <w:rPr>
          <w:color w:val="000000"/>
          <w:sz w:val="28"/>
          <w:szCs w:val="28"/>
        </w:rPr>
      </w:pPr>
      <w:r w:rsidRPr="005211DA">
        <w:rPr>
          <w:sz w:val="28"/>
          <w:szCs w:val="28"/>
        </w:rPr>
        <w:t xml:space="preserve">- целевые ориентиры не подлежат непосредственной оценке, в том числе и в виде педагогической диагностики (мониторинга). Они </w:t>
      </w:r>
      <w:r w:rsidRPr="005211DA">
        <w:rPr>
          <w:color w:val="000000"/>
          <w:sz w:val="28"/>
          <w:szCs w:val="28"/>
        </w:rPr>
        <w:t>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14:paraId="6E85A225" w14:textId="77777777" w:rsidR="005211DA" w:rsidRPr="005211DA" w:rsidRDefault="008963AF" w:rsidP="00C25AB2">
      <w:pPr>
        <w:pStyle w:val="a5"/>
        <w:shd w:val="clear" w:color="auto" w:fill="FFFFFF"/>
        <w:spacing w:before="0" w:beforeAutospacing="0" w:after="0" w:afterAutospacing="0"/>
        <w:ind w:firstLine="709"/>
        <w:jc w:val="both"/>
        <w:rPr>
          <w:color w:val="000000"/>
          <w:sz w:val="28"/>
          <w:szCs w:val="28"/>
        </w:rPr>
      </w:pPr>
      <w:r>
        <w:rPr>
          <w:color w:val="000000"/>
          <w:sz w:val="28"/>
          <w:szCs w:val="28"/>
        </w:rPr>
        <w:t>-</w:t>
      </w:r>
      <w:r w:rsidR="005211DA" w:rsidRPr="005211DA">
        <w:rPr>
          <w:color w:val="000000"/>
          <w:sz w:val="28"/>
          <w:szCs w:val="28"/>
        </w:rPr>
        <w:t>освоение программы не сопровождается проведением промежуточных аттестаций и итоговой аттестации воспитанников.</w:t>
      </w:r>
    </w:p>
    <w:p w14:paraId="17AA5B88" w14:textId="77777777" w:rsidR="005211DA" w:rsidRPr="005211DA" w:rsidRDefault="005211DA" w:rsidP="00C25AB2">
      <w:pPr>
        <w:pStyle w:val="a5"/>
        <w:spacing w:before="0" w:beforeAutospacing="0" w:after="0" w:afterAutospacing="0"/>
        <w:ind w:firstLine="709"/>
        <w:jc w:val="both"/>
        <w:rPr>
          <w:rFonts w:eastAsia="TimesNewRomanPSMT"/>
          <w:color w:val="FF0000"/>
          <w:sz w:val="28"/>
          <w:szCs w:val="28"/>
        </w:rPr>
      </w:pPr>
      <w:r w:rsidRPr="005211DA">
        <w:rPr>
          <w:rFonts w:eastAsia="TimesNewRomanPSMT"/>
          <w:sz w:val="28"/>
          <w:szCs w:val="28"/>
        </w:rPr>
        <w:t xml:space="preserve">Данные положения подчеркивают направленность педагогической диагностики на </w:t>
      </w:r>
      <w:r w:rsidRPr="005211DA">
        <w:rPr>
          <w:color w:val="000000" w:themeColor="text1"/>
          <w:sz w:val="28"/>
          <w:szCs w:val="28"/>
        </w:rPr>
        <w:t xml:space="preserve">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 </w:t>
      </w:r>
      <w:r w:rsidRPr="005211DA">
        <w:rPr>
          <w:color w:val="211E1E"/>
          <w:sz w:val="28"/>
          <w:szCs w:val="28"/>
        </w:rPr>
        <w:t xml:space="preserve">Результаты педагогической диагностики (мониторинга) могут использоваться исключительно для решения следующих образовательных задач: </w:t>
      </w:r>
    </w:p>
    <w:p w14:paraId="7D862E12" w14:textId="77777777" w:rsidR="005211DA" w:rsidRPr="005211DA" w:rsidRDefault="005211DA" w:rsidP="00C25AB2">
      <w:pPr>
        <w:pStyle w:val="a5"/>
        <w:shd w:val="clear" w:color="auto" w:fill="FFFFFF"/>
        <w:spacing w:before="0" w:beforeAutospacing="0" w:after="0" w:afterAutospacing="0"/>
        <w:ind w:firstLine="709"/>
        <w:jc w:val="both"/>
        <w:rPr>
          <w:sz w:val="28"/>
          <w:szCs w:val="28"/>
        </w:rPr>
      </w:pPr>
      <w:r w:rsidRPr="005211DA">
        <w:rPr>
          <w:color w:val="211E1E"/>
          <w:sz w:val="28"/>
          <w:szCs w:val="28"/>
        </w:rPr>
        <w:lastRenderedPageBreak/>
        <w:t xml:space="preserve">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w:t>
      </w:r>
    </w:p>
    <w:p w14:paraId="1FA25530" w14:textId="77777777" w:rsidR="005211DA" w:rsidRPr="005211DA" w:rsidRDefault="005211DA" w:rsidP="00C25AB2">
      <w:pPr>
        <w:pStyle w:val="a5"/>
        <w:spacing w:before="0" w:beforeAutospacing="0" w:after="0" w:afterAutospacing="0"/>
        <w:ind w:firstLine="709"/>
        <w:jc w:val="both"/>
        <w:rPr>
          <w:rFonts w:eastAsia="TimesNewRomanPSMT"/>
          <w:sz w:val="28"/>
          <w:szCs w:val="28"/>
        </w:rPr>
      </w:pPr>
      <w:r w:rsidRPr="005211DA">
        <w:rPr>
          <w:color w:val="211E1E"/>
          <w:sz w:val="28"/>
          <w:szCs w:val="28"/>
        </w:rPr>
        <w:t>2) оптимизации работы с группой детей.</w:t>
      </w:r>
    </w:p>
    <w:p w14:paraId="31AAD49A" w14:textId="77777777" w:rsidR="005211DA" w:rsidRPr="005211DA" w:rsidRDefault="005211DA" w:rsidP="00C25AB2">
      <w:pPr>
        <w:pStyle w:val="a5"/>
        <w:spacing w:before="0" w:beforeAutospacing="0" w:after="0" w:afterAutospacing="0"/>
        <w:ind w:firstLine="709"/>
        <w:jc w:val="both"/>
        <w:rPr>
          <w:color w:val="FF0000"/>
          <w:sz w:val="28"/>
          <w:szCs w:val="28"/>
        </w:rPr>
      </w:pPr>
      <w:r w:rsidRPr="005211DA">
        <w:rPr>
          <w:sz w:val="28"/>
          <w:szCs w:val="28"/>
        </w:rPr>
        <w:t>Периодичность</w:t>
      </w:r>
      <w:r w:rsidRPr="005211DA">
        <w:rPr>
          <w:b/>
          <w:bCs/>
          <w:sz w:val="28"/>
          <w:szCs w:val="28"/>
        </w:rPr>
        <w:t xml:space="preserve"> </w:t>
      </w:r>
      <w:r w:rsidRPr="005211DA">
        <w:rPr>
          <w:sz w:val="28"/>
          <w:szCs w:val="28"/>
        </w:rPr>
        <w:t xml:space="preserve">проведения педагогической диагностики: проведение на начальном этапе освоения ребенком образовательной программы, в зависимости от времени его поступления в дошкольную группу </w:t>
      </w:r>
      <w:r w:rsidRPr="005211DA">
        <w:rPr>
          <w:b/>
          <w:sz w:val="28"/>
          <w:szCs w:val="28"/>
        </w:rPr>
        <w:t>(стартовая диагностика)</w:t>
      </w:r>
      <w:r w:rsidRPr="005211DA">
        <w:rPr>
          <w:sz w:val="28"/>
          <w:szCs w:val="28"/>
        </w:rPr>
        <w:t xml:space="preserve"> и на завершающем этапе освоения программы его возрастной группой </w:t>
      </w:r>
      <w:r w:rsidRPr="005211DA">
        <w:rPr>
          <w:b/>
          <w:sz w:val="28"/>
          <w:szCs w:val="28"/>
        </w:rPr>
        <w:t>(заключительная, финальная диагностика)</w:t>
      </w:r>
      <w:r w:rsidRPr="005211DA">
        <w:rPr>
          <w:sz w:val="28"/>
          <w:szCs w:val="28"/>
        </w:rPr>
        <w:t>. 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w:t>
      </w:r>
    </w:p>
    <w:p w14:paraId="01AADA56" w14:textId="77777777" w:rsidR="005211DA" w:rsidRPr="005211DA" w:rsidRDefault="005211DA" w:rsidP="00C25AB2">
      <w:pPr>
        <w:pStyle w:val="a5"/>
        <w:spacing w:before="0" w:beforeAutospacing="0" w:after="0" w:afterAutospacing="0"/>
        <w:ind w:firstLine="709"/>
        <w:jc w:val="both"/>
        <w:rPr>
          <w:sz w:val="28"/>
          <w:szCs w:val="28"/>
        </w:rPr>
      </w:pPr>
      <w:r w:rsidRPr="005211DA">
        <w:rPr>
          <w:color w:val="211E1E"/>
          <w:sz w:val="28"/>
          <w:szCs w:val="28"/>
        </w:rPr>
        <w:t xml:space="preserve">Педагогическая диагностика индивидуального </w:t>
      </w:r>
      <w:r w:rsidRPr="005211DA">
        <w:rPr>
          <w:sz w:val="28"/>
          <w:szCs w:val="28"/>
        </w:rPr>
        <w:t>развития детей проводится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др.), специальных диагностических ситуаций. При необходимости педагог может использовать специальные методики диагностики физического, коммуникативного, познавательного, речевого, художественно-эстетического развития.</w:t>
      </w:r>
    </w:p>
    <w:p w14:paraId="1286C62C" w14:textId="77777777" w:rsidR="005211DA" w:rsidRPr="005211DA" w:rsidRDefault="005211DA" w:rsidP="00C25AB2">
      <w:pPr>
        <w:pStyle w:val="a5"/>
        <w:spacing w:before="0" w:beforeAutospacing="0" w:after="0" w:afterAutospacing="0"/>
        <w:ind w:firstLine="709"/>
        <w:jc w:val="both"/>
        <w:rPr>
          <w:sz w:val="28"/>
          <w:szCs w:val="28"/>
        </w:rPr>
      </w:pPr>
      <w:r w:rsidRPr="005211DA">
        <w:rPr>
          <w:sz w:val="28"/>
          <w:szCs w:val="28"/>
        </w:rPr>
        <w:t xml:space="preserve">Ведущим методом педагогической диагностики является наблюдение. Осуществляя педагогическую диагностику, педагог наблюдает за поведением ребенка в естественных условиях, в разных видах деятельности, специфичных для детей раннего и дошкольного возраста. </w:t>
      </w:r>
      <w:r w:rsidRPr="005211DA">
        <w:rPr>
          <w:b/>
          <w:sz w:val="28"/>
          <w:szCs w:val="28"/>
        </w:rPr>
        <w:t>Ориентирами для наблюдения являются возрастные характеристики развития ребенка.</w:t>
      </w:r>
      <w:r w:rsidRPr="005211DA">
        <w:rPr>
          <w:sz w:val="28"/>
          <w:szCs w:val="28"/>
        </w:rPr>
        <w:t xml:space="preserve"> Педагог может установить соответствие общих планируемых результатов с результатами достижений ребенка в каждой образовательной области.</w:t>
      </w:r>
    </w:p>
    <w:p w14:paraId="576D50EA" w14:textId="77777777" w:rsidR="005211DA" w:rsidRPr="005211DA" w:rsidRDefault="005211DA" w:rsidP="00C25AB2">
      <w:pPr>
        <w:pStyle w:val="a5"/>
        <w:shd w:val="clear" w:color="auto" w:fill="FFFFFF"/>
        <w:spacing w:before="0" w:beforeAutospacing="0" w:after="0" w:afterAutospacing="0"/>
        <w:ind w:firstLine="709"/>
        <w:jc w:val="both"/>
        <w:rPr>
          <w:sz w:val="28"/>
          <w:szCs w:val="28"/>
        </w:rPr>
      </w:pPr>
      <w:r w:rsidRPr="005211DA">
        <w:rPr>
          <w:sz w:val="28"/>
          <w:szCs w:val="28"/>
        </w:rPr>
        <w:t xml:space="preserve">В процессе наблюдения педагог обращает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субъектности ребенка в деятельности и взаимодействии. </w:t>
      </w:r>
    </w:p>
    <w:p w14:paraId="17C60411" w14:textId="6868A19D" w:rsidR="005211DA" w:rsidRPr="005211DA" w:rsidRDefault="005211DA" w:rsidP="00C25AB2">
      <w:pPr>
        <w:pStyle w:val="a5"/>
        <w:spacing w:before="0" w:beforeAutospacing="0" w:after="0" w:afterAutospacing="0"/>
        <w:ind w:firstLine="709"/>
        <w:jc w:val="both"/>
        <w:rPr>
          <w:sz w:val="28"/>
          <w:szCs w:val="28"/>
        </w:rPr>
      </w:pPr>
      <w:r w:rsidRPr="005211DA">
        <w:rPr>
          <w:b/>
          <w:sz w:val="28"/>
          <w:szCs w:val="28"/>
        </w:rPr>
        <w:t>Результаты наблюдения фиксируются в карте развития ребенка.</w:t>
      </w:r>
      <w:r w:rsidRPr="005211DA">
        <w:rPr>
          <w:sz w:val="28"/>
          <w:szCs w:val="28"/>
        </w:rPr>
        <w:t xml:space="preserve"> В карте развития ребенка отражаются показатели возрастного развития ребенка, критерии их оценки, что позволит педагогу отследить, выявить и проанализировать динамику в развитии ребенка на определенном возрастном этапе, а также скорректировать образовательную деятельность с учетом индивидуальных особенностей развития ребенка и его потребностей.</w:t>
      </w:r>
    </w:p>
    <w:p w14:paraId="2296B899" w14:textId="77777777" w:rsidR="005211DA" w:rsidRPr="005211DA" w:rsidRDefault="005211DA" w:rsidP="00C25AB2">
      <w:pPr>
        <w:pStyle w:val="a5"/>
        <w:spacing w:before="0" w:beforeAutospacing="0" w:after="0" w:afterAutospacing="0"/>
        <w:ind w:firstLine="709"/>
        <w:jc w:val="both"/>
        <w:rPr>
          <w:sz w:val="28"/>
          <w:szCs w:val="28"/>
        </w:rPr>
      </w:pPr>
      <w:r w:rsidRPr="005211DA">
        <w:rPr>
          <w:sz w:val="28"/>
          <w:szCs w:val="28"/>
        </w:rPr>
        <w:lastRenderedPageBreak/>
        <w:t xml:space="preserve">Результаты наблюдения могут быть дополнены беседами с детьми в свободной форме, которые позволяют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 </w:t>
      </w:r>
    </w:p>
    <w:p w14:paraId="0B3496CF" w14:textId="77777777" w:rsidR="005211DA" w:rsidRPr="005211DA" w:rsidRDefault="005211DA" w:rsidP="00C25AB2">
      <w:pPr>
        <w:pStyle w:val="a5"/>
        <w:spacing w:before="0" w:beforeAutospacing="0" w:after="0" w:afterAutospacing="0"/>
        <w:ind w:firstLine="709"/>
        <w:jc w:val="both"/>
        <w:rPr>
          <w:sz w:val="28"/>
          <w:szCs w:val="28"/>
        </w:rPr>
      </w:pPr>
      <w:r w:rsidRPr="005211DA">
        <w:rPr>
          <w:sz w:val="28"/>
          <w:szCs w:val="28"/>
        </w:rPr>
        <w:t>Анализ продуктов детской деятельности осуществляется на основе изучения материалов портфолио ребенка (рисунков, работ по аппликации, фотографий работ по лепке, построек, поделок и др.).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конструктивной, музыкальной и др.).</w:t>
      </w:r>
    </w:p>
    <w:p w14:paraId="7B8A32C6" w14:textId="77777777" w:rsidR="005211DA" w:rsidRPr="005211DA" w:rsidRDefault="00D31EE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211DA" w:rsidRPr="005211DA">
        <w:rPr>
          <w:rFonts w:ascii="Times New Roman" w:hAnsi="Times New Roman" w:cs="Times New Roman"/>
          <w:sz w:val="28"/>
          <w:szCs w:val="28"/>
        </w:rPr>
        <w:t xml:space="preserve">Педагогическая диагностика завершается анализом полученных данных, на основе которых педагог выстраивает взаимодействие с детьми, организует развивающую предметно-пространственную среду (РППС), мотивирующую активную творческую деятельность воспитанников, составляет индивидуальные образовательные маршруты освоения программы, осознанно и целенаправленно проектирует образовательный процесс. </w:t>
      </w:r>
    </w:p>
    <w:p w14:paraId="7FCAE33E" w14:textId="77777777" w:rsidR="005211DA" w:rsidRPr="005211DA" w:rsidRDefault="00D31EE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211DA" w:rsidRPr="005211DA">
        <w:rPr>
          <w:rFonts w:ascii="Times New Roman" w:hAnsi="Times New Roman" w:cs="Times New Roman"/>
          <w:sz w:val="28"/>
          <w:szCs w:val="28"/>
        </w:rPr>
        <w:t>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психологи). 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квалифицированной психологической помощи.</w:t>
      </w:r>
    </w:p>
    <w:p w14:paraId="3BB3EA41" w14:textId="77777777" w:rsidR="00977DB3" w:rsidRDefault="00977DB3" w:rsidP="00C25AB2">
      <w:pPr>
        <w:spacing w:after="0" w:line="240" w:lineRule="auto"/>
        <w:jc w:val="both"/>
        <w:rPr>
          <w:rFonts w:ascii="Times New Roman" w:hAnsi="Times New Roman" w:cs="Times New Roman"/>
          <w:b/>
          <w:sz w:val="28"/>
          <w:szCs w:val="28"/>
        </w:rPr>
      </w:pPr>
    </w:p>
    <w:p w14:paraId="002E8168"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 Содержательный раздел Программы:</w:t>
      </w:r>
    </w:p>
    <w:p w14:paraId="13271254"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2.1. Общее положение</w:t>
      </w:r>
    </w:p>
    <w:p w14:paraId="5CF6E60D" w14:textId="77777777" w:rsidR="0090039B" w:rsidRPr="005C2B48" w:rsidRDefault="00D31EE3" w:rsidP="00C25AB2">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0039B" w:rsidRPr="005C2B48">
        <w:rPr>
          <w:rFonts w:ascii="Times New Roman" w:hAnsi="Times New Roman" w:cs="Times New Roman"/>
          <w:sz w:val="28"/>
          <w:szCs w:val="28"/>
        </w:rPr>
        <w:t xml:space="preserve">Содержательный раздел </w:t>
      </w:r>
      <w:r w:rsidR="0090039B">
        <w:rPr>
          <w:rFonts w:ascii="Times New Roman" w:hAnsi="Times New Roman" w:cs="Times New Roman"/>
          <w:sz w:val="28"/>
          <w:szCs w:val="28"/>
        </w:rPr>
        <w:t>П</w:t>
      </w:r>
      <w:r w:rsidR="0090039B" w:rsidRPr="005C2B48">
        <w:rPr>
          <w:rFonts w:ascii="Times New Roman" w:hAnsi="Times New Roman" w:cs="Times New Roman"/>
          <w:sz w:val="28"/>
          <w:szCs w:val="28"/>
        </w:rPr>
        <w:t xml:space="preserve">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sidR="000035FE">
        <w:rPr>
          <w:rFonts w:ascii="Times New Roman" w:hAnsi="Times New Roman" w:cs="Times New Roman"/>
          <w:sz w:val="28"/>
          <w:szCs w:val="28"/>
        </w:rPr>
        <w:t>средней</w:t>
      </w:r>
      <w:r w:rsidR="0090039B">
        <w:rPr>
          <w:rFonts w:ascii="Times New Roman" w:hAnsi="Times New Roman" w:cs="Times New Roman"/>
          <w:sz w:val="28"/>
          <w:szCs w:val="28"/>
        </w:rPr>
        <w:t xml:space="preserve"> </w:t>
      </w:r>
      <w:r w:rsidR="0090039B" w:rsidRPr="005C2B48">
        <w:rPr>
          <w:rFonts w:ascii="Times New Roman" w:hAnsi="Times New Roman" w:cs="Times New Roman"/>
          <w:sz w:val="28"/>
          <w:szCs w:val="28"/>
        </w:rPr>
        <w:t xml:space="preserve">группы; </w:t>
      </w:r>
      <w:r w:rsidR="0090039B">
        <w:rPr>
          <w:rFonts w:ascii="Times New Roman" w:hAnsi="Times New Roman" w:cs="Times New Roman"/>
          <w:sz w:val="28"/>
          <w:szCs w:val="28"/>
        </w:rPr>
        <w:t>в</w:t>
      </w:r>
      <w:r w:rsidR="0090039B" w:rsidRPr="0075017A">
        <w:rPr>
          <w:rFonts w:ascii="Times New Roman" w:hAnsi="Times New Roman" w:cs="Times New Roman"/>
          <w:sz w:val="28"/>
          <w:szCs w:val="28"/>
        </w:rPr>
        <w:t>ариативные формы, способы, методы и средства реализации Программы</w:t>
      </w:r>
      <w:r w:rsidR="0090039B">
        <w:rPr>
          <w:rFonts w:ascii="Times New Roman" w:hAnsi="Times New Roman" w:cs="Times New Roman"/>
          <w:sz w:val="28"/>
          <w:szCs w:val="28"/>
        </w:rPr>
        <w:t>; о</w:t>
      </w:r>
      <w:r w:rsidR="0090039B" w:rsidRPr="0075017A">
        <w:rPr>
          <w:rFonts w:ascii="Times New Roman" w:hAnsi="Times New Roman" w:cs="Times New Roman"/>
          <w:sz w:val="28"/>
          <w:szCs w:val="28"/>
        </w:rPr>
        <w:t>собенности образовательной деятельности разных видов и культурных практик</w:t>
      </w:r>
      <w:r w:rsidR="0090039B">
        <w:rPr>
          <w:rFonts w:ascii="Times New Roman" w:hAnsi="Times New Roman" w:cs="Times New Roman"/>
          <w:sz w:val="28"/>
          <w:szCs w:val="28"/>
        </w:rPr>
        <w:t>; с</w:t>
      </w:r>
      <w:r w:rsidR="0090039B" w:rsidRPr="0075017A">
        <w:rPr>
          <w:rFonts w:ascii="Times New Roman" w:hAnsi="Times New Roman" w:cs="Times New Roman"/>
          <w:sz w:val="28"/>
          <w:szCs w:val="28"/>
        </w:rPr>
        <w:t>пособы и направления поддержки детской инициативы</w:t>
      </w:r>
      <w:r w:rsidR="0090039B">
        <w:rPr>
          <w:rFonts w:ascii="Times New Roman" w:hAnsi="Times New Roman" w:cs="Times New Roman"/>
          <w:sz w:val="28"/>
          <w:szCs w:val="28"/>
        </w:rPr>
        <w:t>; о</w:t>
      </w:r>
      <w:r w:rsidR="0090039B" w:rsidRPr="0075017A">
        <w:rPr>
          <w:rFonts w:ascii="Times New Roman" w:hAnsi="Times New Roman" w:cs="Times New Roman"/>
          <w:sz w:val="28"/>
          <w:szCs w:val="28"/>
        </w:rPr>
        <w:t>собенности взаимодействия с семьями обучающихся</w:t>
      </w:r>
      <w:r w:rsidR="0090039B">
        <w:rPr>
          <w:rFonts w:ascii="Times New Roman" w:hAnsi="Times New Roman" w:cs="Times New Roman"/>
          <w:sz w:val="28"/>
          <w:szCs w:val="28"/>
        </w:rPr>
        <w:t xml:space="preserve">; </w:t>
      </w:r>
      <w:r w:rsidR="0090039B" w:rsidRPr="00273224">
        <w:rPr>
          <w:rFonts w:ascii="Times New Roman" w:hAnsi="Times New Roman" w:cs="Times New Roman"/>
          <w:sz w:val="28"/>
          <w:szCs w:val="28"/>
        </w:rPr>
        <w:t>обозначает направления и задачи коррекционно-развивающей работы (далее - КРР) с детьми (*</w:t>
      </w:r>
      <w:r w:rsidR="0090039B" w:rsidRPr="00273224">
        <w:rPr>
          <w:rFonts w:ascii="Times New Roman" w:hAnsi="Times New Roman" w:cs="Times New Roman"/>
          <w:sz w:val="24"/>
          <w:szCs w:val="24"/>
        </w:rPr>
        <w:t>Содержание коррекционной работы и/или инклюзивного образования  включается в Программу, если планируется ее освоение детьми с ограниченными  возможностями здоровья - п.</w:t>
      </w:r>
      <w:r w:rsidR="0090039B" w:rsidRPr="00273224">
        <w:t xml:space="preserve"> </w:t>
      </w:r>
      <w:r w:rsidR="0090039B" w:rsidRPr="00273224">
        <w:rPr>
          <w:rFonts w:ascii="Times New Roman" w:hAnsi="Times New Roman" w:cs="Times New Roman"/>
          <w:sz w:val="24"/>
          <w:szCs w:val="24"/>
        </w:rPr>
        <w:t>Пункт 2.11.2 ФГОС ДО изменен с 17 февраля 2023 г. - Приказ Минпросвещения России от 8 ноября 2022 г. N 955)</w:t>
      </w:r>
      <w:r w:rsidR="0090039B" w:rsidRPr="00273224">
        <w:rPr>
          <w:rFonts w:ascii="Times New Roman" w:hAnsi="Times New Roman" w:cs="Times New Roman"/>
          <w:sz w:val="28"/>
          <w:szCs w:val="28"/>
        </w:rPr>
        <w:t>;</w:t>
      </w:r>
      <w:r w:rsidR="0090039B" w:rsidRPr="005C2B48">
        <w:rPr>
          <w:rFonts w:ascii="Times New Roman" w:hAnsi="Times New Roman" w:cs="Times New Roman"/>
          <w:sz w:val="28"/>
          <w:szCs w:val="28"/>
        </w:rPr>
        <w:t>;</w:t>
      </w:r>
      <w:r w:rsidR="0090039B" w:rsidRPr="005C2B48">
        <w:rPr>
          <w:rFonts w:ascii="Times New Roman" w:hAnsi="Times New Roman" w:cs="Times New Roman"/>
        </w:rPr>
        <w:t xml:space="preserve"> </w:t>
      </w:r>
      <w:r w:rsidR="0090039B" w:rsidRPr="005C2B48">
        <w:rPr>
          <w:rFonts w:ascii="Times New Roman" w:hAnsi="Times New Roman" w:cs="Times New Roman"/>
          <w:sz w:val="28"/>
          <w:szCs w:val="28"/>
        </w:rPr>
        <w:t>психолого</w:t>
      </w:r>
      <w:r w:rsidR="0090039B">
        <w:rPr>
          <w:rFonts w:ascii="Times New Roman" w:hAnsi="Times New Roman" w:cs="Times New Roman"/>
          <w:sz w:val="28"/>
          <w:szCs w:val="28"/>
        </w:rPr>
        <w:t>-</w:t>
      </w:r>
      <w:r w:rsidR="0090039B" w:rsidRPr="005C2B48">
        <w:rPr>
          <w:rFonts w:ascii="Times New Roman" w:hAnsi="Times New Roman" w:cs="Times New Roman"/>
          <w:sz w:val="28"/>
          <w:szCs w:val="28"/>
        </w:rPr>
        <w:t>педагогические условия реализации программы, а также средства обучения и воспитания.</w:t>
      </w:r>
    </w:p>
    <w:p w14:paraId="06E45826" w14:textId="77777777" w:rsidR="00D31EE3" w:rsidRPr="00D31EE3" w:rsidRDefault="00F83118"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31EE3" w:rsidRPr="00D31EE3">
        <w:rPr>
          <w:rFonts w:ascii="Times New Roman" w:hAnsi="Times New Roman" w:cs="Times New Roman"/>
          <w:sz w:val="28"/>
          <w:szCs w:val="28"/>
        </w:rPr>
        <w:t xml:space="preserve">Содержание образования раскрывает основные направления развития </w:t>
      </w:r>
      <w:r w:rsidR="004267A0">
        <w:rPr>
          <w:rFonts w:ascii="Times New Roman" w:hAnsi="Times New Roman" w:cs="Times New Roman"/>
          <w:sz w:val="28"/>
          <w:szCs w:val="28"/>
        </w:rPr>
        <w:t xml:space="preserve">детей </w:t>
      </w:r>
      <w:r w:rsidR="000035FE">
        <w:rPr>
          <w:rFonts w:ascii="Times New Roman" w:hAnsi="Times New Roman" w:cs="Times New Roman"/>
          <w:sz w:val="28"/>
          <w:szCs w:val="28"/>
        </w:rPr>
        <w:t>4</w:t>
      </w:r>
      <w:r w:rsidR="000E2AAB">
        <w:rPr>
          <w:rFonts w:ascii="Times New Roman" w:hAnsi="Times New Roman" w:cs="Times New Roman"/>
          <w:sz w:val="28"/>
          <w:szCs w:val="28"/>
        </w:rPr>
        <w:t>-</w:t>
      </w:r>
      <w:r w:rsidR="000035FE">
        <w:rPr>
          <w:rFonts w:ascii="Times New Roman" w:hAnsi="Times New Roman" w:cs="Times New Roman"/>
          <w:sz w:val="28"/>
          <w:szCs w:val="28"/>
        </w:rPr>
        <w:t>5</w:t>
      </w:r>
      <w:r w:rsidR="001B4690">
        <w:rPr>
          <w:rFonts w:ascii="Times New Roman" w:hAnsi="Times New Roman" w:cs="Times New Roman"/>
          <w:sz w:val="28"/>
          <w:szCs w:val="28"/>
        </w:rPr>
        <w:t xml:space="preserve"> лет</w:t>
      </w:r>
      <w:r w:rsidR="00D31EE3" w:rsidRPr="00D31EE3">
        <w:rPr>
          <w:rFonts w:ascii="Times New Roman" w:hAnsi="Times New Roman" w:cs="Times New Roman"/>
          <w:sz w:val="28"/>
          <w:szCs w:val="28"/>
        </w:rPr>
        <w:t xml:space="preserve"> и изложено </w:t>
      </w:r>
      <w:r w:rsidR="00D31EE3" w:rsidRPr="00D31EE3">
        <w:rPr>
          <w:rFonts w:ascii="Times New Roman" w:hAnsi="Times New Roman" w:cs="Times New Roman"/>
          <w:kern w:val="2"/>
          <w:sz w:val="28"/>
          <w:szCs w:val="28"/>
        </w:rPr>
        <w:t>по образовательным областям (</w:t>
      </w:r>
      <w:r w:rsidR="00D31EE3" w:rsidRPr="00D31EE3">
        <w:rPr>
          <w:rFonts w:ascii="Times New Roman" w:hAnsi="Times New Roman" w:cs="Times New Roman"/>
          <w:sz w:val="28"/>
          <w:szCs w:val="28"/>
        </w:rPr>
        <w:t xml:space="preserve">социально-коммуникативного, познавательного, речевого, художественно-эстетического, физического </w:t>
      </w:r>
      <w:r w:rsidR="00D31EE3" w:rsidRPr="00D31EE3">
        <w:rPr>
          <w:rFonts w:ascii="Times New Roman" w:hAnsi="Times New Roman" w:cs="Times New Roman"/>
          <w:sz w:val="28"/>
          <w:szCs w:val="28"/>
        </w:rPr>
        <w:lastRenderedPageBreak/>
        <w:t xml:space="preserve">развития). В каждой области представлены результаты освоения детьми содержания, которые могут </w:t>
      </w:r>
      <w:r w:rsidR="00D31EE3" w:rsidRPr="00D31EE3">
        <w:rPr>
          <w:rFonts w:ascii="Times New Roman" w:hAnsi="Times New Roman" w:cs="Times New Roman"/>
          <w:color w:val="000000"/>
          <w:sz w:val="28"/>
          <w:szCs w:val="28"/>
        </w:rPr>
        <w:t>быть достигнуты детьми при целенаправленной систематической работе с ними</w:t>
      </w:r>
      <w:r w:rsidR="00D31EE3" w:rsidRPr="00D31EE3">
        <w:rPr>
          <w:rFonts w:ascii="Times New Roman" w:hAnsi="Times New Roman" w:cs="Times New Roman"/>
          <w:sz w:val="28"/>
          <w:szCs w:val="28"/>
        </w:rPr>
        <w:t xml:space="preserve">. </w:t>
      </w:r>
    </w:p>
    <w:p w14:paraId="0116642E" w14:textId="77777777" w:rsidR="00D31EE3" w:rsidRPr="00D31EE3" w:rsidRDefault="00D31EE3" w:rsidP="00C25AB2">
      <w:pPr>
        <w:pStyle w:val="a5"/>
        <w:shd w:val="clear" w:color="auto" w:fill="FFFFFF"/>
        <w:spacing w:before="0" w:beforeAutospacing="0" w:after="0" w:afterAutospacing="0"/>
        <w:ind w:firstLine="709"/>
        <w:jc w:val="both"/>
        <w:rPr>
          <w:sz w:val="28"/>
          <w:szCs w:val="28"/>
        </w:rPr>
      </w:pPr>
      <w:r w:rsidRPr="00D31EE3">
        <w:rPr>
          <w:sz w:val="28"/>
          <w:szCs w:val="28"/>
        </w:rPr>
        <w:t xml:space="preserve">В содержательном разделе раскрывается содержание воспитательной работы по направлениям воспитания (патриотическое, социальное, познавательное, физическое и оздоровительное, трудовое, этико-эстетическое). </w:t>
      </w:r>
    </w:p>
    <w:p w14:paraId="530DD8EE" w14:textId="77777777" w:rsidR="00D31EE3" w:rsidRPr="004267A0" w:rsidRDefault="004267A0" w:rsidP="00C25AB2">
      <w:pPr>
        <w:spacing w:after="0" w:line="240" w:lineRule="auto"/>
        <w:jc w:val="both"/>
        <w:rPr>
          <w:rFonts w:ascii="Times New Roman" w:hAnsi="Times New Roman" w:cs="Times New Roman"/>
          <w:bCs/>
          <w:color w:val="FF0000"/>
          <w:sz w:val="28"/>
          <w:szCs w:val="28"/>
        </w:rPr>
      </w:pPr>
      <w:r>
        <w:rPr>
          <w:rFonts w:ascii="Times New Roman" w:hAnsi="Times New Roman" w:cs="Times New Roman"/>
          <w:kern w:val="2"/>
          <w:sz w:val="28"/>
          <w:szCs w:val="28"/>
        </w:rPr>
        <w:t xml:space="preserve">         </w:t>
      </w:r>
      <w:r w:rsidR="00D31EE3" w:rsidRPr="00273224">
        <w:rPr>
          <w:rFonts w:ascii="Times New Roman" w:hAnsi="Times New Roman" w:cs="Times New Roman"/>
          <w:kern w:val="2"/>
          <w:sz w:val="28"/>
          <w:szCs w:val="28"/>
        </w:rPr>
        <w:t>В разделе коррекционно-развивающей работы представлены направления и задачи</w:t>
      </w:r>
      <w:r w:rsidR="00D31EE3" w:rsidRPr="00273224">
        <w:rPr>
          <w:rFonts w:ascii="Times New Roman" w:hAnsi="Times New Roman" w:cs="Times New Roman"/>
          <w:i/>
          <w:iCs/>
          <w:sz w:val="28"/>
          <w:szCs w:val="28"/>
        </w:rPr>
        <w:t xml:space="preserve"> </w:t>
      </w:r>
      <w:r w:rsidR="00D31EE3" w:rsidRPr="00273224">
        <w:rPr>
          <w:rFonts w:ascii="Times New Roman" w:hAnsi="Times New Roman" w:cs="Times New Roman"/>
          <w:sz w:val="28"/>
          <w:szCs w:val="28"/>
        </w:rPr>
        <w:t>коррекционно-развивающей работы с детьми дошкольного возраста с особыми образовательными потребностями различных целевых групп</w:t>
      </w:r>
      <w:r w:rsidR="00D31EE3" w:rsidRPr="00273224">
        <w:rPr>
          <w:rFonts w:ascii="Times New Roman" w:hAnsi="Times New Roman" w:cs="Times New Roman"/>
          <w:bCs/>
          <w:sz w:val="28"/>
          <w:szCs w:val="28"/>
        </w:rPr>
        <w:t xml:space="preserve">. </w:t>
      </w:r>
    </w:p>
    <w:p w14:paraId="55480059" w14:textId="77777777" w:rsidR="00D31EE3" w:rsidRPr="00D31EE3" w:rsidRDefault="004267A0"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31EE3" w:rsidRPr="00D31EE3">
        <w:rPr>
          <w:rFonts w:ascii="Times New Roman" w:hAnsi="Times New Roman" w:cs="Times New Roman"/>
          <w:sz w:val="28"/>
          <w:szCs w:val="28"/>
        </w:rPr>
        <w:t xml:space="preserve">Освоение детьми содержания программ осуществляется не только в новых форматах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 но и при сохранении результативного опыта дошкольного образования (фронтальных, подгрупповых, индивидуальных занятий).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w:t>
      </w:r>
    </w:p>
    <w:p w14:paraId="46422C20" w14:textId="77777777" w:rsidR="00D31EE3" w:rsidRDefault="00D31EE3" w:rsidP="00C25AB2">
      <w:pPr>
        <w:pStyle w:val="a5"/>
        <w:shd w:val="clear" w:color="auto" w:fill="FFFFFF"/>
        <w:spacing w:before="0" w:beforeAutospacing="0" w:after="0" w:afterAutospacing="0"/>
        <w:ind w:firstLine="709"/>
        <w:jc w:val="both"/>
        <w:rPr>
          <w:sz w:val="28"/>
          <w:szCs w:val="28"/>
        </w:rPr>
      </w:pPr>
      <w:r w:rsidRPr="00D31EE3">
        <w:rPr>
          <w:sz w:val="28"/>
          <w:szCs w:val="28"/>
        </w:rPr>
        <w:t xml:space="preserve">Цели и задачи каждой Программы (образования, воспитания, </w:t>
      </w:r>
      <w:r w:rsidRPr="00273224">
        <w:rPr>
          <w:sz w:val="28"/>
          <w:szCs w:val="28"/>
        </w:rPr>
        <w:t>коррекционно-развивающей работы</w:t>
      </w:r>
      <w:r w:rsidRPr="00D31EE3">
        <w:rPr>
          <w:sz w:val="28"/>
          <w:szCs w:val="28"/>
        </w:rPr>
        <w:t>) реализуются в образовательных областях во всех видах деятельности</w:t>
      </w:r>
      <w:r w:rsidR="00615B2B">
        <w:rPr>
          <w:sz w:val="28"/>
          <w:szCs w:val="28"/>
        </w:rPr>
        <w:t xml:space="preserve"> детей </w:t>
      </w:r>
      <w:r w:rsidR="000035FE">
        <w:rPr>
          <w:sz w:val="28"/>
          <w:szCs w:val="28"/>
        </w:rPr>
        <w:t>4</w:t>
      </w:r>
      <w:r w:rsidR="00314118">
        <w:rPr>
          <w:sz w:val="28"/>
          <w:szCs w:val="28"/>
        </w:rPr>
        <w:t>-</w:t>
      </w:r>
      <w:r w:rsidR="000035FE">
        <w:rPr>
          <w:sz w:val="28"/>
          <w:szCs w:val="28"/>
        </w:rPr>
        <w:t>5</w:t>
      </w:r>
      <w:r w:rsidR="00615B2B">
        <w:rPr>
          <w:sz w:val="28"/>
          <w:szCs w:val="28"/>
        </w:rPr>
        <w:t xml:space="preserve"> лет</w:t>
      </w:r>
      <w:r w:rsidRPr="00D31EE3">
        <w:rPr>
          <w:sz w:val="28"/>
          <w:szCs w:val="28"/>
        </w:rPr>
        <w:t xml:space="preserve">, обозначенных во ФГОС ДО: </w:t>
      </w:r>
    </w:p>
    <w:p w14:paraId="73A3A0A3" w14:textId="77777777" w:rsidR="008F1A9E" w:rsidRPr="008F1A9E" w:rsidRDefault="008F1A9E" w:rsidP="00C25AB2">
      <w:pPr>
        <w:spacing w:after="0" w:line="240" w:lineRule="auto"/>
        <w:jc w:val="both"/>
        <w:rPr>
          <w:rFonts w:ascii="Times New Roman" w:hAnsi="Times New Roman" w:cs="Times New Roman"/>
          <w:sz w:val="28"/>
          <w:szCs w:val="28"/>
        </w:rPr>
      </w:pPr>
      <w:r w:rsidRPr="008F1A9E">
        <w:rPr>
          <w:rFonts w:ascii="Times New Roman" w:hAnsi="Times New Roman" w:cs="Times New Roman"/>
          <w:b/>
          <w:bCs/>
          <w:iCs/>
          <w:sz w:val="28"/>
          <w:szCs w:val="28"/>
        </w:rPr>
        <w:t>в дошкольном возрасте</w:t>
      </w:r>
      <w:r w:rsidRPr="008F1A9E">
        <w:rPr>
          <w:rFonts w:ascii="Times New Roman" w:hAnsi="Times New Roman" w:cs="Times New Roman"/>
          <w:sz w:val="28"/>
          <w:szCs w:val="28"/>
        </w:rPr>
        <w:t xml:space="preserve"> -  игровая деятельность (сюжетно-ролевая, театрализованная, режиссерская, строительно-конструктивная, дидактическая, подвижная и др.); общение со взрослым (ситуативно-деловое, внеситуативно-познавательное, внеситуативно-личностное) и сверстниками (ситуативно-деловое, внеситуативно-деловое); речевая (слушание речи взрослого и сверстников, активная диалогическая  и монологическая речь); познавательно-исследовательская деятельность и  экспериментирование; изобразительная деятельность (рисование, лепка, аппликация) и конструирование из разных материалов по образцу, условию и замыслу ребенка; двигательная (основные виды движений, общеразвивающие и спортивные упражнения, подвижные и элементы спортивных игр и др.); элементарная трудовая деятельность (самообслуживание, хозяйственно-бытовой труд, труд в природе, ручной труд); музыкальная (слушание и понимание музыкальных произведений, пение, музыкально-ритмические движения, игра на детских музыкальных инструментах).</w:t>
      </w:r>
    </w:p>
    <w:p w14:paraId="67568553" w14:textId="77777777" w:rsidR="008F1A9E" w:rsidRPr="008F1A9E" w:rsidRDefault="008F1A9E" w:rsidP="00C25AB2">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8F1A9E">
        <w:rPr>
          <w:rFonts w:ascii="Times New Roman" w:hAnsi="Times New Roman" w:cs="Times New Roman"/>
          <w:sz w:val="28"/>
          <w:szCs w:val="28"/>
        </w:rPr>
        <w:t xml:space="preserve">Реализация Программ (образования, воспитания, </w:t>
      </w:r>
      <w:r w:rsidRPr="00273224">
        <w:rPr>
          <w:rFonts w:ascii="Times New Roman" w:hAnsi="Times New Roman" w:cs="Times New Roman"/>
          <w:sz w:val="28"/>
          <w:szCs w:val="28"/>
        </w:rPr>
        <w:t xml:space="preserve">коррекционно-развивающей работы) </w:t>
      </w:r>
      <w:r w:rsidRPr="008F1A9E">
        <w:rPr>
          <w:rFonts w:ascii="Times New Roman" w:hAnsi="Times New Roman" w:cs="Times New Roman"/>
          <w:sz w:val="28"/>
          <w:szCs w:val="28"/>
        </w:rPr>
        <w:t>предполагает их интеграцию в едином образовательном процессе,  предусматривает взаимодействие с разными субъектами образовательных отношений, осуществляется с учетом принципов дошкольного образования, зафиксированных во ФГОС ДО (</w:t>
      </w:r>
      <w:r w:rsidRPr="008F1A9E">
        <w:rPr>
          <w:rFonts w:ascii="Times New Roman" w:hAnsi="Times New Roman" w:cs="Times New Roman"/>
          <w:color w:val="000000"/>
          <w:sz w:val="28"/>
          <w:szCs w:val="28"/>
        </w:rPr>
        <w:t xml:space="preserve">полноценное проживание ребенком всех этапов детства, обогащение (амплификация) детского развития; индивидуализация дошкольного образования, содействие и сотрудничество детей и взрослых, признание ребенка </w:t>
      </w:r>
      <w:r w:rsidRPr="008F1A9E">
        <w:rPr>
          <w:rFonts w:ascii="Times New Roman" w:hAnsi="Times New Roman" w:cs="Times New Roman"/>
          <w:color w:val="000000"/>
          <w:sz w:val="28"/>
          <w:szCs w:val="28"/>
        </w:rPr>
        <w:lastRenderedPageBreak/>
        <w:t>полноценным участником (субъектом) образовательных отношений, сотрудничество с семьей, приобщение детей к социокультурным нормам, традициям семьи, общества и государства и др.)</w:t>
      </w:r>
    </w:p>
    <w:p w14:paraId="7D45A195" w14:textId="77777777" w:rsidR="00D31EE3" w:rsidRDefault="008F1A9E" w:rsidP="00C25AB2">
      <w:pPr>
        <w:pStyle w:val="a5"/>
        <w:spacing w:before="0" w:beforeAutospacing="0" w:after="0" w:afterAutospacing="0"/>
        <w:ind w:firstLine="709"/>
        <w:jc w:val="both"/>
        <w:rPr>
          <w:rFonts w:eastAsia="TimesNewRomanPSMT"/>
          <w:sz w:val="28"/>
          <w:szCs w:val="28"/>
        </w:rPr>
      </w:pPr>
      <w:r w:rsidRPr="008F1A9E">
        <w:rPr>
          <w:rFonts w:eastAsia="TimesNewRomanPSMT"/>
          <w:sz w:val="28"/>
          <w:szCs w:val="28"/>
        </w:rPr>
        <w:t xml:space="preserve">Соблюдение требований к реализации программы способствует созданию единой образовательной среды и способствует преемственности дошкольного и начального общего образования. </w:t>
      </w:r>
    </w:p>
    <w:p w14:paraId="7354C890" w14:textId="77777777" w:rsidR="008F1A9E" w:rsidRPr="008F1A9E" w:rsidRDefault="008F1A9E" w:rsidP="00C25AB2">
      <w:pPr>
        <w:pStyle w:val="a5"/>
        <w:spacing w:before="0" w:beforeAutospacing="0" w:after="0" w:afterAutospacing="0"/>
        <w:ind w:firstLine="709"/>
        <w:jc w:val="both"/>
        <w:rPr>
          <w:sz w:val="28"/>
          <w:szCs w:val="28"/>
        </w:rPr>
      </w:pPr>
    </w:p>
    <w:p w14:paraId="169F2AD6"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 Программа образования</w:t>
      </w:r>
    </w:p>
    <w:p w14:paraId="733B0438"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2.2.1. Пояснительная записка</w:t>
      </w:r>
    </w:p>
    <w:p w14:paraId="3A1DC630" w14:textId="77777777" w:rsidR="008F1A9E" w:rsidRPr="008F1A9E" w:rsidRDefault="008F1A9E" w:rsidP="00C25AB2">
      <w:pPr>
        <w:widowControl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F1A9E">
        <w:rPr>
          <w:rFonts w:ascii="Times New Roman" w:hAnsi="Times New Roman" w:cs="Times New Roman"/>
          <w:color w:val="000000"/>
          <w:sz w:val="28"/>
          <w:szCs w:val="28"/>
        </w:rPr>
        <w:t xml:space="preserve">Программа образования определяет содержательные линии образовательной деятельности, реализуемые по основным направлениям развития и образования детей </w:t>
      </w:r>
      <w:r w:rsidR="000035FE">
        <w:rPr>
          <w:rFonts w:ascii="Times New Roman" w:hAnsi="Times New Roman" w:cs="Times New Roman"/>
          <w:color w:val="000000"/>
          <w:sz w:val="28"/>
          <w:szCs w:val="28"/>
        </w:rPr>
        <w:t>4</w:t>
      </w:r>
      <w:r w:rsidR="00314118">
        <w:rPr>
          <w:rFonts w:ascii="Times New Roman" w:hAnsi="Times New Roman" w:cs="Times New Roman"/>
          <w:color w:val="000000"/>
          <w:sz w:val="28"/>
          <w:szCs w:val="28"/>
        </w:rPr>
        <w:t>-</w:t>
      </w:r>
      <w:r w:rsidR="000035FE">
        <w:rPr>
          <w:rFonts w:ascii="Times New Roman" w:hAnsi="Times New Roman" w:cs="Times New Roman"/>
          <w:color w:val="000000"/>
          <w:sz w:val="28"/>
          <w:szCs w:val="28"/>
        </w:rPr>
        <w:t>5</w:t>
      </w:r>
      <w:r>
        <w:rPr>
          <w:rFonts w:ascii="Times New Roman" w:hAnsi="Times New Roman" w:cs="Times New Roman"/>
          <w:color w:val="000000"/>
          <w:sz w:val="28"/>
          <w:szCs w:val="28"/>
        </w:rPr>
        <w:t xml:space="preserve"> лет</w:t>
      </w:r>
      <w:r w:rsidRPr="008F1A9E">
        <w:rPr>
          <w:rFonts w:ascii="Times New Roman" w:hAnsi="Times New Roman" w:cs="Times New Roman"/>
          <w:color w:val="000000"/>
          <w:sz w:val="28"/>
          <w:szCs w:val="28"/>
        </w:rPr>
        <w:t xml:space="preserve"> (образовательным областям).</w:t>
      </w:r>
    </w:p>
    <w:p w14:paraId="2349045E" w14:textId="77777777" w:rsidR="008F1A9E" w:rsidRDefault="008F1A9E" w:rsidP="00C25AB2">
      <w:pPr>
        <w:widowControl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F1A9E">
        <w:rPr>
          <w:rFonts w:ascii="Times New Roman" w:hAnsi="Times New Roman" w:cs="Times New Roman"/>
          <w:color w:val="000000"/>
          <w:sz w:val="28"/>
          <w:szCs w:val="28"/>
        </w:rPr>
        <w:t xml:space="preserve">В каждой образовательной области сформулированы задачи, содержание образовательной деятельности, предусмотренное для освоения в </w:t>
      </w:r>
      <w:r>
        <w:rPr>
          <w:rFonts w:ascii="Times New Roman" w:hAnsi="Times New Roman" w:cs="Times New Roman"/>
          <w:color w:val="000000"/>
          <w:sz w:val="28"/>
          <w:szCs w:val="28"/>
        </w:rPr>
        <w:t>данной</w:t>
      </w:r>
      <w:r w:rsidRPr="008F1A9E">
        <w:rPr>
          <w:rFonts w:ascii="Times New Roman" w:hAnsi="Times New Roman" w:cs="Times New Roman"/>
          <w:color w:val="000000"/>
          <w:sz w:val="28"/>
          <w:szCs w:val="28"/>
        </w:rPr>
        <w:t xml:space="preserve"> возрастной группе, а также результаты, которые могут быть достигнуты детьми при целенаправленной систематической работе с ними.</w:t>
      </w:r>
    </w:p>
    <w:p w14:paraId="43395753" w14:textId="77777777" w:rsidR="008F1A9E" w:rsidRPr="008F1A9E" w:rsidRDefault="008F1A9E" w:rsidP="00C25AB2">
      <w:pPr>
        <w:widowControl w:val="0"/>
        <w:spacing w:after="0" w:line="240" w:lineRule="auto"/>
        <w:jc w:val="both"/>
        <w:rPr>
          <w:rFonts w:ascii="Times New Roman" w:hAnsi="Times New Roman" w:cs="Times New Roman"/>
          <w:color w:val="000000"/>
          <w:sz w:val="28"/>
          <w:szCs w:val="28"/>
        </w:rPr>
      </w:pPr>
    </w:p>
    <w:p w14:paraId="09D7E871"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 Задачи и содержание образования по образовательным областям</w:t>
      </w:r>
    </w:p>
    <w:p w14:paraId="3AFCEFFF"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2.2.2.1. Социально-коммуникативное развитие</w:t>
      </w:r>
    </w:p>
    <w:p w14:paraId="6F5B8DE3" w14:textId="41F54CA9" w:rsidR="00314118" w:rsidRDefault="00FE69E5"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2B6981ED" w14:textId="77777777" w:rsidR="00AD1B33" w:rsidRDefault="00AD1B33" w:rsidP="00AD1B33">
      <w:pPr>
        <w:pStyle w:val="pboth"/>
        <w:shd w:val="clear" w:color="auto" w:fill="FFFFFF"/>
        <w:spacing w:before="0" w:beforeAutospacing="0" w:after="0" w:afterAutospacing="0" w:line="293" w:lineRule="atLeast"/>
        <w:jc w:val="both"/>
        <w:rPr>
          <w:color w:val="000000"/>
          <w:sz w:val="28"/>
          <w:szCs w:val="28"/>
        </w:rPr>
      </w:pPr>
      <w:r>
        <w:rPr>
          <w:color w:val="000000"/>
          <w:sz w:val="28"/>
          <w:szCs w:val="28"/>
        </w:rPr>
        <w:t xml:space="preserve">        </w:t>
      </w:r>
      <w:r w:rsidR="000035FE" w:rsidRPr="000035FE">
        <w:rPr>
          <w:color w:val="000000"/>
          <w:sz w:val="28"/>
          <w:szCs w:val="28"/>
        </w:rPr>
        <w:t>В области социально-коммуникативного развития основными задачами образовательной деятельности являются:</w:t>
      </w:r>
      <w:bookmarkStart w:id="8" w:name="100318"/>
      <w:bookmarkEnd w:id="8"/>
    </w:p>
    <w:p w14:paraId="09AA2C08" w14:textId="77777777" w:rsidR="000035FE" w:rsidRPr="000035FE" w:rsidRDefault="000035FE" w:rsidP="00AD1B33">
      <w:pPr>
        <w:pStyle w:val="pboth"/>
        <w:shd w:val="clear" w:color="auto" w:fill="FFFFFF"/>
        <w:spacing w:before="0" w:beforeAutospacing="0" w:after="0" w:afterAutospacing="0" w:line="293" w:lineRule="atLeast"/>
        <w:jc w:val="both"/>
        <w:rPr>
          <w:color w:val="000000"/>
          <w:sz w:val="28"/>
          <w:szCs w:val="28"/>
        </w:rPr>
      </w:pPr>
      <w:r w:rsidRPr="000035FE">
        <w:rPr>
          <w:color w:val="000000"/>
          <w:sz w:val="28"/>
          <w:szCs w:val="28"/>
        </w:rPr>
        <w:t>в сфере социальных отношений:</w:t>
      </w:r>
    </w:p>
    <w:p w14:paraId="6067D498" w14:textId="77777777" w:rsidR="000035FE" w:rsidRPr="000035FE" w:rsidRDefault="000035FE" w:rsidP="00AD1B33">
      <w:pPr>
        <w:pStyle w:val="pboth"/>
        <w:shd w:val="clear" w:color="auto" w:fill="FFFFFF"/>
        <w:spacing w:before="0" w:beforeAutospacing="0" w:after="0" w:afterAutospacing="0" w:line="293" w:lineRule="atLeast"/>
        <w:jc w:val="both"/>
        <w:rPr>
          <w:color w:val="000000"/>
          <w:sz w:val="28"/>
          <w:szCs w:val="28"/>
        </w:rPr>
      </w:pPr>
      <w:bookmarkStart w:id="9" w:name="100319"/>
      <w:bookmarkEnd w:id="9"/>
      <w:r w:rsidRPr="000035FE">
        <w:rPr>
          <w:color w:val="000000"/>
          <w:sz w:val="28"/>
          <w:szCs w:val="28"/>
        </w:rPr>
        <w:t>формировать положительную самооценку, уверенность в своих силах, стремление к самостоятельности;</w:t>
      </w:r>
    </w:p>
    <w:p w14:paraId="0A53B313" w14:textId="77777777" w:rsidR="000035FE" w:rsidRPr="000035FE" w:rsidRDefault="000035FE" w:rsidP="00AD1B33">
      <w:pPr>
        <w:pStyle w:val="pboth"/>
        <w:shd w:val="clear" w:color="auto" w:fill="FFFFFF"/>
        <w:spacing w:before="0" w:beforeAutospacing="0" w:after="0" w:afterAutospacing="0" w:line="293" w:lineRule="atLeast"/>
        <w:jc w:val="both"/>
        <w:rPr>
          <w:color w:val="000000"/>
          <w:sz w:val="28"/>
          <w:szCs w:val="28"/>
        </w:rPr>
      </w:pPr>
      <w:bookmarkStart w:id="10" w:name="100320"/>
      <w:bookmarkEnd w:id="10"/>
      <w:r w:rsidRPr="000035FE">
        <w:rPr>
          <w:color w:val="000000"/>
          <w:sz w:val="28"/>
          <w:szCs w:val="28"/>
        </w:rPr>
        <w:t>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14:paraId="480989F0"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11" w:name="100321"/>
      <w:bookmarkEnd w:id="11"/>
      <w:r w:rsidRPr="000035FE">
        <w:rPr>
          <w:color w:val="000000"/>
          <w:sz w:val="28"/>
          <w:szCs w:val="28"/>
        </w:rPr>
        <w:t>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14:paraId="30FD9235"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12" w:name="100322"/>
      <w:bookmarkEnd w:id="12"/>
      <w:r w:rsidRPr="000035FE">
        <w:rPr>
          <w:color w:val="000000"/>
          <w:sz w:val="28"/>
          <w:szCs w:val="28"/>
        </w:rPr>
        <w:t>воспитывать доброжелательное отношение ко взрослым и детям;</w:t>
      </w:r>
    </w:p>
    <w:p w14:paraId="0ADEC2D0"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13" w:name="100323"/>
      <w:bookmarkEnd w:id="13"/>
      <w:r w:rsidRPr="000035FE">
        <w:rPr>
          <w:color w:val="000000"/>
          <w:sz w:val="28"/>
          <w:szCs w:val="28"/>
        </w:rPr>
        <w:t>воспитывать культуру общения со взрослыми и сверстниками, желание выполнять правила поведения, быть вежливыми в общении со взрослыми и сверстниками;</w:t>
      </w:r>
    </w:p>
    <w:p w14:paraId="1EE46AF3"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14" w:name="100324"/>
      <w:bookmarkEnd w:id="14"/>
      <w:r w:rsidRPr="000035FE">
        <w:rPr>
          <w:color w:val="000000"/>
          <w:sz w:val="28"/>
          <w:szCs w:val="28"/>
        </w:rPr>
        <w:t>развивать стремление к совместным играм, взаимодействию в паре или небольшой подгруппе, к взаимодействию в практической деятельности;</w:t>
      </w:r>
    </w:p>
    <w:p w14:paraId="3BE7A765"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15" w:name="100325"/>
      <w:bookmarkEnd w:id="15"/>
      <w:r w:rsidRPr="000035FE">
        <w:rPr>
          <w:color w:val="000000"/>
          <w:sz w:val="28"/>
          <w:szCs w:val="28"/>
        </w:rPr>
        <w:t>в области формирования основ гражданственности и патриотизма:</w:t>
      </w:r>
    </w:p>
    <w:p w14:paraId="410DB398"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16" w:name="100326"/>
      <w:bookmarkEnd w:id="16"/>
      <w:r w:rsidRPr="000035FE">
        <w:rPr>
          <w:color w:val="000000"/>
          <w:sz w:val="28"/>
          <w:szCs w:val="28"/>
        </w:rPr>
        <w:t>воспитывать уважительное отношение к Родине, символам страны, памятным датам;</w:t>
      </w:r>
    </w:p>
    <w:p w14:paraId="45AFA942"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17" w:name="100327"/>
      <w:bookmarkEnd w:id="17"/>
      <w:r w:rsidRPr="000035FE">
        <w:rPr>
          <w:color w:val="000000"/>
          <w:sz w:val="28"/>
          <w:szCs w:val="28"/>
        </w:rPr>
        <w:lastRenderedPageBreak/>
        <w:t>воспитывать гордость за достижения страны в области спорта, науки, искусства и других областях;</w:t>
      </w:r>
    </w:p>
    <w:p w14:paraId="7EFD170C"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18" w:name="100328"/>
      <w:bookmarkEnd w:id="18"/>
      <w:r w:rsidRPr="000035FE">
        <w:rPr>
          <w:color w:val="000000"/>
          <w:sz w:val="28"/>
          <w:szCs w:val="28"/>
        </w:rPr>
        <w:t>развивать интерес детей к основным достопримечательностям населенного пункта, в котором они живут.</w:t>
      </w:r>
    </w:p>
    <w:p w14:paraId="4E6A31E7"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19" w:name="100329"/>
      <w:bookmarkEnd w:id="19"/>
      <w:r w:rsidRPr="000035FE">
        <w:rPr>
          <w:color w:val="000000"/>
          <w:sz w:val="28"/>
          <w:szCs w:val="28"/>
        </w:rPr>
        <w:t>в сфере трудового воспитания:</w:t>
      </w:r>
    </w:p>
    <w:p w14:paraId="5B093F36"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20" w:name="100330"/>
      <w:bookmarkEnd w:id="20"/>
      <w:r w:rsidRPr="000035FE">
        <w:rPr>
          <w:color w:val="000000"/>
          <w:sz w:val="28"/>
          <w:szCs w:val="28"/>
        </w:rPr>
        <w:t>формировать представления об отдельных профессиях взрослых на основе ознакомления с конкретными видами труда;</w:t>
      </w:r>
    </w:p>
    <w:p w14:paraId="0CCAE1B9"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21" w:name="100331"/>
      <w:bookmarkEnd w:id="21"/>
      <w:r w:rsidRPr="000035FE">
        <w:rPr>
          <w:color w:val="000000"/>
          <w:sz w:val="28"/>
          <w:szCs w:val="28"/>
        </w:rPr>
        <w:t>воспитывать уважение и благодарность взрослым за их труд, заботу о детях;</w:t>
      </w:r>
    </w:p>
    <w:p w14:paraId="5E422749"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22" w:name="103055"/>
      <w:bookmarkEnd w:id="22"/>
      <w:r w:rsidRPr="000035FE">
        <w:rPr>
          <w:color w:val="000000"/>
          <w:sz w:val="28"/>
          <w:szCs w:val="28"/>
        </w:rPr>
        <w:t>вовлекать в простейшие процессы хозяйственно-бытового труда;</w:t>
      </w:r>
    </w:p>
    <w:p w14:paraId="2AE9F463"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23" w:name="100332"/>
      <w:bookmarkEnd w:id="23"/>
      <w:r w:rsidRPr="000035FE">
        <w:rPr>
          <w:color w:val="000000"/>
          <w:sz w:val="28"/>
          <w:szCs w:val="28"/>
        </w:rPr>
        <w:t>развивать самостоятельность и уверенность в самообслуживании, желании включаться в повседневные трудовые дела в ДОО и семье;</w:t>
      </w:r>
    </w:p>
    <w:p w14:paraId="6C513DC6"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24" w:name="100333"/>
      <w:bookmarkEnd w:id="24"/>
      <w:r w:rsidRPr="000035FE">
        <w:rPr>
          <w:color w:val="000000"/>
          <w:sz w:val="28"/>
          <w:szCs w:val="28"/>
        </w:rPr>
        <w:t>в области формирования основ безопасного поведения:</w:t>
      </w:r>
    </w:p>
    <w:p w14:paraId="03BBBD89" w14:textId="77777777" w:rsidR="000035FE" w:rsidRPr="00273224" w:rsidRDefault="000035FE" w:rsidP="000035FE">
      <w:pPr>
        <w:pStyle w:val="pboth"/>
        <w:shd w:val="clear" w:color="auto" w:fill="FFFFFF"/>
        <w:spacing w:before="0" w:beforeAutospacing="0" w:after="0" w:afterAutospacing="0" w:line="293" w:lineRule="atLeast"/>
        <w:jc w:val="both"/>
        <w:rPr>
          <w:iCs/>
          <w:sz w:val="28"/>
          <w:szCs w:val="28"/>
        </w:rPr>
      </w:pPr>
      <w:bookmarkStart w:id="25" w:name="100334"/>
      <w:bookmarkEnd w:id="25"/>
      <w:r w:rsidRPr="00273224">
        <w:rPr>
          <w:iCs/>
          <w:sz w:val="28"/>
          <w:szCs w:val="28"/>
        </w:rPr>
        <w:t>обогащать представления детей об основных источниках и видах опасности в быту, на улице, в природе, в общении с незнакомыми людьми;</w:t>
      </w:r>
    </w:p>
    <w:p w14:paraId="5462D3C3" w14:textId="77777777" w:rsidR="000035FE" w:rsidRPr="00273224" w:rsidRDefault="000035FE" w:rsidP="000035FE">
      <w:pPr>
        <w:pStyle w:val="pboth"/>
        <w:shd w:val="clear" w:color="auto" w:fill="FFFFFF"/>
        <w:spacing w:before="0" w:beforeAutospacing="0" w:after="0" w:afterAutospacing="0" w:line="293" w:lineRule="atLeast"/>
        <w:jc w:val="both"/>
        <w:rPr>
          <w:iCs/>
          <w:sz w:val="28"/>
          <w:szCs w:val="28"/>
        </w:rPr>
      </w:pPr>
      <w:bookmarkStart w:id="26" w:name="100335"/>
      <w:bookmarkEnd w:id="26"/>
      <w:r w:rsidRPr="00273224">
        <w:rPr>
          <w:iCs/>
          <w:sz w:val="28"/>
          <w:szCs w:val="28"/>
        </w:rPr>
        <w:t>знакомить детей с простейшими способами безопасного поведения в опасных ситуациях;</w:t>
      </w:r>
    </w:p>
    <w:p w14:paraId="6E62B302" w14:textId="77777777" w:rsidR="000035FE" w:rsidRPr="00273224" w:rsidRDefault="000035FE" w:rsidP="000035FE">
      <w:pPr>
        <w:pStyle w:val="pboth"/>
        <w:shd w:val="clear" w:color="auto" w:fill="FFFFFF"/>
        <w:spacing w:before="0" w:beforeAutospacing="0" w:after="0" w:afterAutospacing="0" w:line="293" w:lineRule="atLeast"/>
        <w:jc w:val="both"/>
        <w:rPr>
          <w:iCs/>
          <w:sz w:val="28"/>
          <w:szCs w:val="28"/>
        </w:rPr>
      </w:pPr>
      <w:bookmarkStart w:id="27" w:name="100336"/>
      <w:bookmarkEnd w:id="27"/>
      <w:r w:rsidRPr="00273224">
        <w:rPr>
          <w:iCs/>
          <w:sz w:val="28"/>
          <w:szCs w:val="28"/>
        </w:rPr>
        <w:t>формировать представления о правилах безопасного дорожного движения в качестве пешехода и пассажира транспортного средства;</w:t>
      </w:r>
    </w:p>
    <w:p w14:paraId="5B7A4564" w14:textId="77777777" w:rsidR="000035FE" w:rsidRPr="00273224" w:rsidRDefault="000035FE" w:rsidP="000035FE">
      <w:pPr>
        <w:pStyle w:val="pboth"/>
        <w:shd w:val="clear" w:color="auto" w:fill="FFFFFF"/>
        <w:spacing w:before="0" w:beforeAutospacing="0" w:after="0" w:afterAutospacing="0" w:line="293" w:lineRule="atLeast"/>
        <w:jc w:val="both"/>
        <w:rPr>
          <w:iCs/>
          <w:sz w:val="28"/>
          <w:szCs w:val="28"/>
        </w:rPr>
      </w:pPr>
      <w:bookmarkStart w:id="28" w:name="100337"/>
      <w:bookmarkEnd w:id="28"/>
      <w:r w:rsidRPr="00273224">
        <w:rPr>
          <w:iCs/>
          <w:sz w:val="28"/>
          <w:szCs w:val="28"/>
        </w:rPr>
        <w:t>формировать представления о правилах безопасного использования электронных гаджетов, в том числе мобильных устройств, планшетов и прочее, исключая практическое использование электронных средств обучения.</w:t>
      </w:r>
    </w:p>
    <w:p w14:paraId="7CC4FC4B" w14:textId="77777777" w:rsidR="000035FE" w:rsidRPr="00A77202" w:rsidRDefault="000035FE" w:rsidP="000035FE">
      <w:pPr>
        <w:spacing w:after="0" w:line="240" w:lineRule="auto"/>
        <w:ind w:firstLine="567"/>
        <w:jc w:val="both"/>
        <w:rPr>
          <w:rFonts w:ascii="Times New Roman" w:hAnsi="Times New Roman" w:cs="Times New Roman"/>
          <w:b/>
          <w:iCs/>
          <w:sz w:val="28"/>
          <w:szCs w:val="28"/>
        </w:rPr>
      </w:pPr>
      <w:bookmarkStart w:id="29" w:name="100338"/>
      <w:bookmarkEnd w:id="29"/>
      <w:r w:rsidRPr="00A77202">
        <w:rPr>
          <w:rFonts w:ascii="Times New Roman" w:hAnsi="Times New Roman" w:cs="Times New Roman"/>
          <w:b/>
          <w:iCs/>
          <w:sz w:val="28"/>
          <w:szCs w:val="28"/>
        </w:rPr>
        <w:t xml:space="preserve">Региональный компонент: </w:t>
      </w:r>
    </w:p>
    <w:p w14:paraId="15509087" w14:textId="77777777" w:rsidR="00A77202" w:rsidRPr="00A77202" w:rsidRDefault="00A77202" w:rsidP="00A77202">
      <w:pPr>
        <w:pStyle w:val="ab"/>
        <w:rPr>
          <w:rFonts w:ascii="Times New Roman" w:hAnsi="Times New Roman" w:cs="Times New Roman"/>
          <w:b/>
          <w:sz w:val="28"/>
          <w:szCs w:val="28"/>
          <w:lang w:eastAsia="ru-RU"/>
        </w:rPr>
      </w:pPr>
      <w:r w:rsidRPr="00A77202">
        <w:rPr>
          <w:rFonts w:ascii="Times New Roman" w:hAnsi="Times New Roman" w:cs="Times New Roman"/>
          <w:sz w:val="28"/>
          <w:szCs w:val="28"/>
          <w:lang w:eastAsia="ru-RU"/>
        </w:rPr>
        <w:t>В области «Социально-коммуникативное развитие» основными задачами образовательной деятельности являются создание условий для развития положительного отношения ребенка к себе и другим людям, развития коммуникативной и социальной компетентности, в том числе информационно-социальной, развития игровой деятельности.</w:t>
      </w:r>
    </w:p>
    <w:p w14:paraId="47357D08"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В сфере развития положительного отношения ребенка к себе и другим людям</w:t>
      </w:r>
    </w:p>
    <w:p w14:paraId="6A0A8720"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Формировать представление ребенка о себе, родителях.  Рассматривая семейные фотографии, обращать внимание на черты его сходства с родителями. Учить определять эмоциональные состояния изображенных на фотоснимке людей, связывать их настроение с определенными событиями в жизни семьи.</w:t>
      </w:r>
    </w:p>
    <w:p w14:paraId="30EED40E" w14:textId="476B9720"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Формировать представления о семье, её национальном составе, своей принадлежности к ее членам, об их обязанностях и обязанностях самого ребенка; об интересах, увлечениях каждого члена семьи, семейном отдыхе. Воспитывать бережное отношение к семейным традициям.</w:t>
      </w:r>
      <w:r w:rsidRPr="00A77202">
        <w:rPr>
          <w:rFonts w:ascii="Times New Roman" w:hAnsi="Times New Roman" w:cs="Times New Roman"/>
          <w:sz w:val="28"/>
          <w:szCs w:val="28"/>
          <w:lang w:eastAsia="ru-RU"/>
        </w:rPr>
        <w:tab/>
      </w:r>
    </w:p>
    <w:p w14:paraId="5549F979" w14:textId="05918809"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Поддерживать интерес ребенка к событиям детства их родителей, о любимых играх и игрушках, о самых запоминающихся эпизодах из детства, которые могут быть созвучными интересам и чувствам самого ребенка.</w:t>
      </w:r>
    </w:p>
    <w:p w14:paraId="11F46F60"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В сфере развития коммуникативной и социальной компетентности, в том числе информационно-социальной</w:t>
      </w:r>
    </w:p>
    <w:p w14:paraId="6961763C"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lastRenderedPageBreak/>
        <w:t xml:space="preserve">Поддерживать потребность ребенка в общении со взрослым как источником разнообразной информации о природном и социальном мире, событиях в родном городе (селе), республике. </w:t>
      </w:r>
    </w:p>
    <w:p w14:paraId="5B01DD1F"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Одобрять инициативу общения на родном языке; вежливо откликаться на предложения общения со стороны других людей, устанавливать вербальные и невербальные контакты со взрослыми и детьми в различных видах деятельности. Поддерживать тему разговора, вести беседу на тему, интересующую собеседника.</w:t>
      </w:r>
    </w:p>
    <w:p w14:paraId="718CDBBB"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Способствовать проявлению интереса к культуре и нравам людей, говорящих на другом языке, обучать слушанию, помочь в овладении первичной коммуникацией, приобретении первоначальных навыков устной речи на втором государственном языке, развивать языковое чутье.</w:t>
      </w:r>
    </w:p>
    <w:p w14:paraId="43D67D3C" w14:textId="78BA5D8D"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Формировать культуру общения (приветливо здороваться и прощаться в зависимости от национальной принадлежности собеседника, благодарить за оказанную услугу, помощь, угощение, извиняться, доброжелательно обращаться с просьбой, предложением).</w:t>
      </w:r>
    </w:p>
    <w:p w14:paraId="168F3AA5"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Прививать осмотрительность в новых, необычных для ребенка, жизненных ситуациях, учить быть осторожным при встрече с незнакомыми людьми. Познакомить с правилами, ограничивающими контакты с незнакомыми людьми.</w:t>
      </w:r>
    </w:p>
    <w:p w14:paraId="0FC9893C"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ab/>
        <w:t>Приобщать детей к празднованию дня рождения детского сада, знаменательных дат города (села), республики, формировать чувство радости и удовлетворенности от участия в жизни детского сада (города, республики).</w:t>
      </w:r>
    </w:p>
    <w:p w14:paraId="41A28C9A" w14:textId="6377746D"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ab/>
        <w:t>Продолжать знакомство детей с режимом дня и с элементарными правилами поведения в детском саду, с правилами безопасного передвижения в помещении.</w:t>
      </w:r>
      <w:r w:rsidRPr="00A77202">
        <w:rPr>
          <w:rFonts w:ascii="Times New Roman" w:hAnsi="Times New Roman" w:cs="Times New Roman"/>
          <w:sz w:val="28"/>
          <w:szCs w:val="28"/>
          <w:lang w:eastAsia="ru-RU"/>
        </w:rPr>
        <w:tab/>
      </w:r>
      <w:r w:rsidRPr="00A77202">
        <w:rPr>
          <w:rFonts w:ascii="Times New Roman" w:hAnsi="Times New Roman" w:cs="Times New Roman"/>
          <w:sz w:val="28"/>
          <w:szCs w:val="28"/>
          <w:lang w:eastAsia="ru-RU"/>
        </w:rPr>
        <w:tab/>
      </w:r>
      <w:r w:rsidRPr="00A77202">
        <w:rPr>
          <w:rFonts w:ascii="Times New Roman" w:hAnsi="Times New Roman" w:cs="Times New Roman"/>
          <w:sz w:val="28"/>
          <w:szCs w:val="28"/>
          <w:lang w:eastAsia="ru-RU"/>
        </w:rPr>
        <w:tab/>
      </w:r>
    </w:p>
    <w:p w14:paraId="13F8C691"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Рассказать детям об опасностях переедания, приема в пищу недоброкачественных продуктов, употребления в больших дозах витаминов, лекарственных средств.</w:t>
      </w:r>
    </w:p>
    <w:p w14:paraId="49E65B41"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В сфере развития игровой деятельности</w:t>
      </w:r>
    </w:p>
    <w:p w14:paraId="25479765"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ab/>
        <w:t>Предлагать несложные сюжеты для игр на темы из окружающей жизни, быта народов, по мотивам произведений татарских писателей, поэтов, эпизодов из мультфильмов.</w:t>
      </w:r>
    </w:p>
    <w:p w14:paraId="4687BBCF"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ab/>
        <w:t>Оказывать помощь в организации взаимодействия детей со сверстниками на уровне ролевых и партнерских взаимоотношений, поощрять умение отбирать необходимые для игры предметы домашней утвари (ведра с коромыслом, казан, скалка и др.), предметы ряженья (национальный костюм, ювелирные украшения, ичиги и др.), народные игрушки, музыкальные инструменты и использовать их в соответствии с ролью.</w:t>
      </w:r>
    </w:p>
    <w:p w14:paraId="603CBDED" w14:textId="5F8DAD95"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ab/>
        <w:t>Инициировать создание построек, макета городских (сельских) улиц, дорог. Акцентировать внимание на различие пространственных характеристик объектов, их протяженности, на установление местоположения деталей (сверху, снизу, над, под и др.); поддерживать стремление к конструированию железных дорог, дорог с двусторонним движением, мостов, гаражей и др. Обеспечить связь конструкции с сюжетом игры и речевым сопров</w:t>
      </w:r>
      <w:r>
        <w:rPr>
          <w:rFonts w:ascii="Times New Roman" w:hAnsi="Times New Roman" w:cs="Times New Roman"/>
          <w:sz w:val="28"/>
          <w:szCs w:val="28"/>
          <w:lang w:eastAsia="ru-RU"/>
        </w:rPr>
        <w:t>о</w:t>
      </w:r>
      <w:r w:rsidRPr="00A77202">
        <w:rPr>
          <w:rFonts w:ascii="Times New Roman" w:hAnsi="Times New Roman" w:cs="Times New Roman"/>
          <w:sz w:val="28"/>
          <w:szCs w:val="28"/>
          <w:lang w:eastAsia="ru-RU"/>
        </w:rPr>
        <w:t>ждением.</w:t>
      </w:r>
    </w:p>
    <w:p w14:paraId="154F231D"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lastRenderedPageBreak/>
        <w:t>Активно поддерживать самодеятельную игру детей, появление игрового диалога в форме ролевых высказываний на татарском языке, стремление соответствовать реальному событию.</w:t>
      </w:r>
    </w:p>
    <w:p w14:paraId="1802C63C" w14:textId="59491354"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В театрализованных и режиссерских играх разыгрывать ситуации по несложным сюжетам (из мультфильмов по мотивам татарских народных сказок), используя куклы в национальной одежде, образные игрушки, бибабо, игрушки-самоделки и некоторые средства выразительности – жесты, мимику, интонацию.</w:t>
      </w:r>
    </w:p>
    <w:p w14:paraId="3D7BB633"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Практиковать досуговые игры, игры-ряженья, игры-развлечения, игры-забавы, проводимые преимущественно с народными игрушками, персонажами кукольного театра, музыкальными игрушками (курай, гармонь и др.).</w:t>
      </w:r>
    </w:p>
    <w:p w14:paraId="4E09AA87"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Организовывать</w:t>
      </w:r>
      <w:r w:rsidRPr="00A77202">
        <w:rPr>
          <w:rFonts w:ascii="Times New Roman" w:hAnsi="Times New Roman" w:cs="Times New Roman"/>
          <w:sz w:val="28"/>
          <w:szCs w:val="28"/>
          <w:lang w:eastAsia="ru-RU"/>
        </w:rPr>
        <w:tab/>
        <w:t>празднично-карнавальные игры, игры сезонного характера, приуроченные к праздникам «Сабантуй», «Карга боткасы», «Масленица» и др., развивать ощущение праздничной общности между взрослыми и детьми.</w:t>
      </w:r>
    </w:p>
    <w:p w14:paraId="2C0FC9D3" w14:textId="77777777" w:rsidR="000035FE" w:rsidRDefault="000035FE" w:rsidP="000035FE">
      <w:pPr>
        <w:pStyle w:val="pboth"/>
        <w:shd w:val="clear" w:color="auto" w:fill="FFFFFF"/>
        <w:spacing w:before="0" w:beforeAutospacing="0" w:after="0" w:afterAutospacing="0" w:line="293" w:lineRule="atLeast"/>
        <w:jc w:val="both"/>
        <w:rPr>
          <w:color w:val="000000"/>
          <w:sz w:val="28"/>
          <w:szCs w:val="28"/>
        </w:rPr>
      </w:pPr>
    </w:p>
    <w:p w14:paraId="4920B09F" w14:textId="77777777" w:rsidR="000035FE" w:rsidRPr="000035FE" w:rsidRDefault="00AD1B33" w:rsidP="000035FE">
      <w:pPr>
        <w:pStyle w:val="pboth"/>
        <w:shd w:val="clear" w:color="auto" w:fill="FFFFFF"/>
        <w:spacing w:before="0" w:beforeAutospacing="0" w:after="0" w:afterAutospacing="0" w:line="293" w:lineRule="atLeast"/>
        <w:jc w:val="both"/>
        <w:rPr>
          <w:color w:val="000000"/>
          <w:sz w:val="28"/>
          <w:szCs w:val="28"/>
        </w:rPr>
      </w:pPr>
      <w:r>
        <w:rPr>
          <w:color w:val="000000"/>
          <w:sz w:val="28"/>
          <w:szCs w:val="28"/>
        </w:rPr>
        <w:t xml:space="preserve">      </w:t>
      </w:r>
      <w:r w:rsidR="000035FE" w:rsidRPr="000035FE">
        <w:rPr>
          <w:color w:val="000000"/>
          <w:sz w:val="28"/>
          <w:szCs w:val="28"/>
        </w:rPr>
        <w:t>Содержание образовательной деятельности.</w:t>
      </w:r>
    </w:p>
    <w:p w14:paraId="06249404"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0" w:name="100339"/>
      <w:bookmarkEnd w:id="30"/>
      <w:r w:rsidRPr="000035FE">
        <w:rPr>
          <w:color w:val="000000"/>
          <w:sz w:val="28"/>
          <w:szCs w:val="28"/>
        </w:rPr>
        <w:t>В сфере социальных отношений.</w:t>
      </w:r>
    </w:p>
    <w:p w14:paraId="444EFF2C"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1" w:name="100340"/>
      <w:bookmarkEnd w:id="31"/>
      <w:r w:rsidRPr="000035FE">
        <w:rPr>
          <w:color w:val="000000"/>
          <w:sz w:val="28"/>
          <w:szCs w:val="28"/>
        </w:rPr>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гендерных различиях, семейных ролях и отношениях.</w:t>
      </w:r>
    </w:p>
    <w:p w14:paraId="25A00AC9"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2" w:name="100341"/>
      <w:bookmarkEnd w:id="32"/>
      <w:r w:rsidRPr="000035FE">
        <w:rPr>
          <w:color w:val="000000"/>
          <w:sz w:val="28"/>
          <w:szCs w:val="28"/>
        </w:rPr>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ребенку обнаружить свои ошибки и найти адекватный способ их устранения.</w:t>
      </w:r>
    </w:p>
    <w:p w14:paraId="07CA85A8"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3" w:name="100342"/>
      <w:bookmarkEnd w:id="33"/>
      <w:r w:rsidRPr="000035FE">
        <w:rPr>
          <w:color w:val="000000"/>
          <w:sz w:val="28"/>
          <w:szCs w:val="28"/>
        </w:rPr>
        <w:t>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(эмпатийного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 При чтении художественной 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14:paraId="7F764030"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4" w:name="100343"/>
      <w:bookmarkEnd w:id="34"/>
      <w:r w:rsidRPr="000035FE">
        <w:rPr>
          <w:color w:val="000000"/>
          <w:sz w:val="28"/>
          <w:szCs w:val="28"/>
        </w:rPr>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14:paraId="7689808C"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5" w:name="100344"/>
      <w:bookmarkEnd w:id="35"/>
      <w:r w:rsidRPr="000035FE">
        <w:rPr>
          <w:color w:val="000000"/>
          <w:sz w:val="28"/>
          <w:szCs w:val="28"/>
        </w:rPr>
        <w:t xml:space="preserve">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w:t>
      </w:r>
      <w:r w:rsidRPr="000035FE">
        <w:rPr>
          <w:color w:val="000000"/>
          <w:sz w:val="28"/>
          <w:szCs w:val="28"/>
        </w:rPr>
        <w:lastRenderedPageBreak/>
        <w:t>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(3 - 4 человека). Обеспечивает развитие личностного отношения ребенка к соблюдению или нарушению моральных норм при взаимодействии со сверстником.</w:t>
      </w:r>
    </w:p>
    <w:p w14:paraId="141578AB"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6" w:name="100345"/>
      <w:bookmarkEnd w:id="36"/>
      <w:r w:rsidRPr="000035FE">
        <w:rPr>
          <w:color w:val="000000"/>
          <w:sz w:val="28"/>
          <w:szCs w:val="28"/>
        </w:rPr>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14:paraId="16C2EAB3"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7" w:name="100346"/>
      <w:bookmarkEnd w:id="37"/>
      <w:r w:rsidRPr="000035FE">
        <w:rPr>
          <w:color w:val="000000"/>
          <w:sz w:val="28"/>
          <w:szCs w:val="28"/>
        </w:rPr>
        <w:t>Развивает позитивное отношение к ДОО: знакомит с педагогическими и иными работниками ДОО, с доступными для восприятия детьми правилами жизнедеятельности в ДОО; ее традициями; воспитывает бережное отношение к пространству и оборудованию ДОО. Обращает внимание детей на изменение и украшение ее помещений и территории, поддерживает инициативу детей и совместно планирует презентацию продуктов деятельности (рисунков, поделок) в пространстве группы и прилегающих к ней помещениях.</w:t>
      </w:r>
    </w:p>
    <w:p w14:paraId="4EB29FCE"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8" w:name="100347"/>
      <w:bookmarkEnd w:id="38"/>
      <w:r w:rsidRPr="000035FE">
        <w:rPr>
          <w:color w:val="000000"/>
          <w:sz w:val="28"/>
          <w:szCs w:val="28"/>
        </w:rPr>
        <w:t>В области формирования основ гражданственности и патриотизма.</w:t>
      </w:r>
    </w:p>
    <w:p w14:paraId="35A98651"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39" w:name="100348"/>
      <w:bookmarkEnd w:id="39"/>
      <w:r w:rsidRPr="000035FE">
        <w:rPr>
          <w:color w:val="000000"/>
          <w:sz w:val="28"/>
          <w:szCs w:val="28"/>
        </w:rPr>
        <w:t>Воспитывает уважительное отношение к нашей Родине -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14:paraId="43929B28"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0" w:name="100349"/>
      <w:bookmarkEnd w:id="40"/>
      <w:r w:rsidRPr="000035FE">
        <w:rPr>
          <w:color w:val="000000"/>
          <w:sz w:val="28"/>
          <w:szCs w:val="28"/>
        </w:rPr>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14:paraId="6A571D2E"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1" w:name="100350"/>
      <w:bookmarkEnd w:id="41"/>
      <w:r w:rsidRPr="000035FE">
        <w:rPr>
          <w:color w:val="000000"/>
          <w:sz w:val="28"/>
          <w:szCs w:val="28"/>
        </w:rPr>
        <w:t>Педагог обогащает представления детей о малой родине: знакомит с основными достопримечательностями населенного пункта, развивает интерес детей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14:paraId="2B074AC6"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2" w:name="100351"/>
      <w:bookmarkEnd w:id="42"/>
      <w:r w:rsidRPr="000035FE">
        <w:rPr>
          <w:color w:val="000000"/>
          <w:sz w:val="28"/>
          <w:szCs w:val="28"/>
        </w:rPr>
        <w:t>Поддерживает интерес к народной культуре страны (традициям, устному народному творчеству, народной музыке, танцам, играм, игрушкам).</w:t>
      </w:r>
    </w:p>
    <w:p w14:paraId="51CC5855"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3" w:name="100352"/>
      <w:bookmarkEnd w:id="43"/>
      <w:r w:rsidRPr="000035FE">
        <w:rPr>
          <w:color w:val="000000"/>
          <w:sz w:val="28"/>
          <w:szCs w:val="28"/>
        </w:rPr>
        <w:t>В сфере трудового воспитания.</w:t>
      </w:r>
    </w:p>
    <w:p w14:paraId="27659CE2"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4" w:name="100353"/>
      <w:bookmarkEnd w:id="44"/>
      <w:r w:rsidRPr="000035FE">
        <w:rPr>
          <w:color w:val="000000"/>
          <w:sz w:val="28"/>
          <w:szCs w:val="28"/>
        </w:rPr>
        <w:t xml:space="preserve">Педагог знакомит детей с содержанием и структурой процессов хозяйственно-бытового труда взрослых, обогащает их представления, организуя специальные образовательные ситуации с моделированием конкретных трудовых процессов взрослых, работающих в ДОО (как музыкальный руководитель готовится к занятиям с детьми, как электрик меняет </w:t>
      </w:r>
      <w:r w:rsidRPr="000035FE">
        <w:rPr>
          <w:color w:val="000000"/>
          <w:sz w:val="28"/>
          <w:szCs w:val="28"/>
        </w:rPr>
        <w:lastRenderedPageBreak/>
        <w:t>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продуктивный результат, вызывает у детей добрые и уважительные чувства к взрослым, которые заботятся о жизнедеятельности детей в ДОО.</w:t>
      </w:r>
    </w:p>
    <w:p w14:paraId="00404214"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5" w:name="100354"/>
      <w:bookmarkEnd w:id="45"/>
      <w:r w:rsidRPr="000035FE">
        <w:rPr>
          <w:color w:val="000000"/>
          <w:sz w:val="28"/>
          <w:szCs w:val="28"/>
        </w:rPr>
        <w:t>Педагог поддерживает инициативу детей узнать и рассказать о трудовой деятельности взрослых, поощряет коммуникативную активность ребенка, связанную с желанием рассказать о профессии мамы или папы, описать их трудовые действия, рассказать о результатах их труда.</w:t>
      </w:r>
    </w:p>
    <w:p w14:paraId="3C33A0AE"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6" w:name="100355"/>
      <w:bookmarkEnd w:id="46"/>
      <w:r w:rsidRPr="000035FE">
        <w:rPr>
          <w:color w:val="000000"/>
          <w:sz w:val="28"/>
          <w:szCs w:val="28"/>
        </w:rPr>
        <w:t>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экспериментирование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(водоотталкивающий) материал, мягкий (твердый) материал и тому подобное).</w:t>
      </w:r>
    </w:p>
    <w:p w14:paraId="23A7FB85"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7" w:name="100356"/>
      <w:bookmarkEnd w:id="47"/>
      <w:r w:rsidRPr="000035FE">
        <w:rPr>
          <w:color w:val="000000"/>
          <w:sz w:val="28"/>
          <w:szCs w:val="28"/>
        </w:rPr>
        <w:t>Педагог рассказывает детям о бытовой технике, помогающей взрослым организовать бытовой труд дома: стиральная и посудомоечная машины, пылесос, мультиварка, миксер, мясорубка; беседует с детьми о назначении бытовой техники, формирует представление о ее назначении для ускорения и облегчения процессов бытового труда.</w:t>
      </w:r>
    </w:p>
    <w:p w14:paraId="7E68EA0A"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8" w:name="100357"/>
      <w:bookmarkEnd w:id="48"/>
      <w:r w:rsidRPr="000035FE">
        <w:rPr>
          <w:color w:val="000000"/>
          <w:sz w:val="28"/>
          <w:szCs w:val="28"/>
        </w:rPr>
        <w:t>Педагог создает условия для позитивного включения детей в процессы самообслуживания 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результатов процесса самообслуживания. Одобряет действия детей, направленные на оказание взаимопомощи (помочь доделать поделку, помочь одеться, помочь убрать со стола и тому подобное).</w:t>
      </w:r>
    </w:p>
    <w:p w14:paraId="19E781D6"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49" w:name="100358"/>
      <w:bookmarkEnd w:id="49"/>
      <w:r w:rsidRPr="000035FE">
        <w:rPr>
          <w:color w:val="000000"/>
          <w:sz w:val="28"/>
          <w:szCs w:val="28"/>
        </w:rPr>
        <w:t>В процессе самообслуживания обращает внимание детей на необходимость бережного отношения к вещам: аккуратное складывание одежды, возвращение игрушек на место после игры и тому подобное. В процессе самообслуживания педагог напоминает детям о важности соблюдения очередности действий в трудовом процессе для достижения качественного результата, демонстрирует детям приемы самоконтроля для оценки результата, поощряет действия детей, направленные на применение способов самоконтроля в процессе выполнения действий.</w:t>
      </w:r>
    </w:p>
    <w:p w14:paraId="616CC07D"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50" w:name="100359"/>
      <w:bookmarkEnd w:id="50"/>
      <w:r w:rsidRPr="000035FE">
        <w:rPr>
          <w:color w:val="000000"/>
          <w:sz w:val="28"/>
          <w:szCs w:val="28"/>
        </w:rPr>
        <w:t>В области формирования основ безопасности поведения.</w:t>
      </w:r>
    </w:p>
    <w:p w14:paraId="24215BC5"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51" w:name="100360"/>
      <w:bookmarkEnd w:id="51"/>
      <w:r w:rsidRPr="000035FE">
        <w:rPr>
          <w:color w:val="000000"/>
          <w:sz w:val="28"/>
          <w:szCs w:val="28"/>
        </w:rPr>
        <w:t>Педагог способствует обогащению представлений детей об основных правилах безопасного поведения в быту, в природе, на улице, в реальном общении с незнакомыми людьми и в телефонных разговорах с ними.</w:t>
      </w:r>
    </w:p>
    <w:p w14:paraId="2ECA5EAC"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52" w:name="100361"/>
      <w:bookmarkEnd w:id="52"/>
      <w:r w:rsidRPr="000035FE">
        <w:rPr>
          <w:color w:val="000000"/>
          <w:sz w:val="28"/>
          <w:szCs w:val="28"/>
        </w:rPr>
        <w:t xml:space="preserve">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стремление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w:t>
      </w:r>
      <w:r w:rsidRPr="000035FE">
        <w:rPr>
          <w:color w:val="000000"/>
          <w:sz w:val="28"/>
          <w:szCs w:val="28"/>
        </w:rPr>
        <w:lastRenderedPageBreak/>
        <w:t>примеры. Обсуждает с детьми, что порядок в доме и ДОО необходимо соблюдать не только для красоты, но и для безопасности человека, что предметы и игрушки необходимо класть на свое место.</w:t>
      </w:r>
    </w:p>
    <w:p w14:paraId="249EB89D"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53" w:name="100362"/>
      <w:bookmarkEnd w:id="53"/>
      <w:r w:rsidRPr="000035FE">
        <w:rPr>
          <w:color w:val="000000"/>
          <w:sz w:val="28"/>
          <w:szCs w:val="28"/>
        </w:rPr>
        <w:t>Рассматривает вместе с детьми картинки с правилами и алгоритмами поведения в ситуациях, опасных для здоровья и жизни, которые могут произойти с детьми дома, в условиях ДОО, в ближайшем с домом окружении: если неосторожно пользоваться, брать без разрешения или играть острыми, колющими, режущими предметами, то можно порезаться или уколоться, лучше предупредить взрослого и пользоваться только под его присмотром.</w:t>
      </w:r>
    </w:p>
    <w:p w14:paraId="781D277D" w14:textId="77777777" w:rsidR="000035FE" w:rsidRPr="000035FE" w:rsidRDefault="000035FE" w:rsidP="000035FE">
      <w:pPr>
        <w:pStyle w:val="pboth"/>
        <w:shd w:val="clear" w:color="auto" w:fill="FFFFFF"/>
        <w:spacing w:before="0" w:beforeAutospacing="0" w:after="0" w:afterAutospacing="0" w:line="293" w:lineRule="atLeast"/>
        <w:jc w:val="both"/>
        <w:rPr>
          <w:color w:val="000000"/>
          <w:sz w:val="28"/>
          <w:szCs w:val="28"/>
        </w:rPr>
      </w:pPr>
      <w:bookmarkStart w:id="54" w:name="100363"/>
      <w:bookmarkEnd w:id="54"/>
      <w:r w:rsidRPr="000035FE">
        <w:rPr>
          <w:color w:val="000000"/>
          <w:sz w:val="28"/>
          <w:szCs w:val="28"/>
        </w:rPr>
        <w:t>Создает игровые ситуации, в которых ребенок может закрепить опыт безопасного поведения в быту, на улице, в природе, в общении с незнакомыми людьми. Обсуждают с детьми правила безопасного поведения в чрезвычайных ситуациях: как позвать взрослого на помощь, как вызвать помощь по мобильному устройству и тому подобное.</w:t>
      </w:r>
    </w:p>
    <w:p w14:paraId="1180D90E" w14:textId="77777777" w:rsidR="00E173C6"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2.2.2.2. Познавательное развитие</w:t>
      </w:r>
    </w:p>
    <w:p w14:paraId="66AB68AC" w14:textId="77777777" w:rsidR="0090194B" w:rsidRDefault="00E173C6" w:rsidP="0090194B">
      <w:pPr>
        <w:pStyle w:val="pboth"/>
        <w:shd w:val="clear" w:color="auto" w:fill="FFFFFF"/>
        <w:spacing w:before="0" w:beforeAutospacing="0" w:after="0" w:afterAutospacing="0" w:line="293" w:lineRule="atLeast"/>
        <w:jc w:val="both"/>
        <w:rPr>
          <w:color w:val="000000"/>
          <w:sz w:val="28"/>
          <w:szCs w:val="28"/>
        </w:rPr>
      </w:pPr>
      <w:r>
        <w:rPr>
          <w:sz w:val="28"/>
          <w:szCs w:val="28"/>
        </w:rPr>
        <w:t xml:space="preserve">     </w:t>
      </w:r>
      <w:r w:rsidR="0090194B" w:rsidRPr="0090194B">
        <w:rPr>
          <w:color w:val="000000"/>
          <w:sz w:val="28"/>
          <w:szCs w:val="28"/>
        </w:rPr>
        <w:t>В области познавательного развития основными задачами образовательной деятельности являются:</w:t>
      </w:r>
      <w:bookmarkStart w:id="55" w:name="100536"/>
      <w:bookmarkEnd w:id="55"/>
    </w:p>
    <w:p w14:paraId="58DB83BF" w14:textId="77777777" w:rsidR="0090194B" w:rsidRPr="0090194B" w:rsidRDefault="0090194B" w:rsidP="0090194B">
      <w:pPr>
        <w:pStyle w:val="pboth"/>
        <w:shd w:val="clear" w:color="auto" w:fill="FFFFFF"/>
        <w:spacing w:before="0" w:beforeAutospacing="0" w:after="0" w:afterAutospacing="0" w:line="293" w:lineRule="atLeast"/>
        <w:jc w:val="both"/>
        <w:rPr>
          <w:color w:val="000000"/>
          <w:sz w:val="28"/>
          <w:szCs w:val="28"/>
        </w:rPr>
      </w:pPr>
      <w:r w:rsidRPr="0090194B">
        <w:rPr>
          <w:color w:val="000000"/>
          <w:sz w:val="28"/>
          <w:szCs w:val="28"/>
        </w:rPr>
        <w:t>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w:t>
      </w:r>
    </w:p>
    <w:p w14:paraId="785A1A7D" w14:textId="77777777" w:rsidR="0090194B" w:rsidRPr="0090194B" w:rsidRDefault="0090194B" w:rsidP="0090194B">
      <w:pPr>
        <w:pStyle w:val="pboth"/>
        <w:shd w:val="clear" w:color="auto" w:fill="FFFFFF"/>
        <w:spacing w:before="0" w:beforeAutospacing="0" w:after="0" w:afterAutospacing="0" w:line="293" w:lineRule="atLeast"/>
        <w:jc w:val="both"/>
        <w:rPr>
          <w:color w:val="000000"/>
          <w:sz w:val="28"/>
          <w:szCs w:val="28"/>
        </w:rPr>
      </w:pPr>
      <w:bookmarkStart w:id="56" w:name="100537"/>
      <w:bookmarkEnd w:id="56"/>
      <w:r w:rsidRPr="0090194B">
        <w:rPr>
          <w:color w:val="000000"/>
          <w:sz w:val="28"/>
          <w:szCs w:val="28"/>
        </w:rPr>
        <w:t>развивать способы решения поисковых задач в самостоятельной и совместной со сверстниками и взрослыми деятельности;</w:t>
      </w:r>
    </w:p>
    <w:p w14:paraId="33B72107" w14:textId="77777777" w:rsidR="0090194B" w:rsidRPr="0090194B" w:rsidRDefault="0090194B" w:rsidP="0090194B">
      <w:pPr>
        <w:pStyle w:val="pboth"/>
        <w:shd w:val="clear" w:color="auto" w:fill="FFFFFF"/>
        <w:spacing w:before="0" w:beforeAutospacing="0" w:after="0" w:afterAutospacing="0" w:line="293" w:lineRule="atLeast"/>
        <w:jc w:val="both"/>
        <w:rPr>
          <w:color w:val="000000"/>
          <w:sz w:val="28"/>
          <w:szCs w:val="28"/>
        </w:rPr>
      </w:pPr>
      <w:bookmarkStart w:id="57" w:name="100538"/>
      <w:bookmarkEnd w:id="57"/>
      <w:r w:rsidRPr="0090194B">
        <w:rPr>
          <w:color w:val="000000"/>
          <w:sz w:val="28"/>
          <w:szCs w:val="28"/>
        </w:rPr>
        <w:t>обогащать элементарные математические представления о количестве, числе, форме, величине предметов, пространственных и временных отношениях;</w:t>
      </w:r>
    </w:p>
    <w:p w14:paraId="137AC783" w14:textId="77777777" w:rsidR="0090194B" w:rsidRPr="0090194B" w:rsidRDefault="0090194B" w:rsidP="0090194B">
      <w:pPr>
        <w:pStyle w:val="pboth"/>
        <w:shd w:val="clear" w:color="auto" w:fill="FFFFFF"/>
        <w:spacing w:before="0" w:beforeAutospacing="0" w:after="0" w:afterAutospacing="0" w:line="293" w:lineRule="atLeast"/>
        <w:jc w:val="both"/>
        <w:rPr>
          <w:color w:val="000000"/>
          <w:sz w:val="28"/>
          <w:szCs w:val="28"/>
        </w:rPr>
      </w:pPr>
      <w:bookmarkStart w:id="58" w:name="100539"/>
      <w:bookmarkEnd w:id="58"/>
      <w:r w:rsidRPr="0090194B">
        <w:rPr>
          <w:color w:val="000000"/>
          <w:sz w:val="28"/>
          <w:szCs w:val="28"/>
        </w:rPr>
        <w:t>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w:t>
      </w:r>
    </w:p>
    <w:p w14:paraId="6844A861" w14:textId="77777777" w:rsidR="0090194B" w:rsidRPr="0090194B" w:rsidRDefault="0090194B" w:rsidP="0090194B">
      <w:pPr>
        <w:pStyle w:val="pboth"/>
        <w:shd w:val="clear" w:color="auto" w:fill="FFFFFF"/>
        <w:spacing w:before="0" w:beforeAutospacing="0" w:after="0" w:afterAutospacing="0" w:line="293" w:lineRule="atLeast"/>
        <w:jc w:val="both"/>
        <w:rPr>
          <w:color w:val="000000"/>
          <w:sz w:val="28"/>
          <w:szCs w:val="28"/>
        </w:rPr>
      </w:pPr>
      <w:bookmarkStart w:id="59" w:name="100540"/>
      <w:bookmarkEnd w:id="59"/>
      <w:r w:rsidRPr="0090194B">
        <w:rPr>
          <w:color w:val="000000"/>
          <w:sz w:val="28"/>
          <w:szCs w:val="28"/>
        </w:rPr>
        <w:t>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w:t>
      </w:r>
    </w:p>
    <w:p w14:paraId="2CFC8F7E" w14:textId="77777777" w:rsidR="0090194B" w:rsidRPr="0090194B" w:rsidRDefault="0090194B" w:rsidP="0090194B">
      <w:pPr>
        <w:pStyle w:val="pboth"/>
        <w:shd w:val="clear" w:color="auto" w:fill="FFFFFF"/>
        <w:spacing w:before="0" w:beforeAutospacing="0" w:after="0" w:afterAutospacing="0" w:line="293" w:lineRule="atLeast"/>
        <w:jc w:val="both"/>
        <w:rPr>
          <w:color w:val="000000"/>
          <w:sz w:val="28"/>
          <w:szCs w:val="28"/>
        </w:rPr>
      </w:pPr>
      <w:bookmarkStart w:id="60" w:name="100541"/>
      <w:bookmarkEnd w:id="60"/>
      <w:r w:rsidRPr="0090194B">
        <w:rPr>
          <w:color w:val="000000"/>
          <w:sz w:val="28"/>
          <w:szCs w:val="28"/>
        </w:rPr>
        <w:t>расширять представления о многообразии объектов живой природы, их особенностях, питании, месте обитания, жизненных проявлениях и потребностях;</w:t>
      </w:r>
    </w:p>
    <w:p w14:paraId="7019B115" w14:textId="77777777" w:rsidR="0090194B" w:rsidRPr="0090194B" w:rsidRDefault="0090194B" w:rsidP="0090194B">
      <w:pPr>
        <w:pStyle w:val="pboth"/>
        <w:shd w:val="clear" w:color="auto" w:fill="FFFFFF"/>
        <w:spacing w:before="0" w:beforeAutospacing="0" w:after="0" w:afterAutospacing="0" w:line="293" w:lineRule="atLeast"/>
        <w:jc w:val="both"/>
        <w:rPr>
          <w:color w:val="000000"/>
          <w:sz w:val="28"/>
          <w:szCs w:val="28"/>
        </w:rPr>
      </w:pPr>
      <w:bookmarkStart w:id="61" w:name="100542"/>
      <w:bookmarkEnd w:id="61"/>
      <w:r w:rsidRPr="0090194B">
        <w:rPr>
          <w:color w:val="000000"/>
          <w:sz w:val="28"/>
          <w:szCs w:val="28"/>
        </w:rPr>
        <w:t>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ко всем живым существам, желание их беречь и заботиться.</w:t>
      </w:r>
    </w:p>
    <w:p w14:paraId="24AB6A71" w14:textId="77777777" w:rsidR="0090194B" w:rsidRDefault="0090194B" w:rsidP="000756D1">
      <w:pPr>
        <w:spacing w:after="0" w:line="240" w:lineRule="auto"/>
        <w:jc w:val="both"/>
        <w:rPr>
          <w:rFonts w:ascii="Times New Roman" w:hAnsi="Times New Roman" w:cs="Times New Roman"/>
          <w:b/>
          <w:i/>
          <w:color w:val="00B050"/>
          <w:sz w:val="28"/>
          <w:szCs w:val="28"/>
        </w:rPr>
      </w:pPr>
    </w:p>
    <w:p w14:paraId="18B59861" w14:textId="77777777" w:rsidR="00760400" w:rsidRDefault="00760400" w:rsidP="000756D1">
      <w:pPr>
        <w:spacing w:after="0" w:line="240" w:lineRule="auto"/>
        <w:jc w:val="both"/>
        <w:rPr>
          <w:rFonts w:ascii="Times New Roman" w:hAnsi="Times New Roman" w:cs="Times New Roman"/>
          <w:b/>
          <w:iCs/>
          <w:sz w:val="28"/>
          <w:szCs w:val="28"/>
        </w:rPr>
      </w:pPr>
    </w:p>
    <w:p w14:paraId="5F1F359C" w14:textId="560AC845" w:rsidR="000756D1" w:rsidRPr="00A42985" w:rsidRDefault="000756D1" w:rsidP="000756D1">
      <w:pPr>
        <w:spacing w:after="0" w:line="240" w:lineRule="auto"/>
        <w:jc w:val="both"/>
        <w:rPr>
          <w:rFonts w:ascii="Times New Roman" w:hAnsi="Times New Roman" w:cs="Times New Roman"/>
          <w:b/>
          <w:iCs/>
          <w:sz w:val="28"/>
          <w:szCs w:val="28"/>
        </w:rPr>
      </w:pPr>
      <w:r w:rsidRPr="00A42985">
        <w:rPr>
          <w:rFonts w:ascii="Times New Roman" w:hAnsi="Times New Roman" w:cs="Times New Roman"/>
          <w:b/>
          <w:iCs/>
          <w:sz w:val="28"/>
          <w:szCs w:val="28"/>
        </w:rPr>
        <w:lastRenderedPageBreak/>
        <w:t>Региональный компонент:</w:t>
      </w:r>
    </w:p>
    <w:p w14:paraId="79E59790" w14:textId="09A38CD8" w:rsidR="00A77202" w:rsidRPr="00A77202" w:rsidRDefault="00A77202" w:rsidP="00A77202">
      <w:pPr>
        <w:pStyle w:val="ab"/>
        <w:rPr>
          <w:rFonts w:ascii="Times New Roman" w:hAnsi="Times New Roman" w:cs="Times New Roman"/>
          <w:b/>
          <w:sz w:val="28"/>
          <w:szCs w:val="28"/>
          <w:lang w:eastAsia="ru-RU"/>
        </w:rPr>
      </w:pPr>
      <w:r w:rsidRPr="00A77202">
        <w:rPr>
          <w:rFonts w:ascii="Times New Roman" w:hAnsi="Times New Roman" w:cs="Times New Roman"/>
          <w:sz w:val="28"/>
          <w:szCs w:val="28"/>
          <w:lang w:eastAsia="ru-RU"/>
        </w:rPr>
        <w:t>В области «Познавательное развитие» основными задачами образовательной деятельности является создание условий для развития любознательности, познавательной активности, познавательных способностей детей, развитие представлений в разных сферах знаний об окружающей действительности.</w:t>
      </w:r>
    </w:p>
    <w:p w14:paraId="77F46B3E"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В сфере развития любознательности, познавательной активности, познавательных способностей</w:t>
      </w:r>
    </w:p>
    <w:p w14:paraId="76C31425"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Развивать представления об устройстве человеческого жилья (в городе и деревне), предметах домашнего обихода. Вызвать стремление узнавать новое, задавать вопросы об устройстве и назначении различных приспособлений, сделанных руками человека.</w:t>
      </w:r>
    </w:p>
    <w:p w14:paraId="34E8BB90" w14:textId="3173863C"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Формировать первичные представления о хозяйственной деятельности человека, который заботится о самом себе, своем жилище, о домашних животных и растениях, транспорте, содержит в чистоте двор, улицу. Мотивировать расширение знаний, желание содержать в порядке своё жилище, улицы родного города (села).</w:t>
      </w:r>
    </w:p>
    <w:p w14:paraId="5F706159"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Расширять опыт соприкосновения с объектами окружающей природы: с деревьями (сосна, клен), грибами (маслята, опята, белый гриб), цветами (ромашка, василек), комнатными растениями (бальзамин, фуксия), формировать познавательную мотивацию.</w:t>
      </w:r>
    </w:p>
    <w:p w14:paraId="75536B98"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Продолжать знакомство с фруктами (груша, слива), овощами (огурец, помидор, лук), ягодами (малина, рябина, смородина), с их качествами (крупный, мелкий, гладкий, сочный, горький, кислый, сладкий и др.). Научить сортировать плоды, сравнивать их, вызывать желание помогать взрослым в сборе урожая.</w:t>
      </w:r>
    </w:p>
    <w:p w14:paraId="1C53A560"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Расширять представления о насекомых (муравей, пчела, шмель, жук), поощрять самостоятельные наблюдения детьми, поддерживать их первые открытия: пчелы, бабочки, шмели чаще летают там, где много цветов.</w:t>
      </w:r>
    </w:p>
    <w:p w14:paraId="4FFC10CB"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Продолжать знакомство с домашними и дикими животными, с обитателями уголка природы в группе. Формировать представления о самых простых природных взаимосвязях (одни животные обитают в лесу, другие – в реках, озерах, третьи – на лугах, полях и т.д.).</w:t>
      </w:r>
    </w:p>
    <w:p w14:paraId="141D0913"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Проводить наблюдения за птицами, прилетающими на участок, за их особенностями в поведении (воробьи чирикают, в поисках корма летают, прыгают, голуби – важно ходят, воркуют), предупредить попытки детей пугать птиц, вызвать желание подкармливать их круглый год.</w:t>
      </w:r>
    </w:p>
    <w:p w14:paraId="38F1E2C3"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ab/>
        <w:t>Развивать представления о сезонных изменениях в природе, побуждать детей к рассказыванию о том, что они видели в поле, на лугу, на речке, в лесу летом (осенью, зимой, весной). Вызвать желание детей нарисовать понравившееся растение, животное, сделать их фотоснимки.</w:t>
      </w:r>
    </w:p>
    <w:p w14:paraId="329529E8" w14:textId="730F6A72"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ab/>
        <w:t xml:space="preserve">Приучать детей к осторожности при встрече с животными, предупредить о свойствах ядовитых растений. </w:t>
      </w:r>
    </w:p>
    <w:p w14:paraId="1F7585AC"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В сфере развития представлений в разных сферах знаний об окружающей действительности</w:t>
      </w:r>
    </w:p>
    <w:p w14:paraId="7A95C989" w14:textId="47051D99"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lastRenderedPageBreak/>
        <w:t>Формировать представления о некоторых атрибутах национальной культуры (жилище, предметы быта, национальная кухня, одежда, посуда,  музыкальные инструменты).</w:t>
      </w:r>
    </w:p>
    <w:p w14:paraId="5F61737F"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Учить детей называть республику, ее столицу, родной город (село, поселок), улицу, на которой он живет. Рассказать детям о достопримечательностях города (села).</w:t>
      </w:r>
    </w:p>
    <w:p w14:paraId="3898AA2D"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ab/>
        <w:t>Способствовать накоплению опыта участия детей в беседах о событиях, происходящих в родном городе. Стимулировать к коллекционированию открыток, значков, семейных фотографий у памятных мест, иллюстрированных альбомов, книг, журналов, связанных с образами родного края.</w:t>
      </w:r>
    </w:p>
    <w:p w14:paraId="53C54E6C" w14:textId="39404E7A"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 xml:space="preserve">Развивать представления о трудовой деятельности взрослых посредством татарских народных сказок («Четыре друга», «Гороховое войско» и др.). Сопровождать трудовые операции ребенка стихотворными строчками татарских </w:t>
      </w:r>
      <w:r>
        <w:rPr>
          <w:rFonts w:ascii="Times New Roman" w:hAnsi="Times New Roman" w:cs="Times New Roman"/>
          <w:sz w:val="28"/>
          <w:szCs w:val="28"/>
          <w:lang w:eastAsia="ru-RU"/>
        </w:rPr>
        <w:t>п</w:t>
      </w:r>
      <w:r w:rsidRPr="00A77202">
        <w:rPr>
          <w:rFonts w:ascii="Times New Roman" w:hAnsi="Times New Roman" w:cs="Times New Roman"/>
          <w:sz w:val="28"/>
          <w:szCs w:val="28"/>
          <w:lang w:eastAsia="ru-RU"/>
        </w:rPr>
        <w:t>исателей (Д. Тарджемалов «Верхом</w:t>
      </w:r>
      <w:r>
        <w:rPr>
          <w:rFonts w:ascii="Times New Roman" w:hAnsi="Times New Roman" w:cs="Times New Roman"/>
          <w:sz w:val="28"/>
          <w:szCs w:val="28"/>
          <w:lang w:eastAsia="ru-RU"/>
        </w:rPr>
        <w:t xml:space="preserve"> </w:t>
      </w:r>
      <w:r w:rsidRPr="00A77202">
        <w:rPr>
          <w:rFonts w:ascii="Times New Roman" w:hAnsi="Times New Roman" w:cs="Times New Roman"/>
          <w:sz w:val="28"/>
          <w:szCs w:val="28"/>
          <w:lang w:eastAsia="ru-RU"/>
        </w:rPr>
        <w:t>на палочке», Ш. Маннур «Воркуют голуби» и др.).</w:t>
      </w:r>
    </w:p>
    <w:p w14:paraId="535E696A"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Формировать представление о том, что человек связан с природой круглый год, он выполняет сезонные работы: сеет рожь, пшеницу на полях, сажает картофель в поле, косит сено на лугу, убирает снег во дворе и др.</w:t>
      </w:r>
    </w:p>
    <w:p w14:paraId="67FEDBBA"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Расширять знания о профессиональной деятельности взрослых: водитель автобуса возит пассажиров, водитель снегоуборочной машины убирает снег на проезжей части дорог, инспектор ГИБДД регулирует движение автомо</w:t>
      </w:r>
      <w:r w:rsidRPr="00A77202">
        <w:rPr>
          <w:rFonts w:ascii="Times New Roman" w:hAnsi="Times New Roman" w:cs="Times New Roman"/>
          <w:sz w:val="28"/>
          <w:szCs w:val="28"/>
          <w:lang w:eastAsia="ru-RU"/>
        </w:rPr>
        <w:softHyphen/>
        <w:t>билей на улицах города и т.д., акцентировать внимание детей на то, что деятельность взрослых направлена на заботу о жителях города.</w:t>
      </w:r>
    </w:p>
    <w:p w14:paraId="37404EB4"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Обогащать представления детей о городском общественном транспорте (троллейбус, автобус, трамвай). Учить определять места остановок маршрутного транспорта по дорожному знаку «место остановки автобуса (троллейбуса, трамвая), называть остановки ближайшего окружения. Познакомить с правилами посадки и выхода из городского общественного транспорта.</w:t>
      </w:r>
    </w:p>
    <w:p w14:paraId="39182AF4" w14:textId="77777777"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Рассмотреть с детьми макет железной дороги, рассказать о труде машиниста. Познакомить с метрополитеном города Казани, со станцией в центре города «Площадь Тукая», рассмотреть ее на фотоснимках, обратить внимание на национальный колорит ее оформления (22 мозаичных панно, изображающие героев и темы произведений Г. Тукая, его портретный образ). Обогащать знания детей об окружающей действительности.</w:t>
      </w:r>
    </w:p>
    <w:p w14:paraId="6F34AB21" w14:textId="7C26F97C" w:rsidR="00A77202" w:rsidRPr="00A77202" w:rsidRDefault="00A77202" w:rsidP="00A77202">
      <w:pPr>
        <w:pStyle w:val="ab"/>
        <w:rPr>
          <w:rFonts w:ascii="Times New Roman" w:hAnsi="Times New Roman" w:cs="Times New Roman"/>
          <w:sz w:val="28"/>
          <w:szCs w:val="28"/>
          <w:lang w:eastAsia="ru-RU"/>
        </w:rPr>
      </w:pPr>
      <w:r w:rsidRPr="00A77202">
        <w:rPr>
          <w:rFonts w:ascii="Times New Roman" w:hAnsi="Times New Roman" w:cs="Times New Roman"/>
          <w:sz w:val="28"/>
          <w:szCs w:val="28"/>
          <w:lang w:eastAsia="ru-RU"/>
        </w:rPr>
        <w:t>Развивать умение определять относительную скорость движения (быстро, медленно); различать звуковые сигналы транспортных средств (трамвая, автобуса, пожарной машины, машины скорой помощи и т.д.); реагировать на мес</w:t>
      </w:r>
      <w:r w:rsidRPr="00A77202">
        <w:rPr>
          <w:rFonts w:ascii="Times New Roman" w:hAnsi="Times New Roman" w:cs="Times New Roman"/>
          <w:sz w:val="28"/>
          <w:szCs w:val="28"/>
          <w:lang w:eastAsia="ru-RU"/>
        </w:rPr>
        <w:softHyphen/>
        <w:t xml:space="preserve">тонахождение источника звука, по мере необходимости останавливаться. Упражнять в определении действий самим ребенком по сигналу светофора. </w:t>
      </w:r>
    </w:p>
    <w:p w14:paraId="76B1D215" w14:textId="77777777" w:rsidR="00A77202" w:rsidRDefault="00A77202" w:rsidP="000756D1">
      <w:pPr>
        <w:spacing w:after="0" w:line="240" w:lineRule="auto"/>
        <w:jc w:val="both"/>
        <w:rPr>
          <w:rFonts w:ascii="Times New Roman" w:hAnsi="Times New Roman" w:cs="Times New Roman"/>
          <w:b/>
          <w:iCs/>
          <w:sz w:val="28"/>
          <w:szCs w:val="28"/>
        </w:rPr>
      </w:pPr>
    </w:p>
    <w:p w14:paraId="625EF882" w14:textId="77777777" w:rsidR="00760400" w:rsidRDefault="005F2D79" w:rsidP="005F2D79">
      <w:pPr>
        <w:pStyle w:val="pboth"/>
        <w:shd w:val="clear" w:color="auto" w:fill="FFFFFF"/>
        <w:spacing w:before="0" w:beforeAutospacing="0" w:after="0" w:afterAutospacing="0"/>
        <w:jc w:val="both"/>
        <w:rPr>
          <w:color w:val="000000"/>
          <w:sz w:val="28"/>
          <w:szCs w:val="28"/>
        </w:rPr>
      </w:pPr>
      <w:r>
        <w:rPr>
          <w:color w:val="000000"/>
          <w:sz w:val="28"/>
          <w:szCs w:val="28"/>
        </w:rPr>
        <w:t xml:space="preserve">   </w:t>
      </w:r>
    </w:p>
    <w:p w14:paraId="4B58833A" w14:textId="2F6D4E0A" w:rsidR="005F2D79" w:rsidRDefault="00760400" w:rsidP="005F2D79">
      <w:pPr>
        <w:pStyle w:val="pboth"/>
        <w:shd w:val="clear" w:color="auto" w:fill="FFFFFF"/>
        <w:spacing w:before="0" w:beforeAutospacing="0" w:after="0" w:afterAutospacing="0"/>
        <w:jc w:val="both"/>
        <w:rPr>
          <w:color w:val="000000"/>
          <w:sz w:val="28"/>
          <w:szCs w:val="28"/>
        </w:rPr>
      </w:pPr>
      <w:r>
        <w:rPr>
          <w:color w:val="000000"/>
          <w:sz w:val="28"/>
          <w:szCs w:val="28"/>
        </w:rPr>
        <w:lastRenderedPageBreak/>
        <w:t>С</w:t>
      </w:r>
      <w:r w:rsidR="005F2D79" w:rsidRPr="005F2D79">
        <w:rPr>
          <w:color w:val="000000"/>
          <w:sz w:val="28"/>
          <w:szCs w:val="28"/>
        </w:rPr>
        <w:t>одержание образовательной деятельности.</w:t>
      </w:r>
      <w:bookmarkStart w:id="62" w:name="100544"/>
      <w:bookmarkEnd w:id="62"/>
    </w:p>
    <w:p w14:paraId="1DAF34F2"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r w:rsidRPr="005F2D79">
        <w:rPr>
          <w:b/>
          <w:color w:val="000000"/>
          <w:sz w:val="28"/>
          <w:szCs w:val="28"/>
        </w:rPr>
        <w:t>Сенсорные эталоны и познавательные действия:</w:t>
      </w:r>
    </w:p>
    <w:p w14:paraId="658ED877"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63" w:name="100545"/>
      <w:bookmarkEnd w:id="63"/>
      <w:r w:rsidRPr="005F2D79">
        <w:rPr>
          <w:color w:val="000000"/>
          <w:sz w:val="28"/>
          <w:szCs w:val="28"/>
        </w:rPr>
        <w:t>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оранжевый, светло-зеленый). Развивает способность различать и называть форму окружающих предметов, используя сенсорные эталоны геометрические фигуры (круг, квадрат, овал, прямоугольник, треугольник); находить отличия и сходства между предметами по 2 - 3 признакам путем непосредственного сравнения, осваивать группировку, классификацию и сериацию; описывать предметы по 3 - 4 основным свойствам.</w:t>
      </w:r>
    </w:p>
    <w:p w14:paraId="3413420B"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bookmarkStart w:id="64" w:name="100546"/>
      <w:bookmarkEnd w:id="64"/>
      <w:r w:rsidRPr="005F2D79">
        <w:rPr>
          <w:b/>
          <w:color w:val="000000"/>
          <w:sz w:val="28"/>
          <w:szCs w:val="28"/>
        </w:rPr>
        <w:t>Математические представления:</w:t>
      </w:r>
    </w:p>
    <w:p w14:paraId="61D980A7"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65" w:name="100547"/>
      <w:bookmarkEnd w:id="65"/>
      <w:r w:rsidRPr="005F2D79">
        <w:rPr>
          <w:color w:val="000000"/>
          <w:sz w:val="28"/>
          <w:szCs w:val="28"/>
        </w:rPr>
        <w:t>педагог формирует у детей умения считать в пределах пяти с участием различных анализаторов (на слух, ощупь, счет движений и другое), пересчитывать предметы и отсчитывать их по образцу и названному числу; способствует пониманию независимости числа от формы, величины и пространственного расположения предметов; помогает освоить порядковый счет в пределах пяти, познанию пространственных и временных отношений (вперед, назад, вниз, вперед, налево, направо, утро, день, вечер, ночь, вчера, сегодня, завтра).</w:t>
      </w:r>
    </w:p>
    <w:p w14:paraId="70296CA5"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bookmarkStart w:id="66" w:name="100548"/>
      <w:bookmarkEnd w:id="66"/>
      <w:r w:rsidRPr="005F2D79">
        <w:rPr>
          <w:b/>
          <w:color w:val="000000"/>
          <w:sz w:val="28"/>
          <w:szCs w:val="28"/>
        </w:rPr>
        <w:t>Окружающий мир:</w:t>
      </w:r>
    </w:p>
    <w:p w14:paraId="0039D7F4"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67" w:name="100549"/>
      <w:bookmarkEnd w:id="67"/>
      <w:r w:rsidRPr="005F2D79">
        <w:rPr>
          <w:color w:val="000000"/>
          <w:sz w:val="28"/>
          <w:szCs w:val="28"/>
        </w:rPr>
        <w:t>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14:paraId="461E4F3B"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68" w:name="100550"/>
      <w:bookmarkEnd w:id="68"/>
      <w:r w:rsidRPr="005F2D79">
        <w:rPr>
          <w:color w:val="000000"/>
          <w:sz w:val="28"/>
          <w:szCs w:val="28"/>
        </w:rPr>
        <w:t>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w:t>
      </w:r>
    </w:p>
    <w:p w14:paraId="13D26EFE"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69" w:name="100551"/>
      <w:bookmarkEnd w:id="69"/>
      <w:r w:rsidRPr="005F2D79">
        <w:rPr>
          <w:color w:val="000000"/>
          <w:sz w:val="28"/>
          <w:szCs w:val="28"/>
        </w:rPr>
        <w:t>показывает ребенку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w:t>
      </w:r>
    </w:p>
    <w:p w14:paraId="0AF8BEFF"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70" w:name="100552"/>
      <w:bookmarkEnd w:id="70"/>
      <w:r w:rsidRPr="005F2D79">
        <w:rPr>
          <w:color w:val="000000"/>
          <w:sz w:val="28"/>
          <w:szCs w:val="28"/>
        </w:rPr>
        <w:t xml:space="preserve">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Знакомит детей с трудом </w:t>
      </w:r>
      <w:r w:rsidRPr="005F2D79">
        <w:rPr>
          <w:color w:val="000000"/>
          <w:sz w:val="28"/>
          <w:szCs w:val="28"/>
        </w:rPr>
        <w:lastRenderedPageBreak/>
        <w:t>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w:t>
      </w:r>
    </w:p>
    <w:p w14:paraId="03C4035F"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bookmarkStart w:id="71" w:name="100553"/>
      <w:bookmarkEnd w:id="71"/>
      <w:r w:rsidRPr="005F2D79">
        <w:rPr>
          <w:b/>
          <w:color w:val="000000"/>
          <w:sz w:val="28"/>
          <w:szCs w:val="28"/>
        </w:rPr>
        <w:t>Природа:</w:t>
      </w:r>
    </w:p>
    <w:p w14:paraId="11C218F9"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72" w:name="100554"/>
      <w:bookmarkEnd w:id="72"/>
      <w:r w:rsidRPr="005F2D79">
        <w:rPr>
          <w:color w:val="000000"/>
          <w:sz w:val="28"/>
          <w:szCs w:val="28"/>
        </w:rPr>
        <w:t>педагог продолжает знакомить ребенка с многообразием природы родного края, представителями животного и растительного мира, изменениями в их жизни в разные сезоны года. 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 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w:t>
      </w:r>
    </w:p>
    <w:p w14:paraId="5E44CA8B"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73" w:name="100555"/>
      <w:bookmarkEnd w:id="73"/>
      <w:r w:rsidRPr="005F2D79">
        <w:rPr>
          <w:color w:val="000000"/>
          <w:sz w:val="28"/>
          <w:szCs w:val="28"/>
        </w:rPr>
        <w:t>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ребенка о природе.</w:t>
      </w:r>
    </w:p>
    <w:p w14:paraId="101B1848" w14:textId="77777777" w:rsidR="000756D1" w:rsidRDefault="000756D1" w:rsidP="000756D1">
      <w:pPr>
        <w:spacing w:after="0" w:line="240" w:lineRule="auto"/>
        <w:jc w:val="both"/>
        <w:rPr>
          <w:rFonts w:ascii="Times New Roman" w:hAnsi="Times New Roman" w:cs="Times New Roman"/>
          <w:sz w:val="28"/>
          <w:szCs w:val="28"/>
        </w:rPr>
      </w:pPr>
    </w:p>
    <w:p w14:paraId="7A7F3734" w14:textId="77777777" w:rsidR="00D14D19" w:rsidRPr="008E4531" w:rsidRDefault="00D14D19" w:rsidP="00C25AB2">
      <w:pPr>
        <w:spacing w:after="0" w:line="240" w:lineRule="auto"/>
        <w:jc w:val="both"/>
        <w:rPr>
          <w:rFonts w:ascii="Times New Roman" w:hAnsi="Times New Roman" w:cs="Times New Roman"/>
          <w:b/>
          <w:sz w:val="28"/>
          <w:szCs w:val="28"/>
        </w:rPr>
      </w:pPr>
      <w:r w:rsidRPr="005F2D79">
        <w:rPr>
          <w:rFonts w:ascii="Times New Roman" w:hAnsi="Times New Roman" w:cs="Times New Roman"/>
          <w:b/>
          <w:sz w:val="28"/>
          <w:szCs w:val="28"/>
        </w:rPr>
        <w:t>2.2.2.3. Речевое развитие</w:t>
      </w:r>
    </w:p>
    <w:p w14:paraId="2E5B4BF8"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5F2D79">
        <w:rPr>
          <w:color w:val="000000"/>
          <w:sz w:val="28"/>
          <w:szCs w:val="28"/>
        </w:rPr>
        <w:t>В области речевого развития основными задачами образовательной деятельности являются:</w:t>
      </w:r>
    </w:p>
    <w:p w14:paraId="7F7E3A76"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bookmarkStart w:id="74" w:name="100716"/>
      <w:bookmarkEnd w:id="74"/>
      <w:r w:rsidRPr="005F2D79">
        <w:rPr>
          <w:b/>
          <w:color w:val="000000"/>
          <w:sz w:val="28"/>
          <w:szCs w:val="28"/>
        </w:rPr>
        <w:t>Развитие словаря:</w:t>
      </w:r>
    </w:p>
    <w:p w14:paraId="2895CB1D"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75" w:name="100717"/>
      <w:bookmarkEnd w:id="75"/>
      <w:r w:rsidRPr="005F2D79">
        <w:rPr>
          <w:color w:val="000000"/>
          <w:sz w:val="28"/>
          <w:szCs w:val="28"/>
        </w:rPr>
        <w:t>обогащение словаря: вводить в словарь детей существительные, обозначающие профессии, 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w:t>
      </w:r>
    </w:p>
    <w:p w14:paraId="159DCFF6"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76" w:name="100718"/>
      <w:bookmarkEnd w:id="76"/>
      <w:r w:rsidRPr="005F2D79">
        <w:rPr>
          <w:color w:val="000000"/>
          <w:sz w:val="28"/>
          <w:szCs w:val="28"/>
        </w:rPr>
        <w:t>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14:paraId="623FBB39"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bookmarkStart w:id="77" w:name="100719"/>
      <w:bookmarkEnd w:id="77"/>
      <w:r w:rsidRPr="005F2D79">
        <w:rPr>
          <w:b/>
          <w:color w:val="000000"/>
          <w:sz w:val="28"/>
          <w:szCs w:val="28"/>
        </w:rPr>
        <w:t>Звуковая культура речи:</w:t>
      </w:r>
    </w:p>
    <w:p w14:paraId="41FE7603"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78" w:name="100720"/>
      <w:bookmarkEnd w:id="78"/>
      <w:r w:rsidRPr="005F2D79">
        <w:rPr>
          <w:color w:val="000000"/>
          <w:sz w:val="28"/>
          <w:szCs w:val="28"/>
        </w:rPr>
        <w:t>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Совершенствовать интонационную выразительность речи.</w:t>
      </w:r>
    </w:p>
    <w:p w14:paraId="5A02380A"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bookmarkStart w:id="79" w:name="100721"/>
      <w:bookmarkEnd w:id="79"/>
      <w:r w:rsidRPr="005F2D79">
        <w:rPr>
          <w:b/>
          <w:color w:val="000000"/>
          <w:sz w:val="28"/>
          <w:szCs w:val="28"/>
        </w:rPr>
        <w:lastRenderedPageBreak/>
        <w:t>Грамматический строй речи:</w:t>
      </w:r>
    </w:p>
    <w:p w14:paraId="222CC781"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80" w:name="100722"/>
      <w:bookmarkEnd w:id="80"/>
      <w:r w:rsidRPr="005F2D79">
        <w:rPr>
          <w:color w:val="000000"/>
          <w:sz w:val="28"/>
          <w:szCs w:val="28"/>
        </w:rPr>
        <w:t>продолжать формировать у детей умение правильно согласовывать слова в предложении. 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сложноподчиненные предложения; правильно понимать и употреблять предлоги с пространственным значением (в, под, между, около); правильно образовывать названия предметов посуды.</w:t>
      </w:r>
    </w:p>
    <w:p w14:paraId="2AEE5A9C"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bookmarkStart w:id="81" w:name="100723"/>
      <w:bookmarkEnd w:id="81"/>
      <w:r w:rsidRPr="005F2D79">
        <w:rPr>
          <w:b/>
          <w:color w:val="000000"/>
          <w:sz w:val="28"/>
          <w:szCs w:val="28"/>
        </w:rPr>
        <w:t>Связная речь:</w:t>
      </w:r>
    </w:p>
    <w:p w14:paraId="1516D5BC"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82" w:name="100724"/>
      <w:bookmarkEnd w:id="82"/>
      <w:r w:rsidRPr="005F2D79">
        <w:rPr>
          <w:color w:val="000000"/>
          <w:sz w:val="28"/>
          <w:szCs w:val="28"/>
        </w:rPr>
        <w:t>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поддержать и завершить общение).</w:t>
      </w:r>
    </w:p>
    <w:p w14:paraId="28125694"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bookmarkStart w:id="83" w:name="100725"/>
      <w:bookmarkEnd w:id="83"/>
      <w:r w:rsidRPr="005F2D79">
        <w:rPr>
          <w:b/>
          <w:color w:val="000000"/>
          <w:sz w:val="28"/>
          <w:szCs w:val="28"/>
        </w:rPr>
        <w:t>Подготовка детей к обучению грамоте:</w:t>
      </w:r>
    </w:p>
    <w:p w14:paraId="629037F7"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84" w:name="100726"/>
      <w:bookmarkStart w:id="85" w:name="100727"/>
      <w:bookmarkEnd w:id="84"/>
      <w:bookmarkEnd w:id="85"/>
      <w:r w:rsidRPr="005F2D79">
        <w:rPr>
          <w:color w:val="000000"/>
          <w:sz w:val="28"/>
          <w:szCs w:val="28"/>
        </w:rPr>
        <w:t>продолжать знакомить с терминами "слово", "звук" 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определенной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выделения терминов), определять и изолированно произносить первый звук в слове, называть слова с заданным звуком; выделять голосом звук в слове: произносить заданный звук протяжно, громче, четче, чем он произносится обычно, называть изолированно.</w:t>
      </w:r>
    </w:p>
    <w:p w14:paraId="51BFF484" w14:textId="77777777" w:rsidR="005F2D79" w:rsidRPr="005F2D79" w:rsidRDefault="005F2D79" w:rsidP="005F2D79">
      <w:pPr>
        <w:pStyle w:val="pboth"/>
        <w:shd w:val="clear" w:color="auto" w:fill="FFFFFF"/>
        <w:spacing w:before="0" w:beforeAutospacing="0" w:after="0" w:afterAutospacing="0"/>
        <w:jc w:val="both"/>
        <w:rPr>
          <w:b/>
          <w:color w:val="000000"/>
          <w:sz w:val="28"/>
          <w:szCs w:val="28"/>
        </w:rPr>
      </w:pPr>
      <w:bookmarkStart w:id="86" w:name="100728"/>
      <w:bookmarkEnd w:id="86"/>
      <w:r w:rsidRPr="005F2D79">
        <w:rPr>
          <w:b/>
          <w:color w:val="000000"/>
          <w:sz w:val="28"/>
          <w:szCs w:val="28"/>
        </w:rPr>
        <w:t>Интерес к художественной литературе:</w:t>
      </w:r>
    </w:p>
    <w:p w14:paraId="4C145A79"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87" w:name="100729"/>
      <w:bookmarkEnd w:id="87"/>
      <w:r w:rsidRPr="005F2D79">
        <w:rPr>
          <w:color w:val="000000"/>
          <w:sz w:val="28"/>
          <w:szCs w:val="28"/>
        </w:rPr>
        <w:t>обогащать опыт восприятия жанров фольклора (загадки, считалки, заклички, сказки о животных, волшебные сказки) и художественной литературы (авторские сказки, рассказы, стихотворения); знать основные особенности жанров литературных произведений;</w:t>
      </w:r>
    </w:p>
    <w:p w14:paraId="43DFAAB9"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88" w:name="100730"/>
      <w:bookmarkEnd w:id="88"/>
      <w:r w:rsidRPr="005F2D79">
        <w:rPr>
          <w:color w:val="000000"/>
          <w:sz w:val="28"/>
          <w:szCs w:val="28"/>
        </w:rPr>
        <w:lastRenderedPageBreak/>
        <w:t>развивать способность воспринимать содержание и форму художественных произведений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характеристикам предметов и явлений);</w:t>
      </w:r>
    </w:p>
    <w:p w14:paraId="76A56215"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89" w:name="100731"/>
      <w:bookmarkEnd w:id="89"/>
      <w:r w:rsidRPr="005F2D79">
        <w:rPr>
          <w:color w:val="000000"/>
          <w:sz w:val="28"/>
          <w:szCs w:val="28"/>
        </w:rPr>
        <w:t>развивать художественно-речевые и исполнительские умения (выразительное чтение наизусть потешек, прибауток, стихотворений; выразительное исполнение ролей в инсценировках; пересказ небольших рассказов и сказок);</w:t>
      </w:r>
    </w:p>
    <w:p w14:paraId="41B0A887" w14:textId="77777777" w:rsidR="005F2D79" w:rsidRPr="005F2D79" w:rsidRDefault="005F2D79" w:rsidP="005F2D79">
      <w:pPr>
        <w:pStyle w:val="pboth"/>
        <w:shd w:val="clear" w:color="auto" w:fill="FFFFFF"/>
        <w:spacing w:before="0" w:beforeAutospacing="0" w:after="0" w:afterAutospacing="0"/>
        <w:jc w:val="both"/>
        <w:rPr>
          <w:color w:val="000000"/>
          <w:sz w:val="28"/>
          <w:szCs w:val="28"/>
        </w:rPr>
      </w:pPr>
      <w:bookmarkStart w:id="90" w:name="100732"/>
      <w:bookmarkEnd w:id="90"/>
      <w:r w:rsidRPr="005F2D79">
        <w:rPr>
          <w:color w:val="000000"/>
          <w:sz w:val="28"/>
          <w:szCs w:val="28"/>
        </w:rPr>
        <w:t>воспитывать ценностное отношение к книге, уважение к творчеству писателей и иллюстраторов.</w:t>
      </w:r>
    </w:p>
    <w:p w14:paraId="313E2846" w14:textId="274CC924" w:rsidR="00AB6C13" w:rsidRPr="00E10D4F" w:rsidRDefault="00AB6C13" w:rsidP="00C25AB2">
      <w:pPr>
        <w:spacing w:after="0" w:line="240" w:lineRule="auto"/>
        <w:jc w:val="both"/>
        <w:rPr>
          <w:rFonts w:ascii="Times New Roman" w:hAnsi="Times New Roman" w:cs="Times New Roman"/>
          <w:b/>
          <w:iCs/>
          <w:sz w:val="28"/>
          <w:szCs w:val="28"/>
        </w:rPr>
      </w:pPr>
      <w:r w:rsidRPr="00E10D4F">
        <w:rPr>
          <w:rFonts w:ascii="Times New Roman" w:hAnsi="Times New Roman" w:cs="Times New Roman"/>
          <w:b/>
          <w:iCs/>
          <w:sz w:val="28"/>
          <w:szCs w:val="28"/>
        </w:rPr>
        <w:t>Региональный компонент:</w:t>
      </w:r>
    </w:p>
    <w:p w14:paraId="34E989F5" w14:textId="77777777" w:rsidR="00A42985" w:rsidRPr="00A42985" w:rsidRDefault="00A42985" w:rsidP="00A42985">
      <w:pPr>
        <w:pStyle w:val="ab"/>
        <w:rPr>
          <w:rFonts w:ascii="Times New Roman" w:hAnsi="Times New Roman" w:cs="Times New Roman"/>
          <w:b/>
          <w:sz w:val="28"/>
          <w:szCs w:val="28"/>
          <w:lang w:eastAsia="ru-RU"/>
        </w:rPr>
      </w:pPr>
      <w:r w:rsidRPr="00A42985">
        <w:rPr>
          <w:rFonts w:ascii="Times New Roman" w:hAnsi="Times New Roman" w:cs="Times New Roman"/>
          <w:sz w:val="28"/>
          <w:szCs w:val="28"/>
          <w:lang w:eastAsia="ru-RU"/>
        </w:rPr>
        <w:t>В области «Речевое развитие» основными задачами образовательной деятельности является создание условий для формирования основы речевой и языковой культуры, совершенствования разных сторон речи ребенка, приобщения его к культуре чтения художественной литературы.</w:t>
      </w:r>
    </w:p>
    <w:p w14:paraId="00613B90"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В сфере совершенствования разных сторон речи ребенка</w:t>
      </w:r>
    </w:p>
    <w:p w14:paraId="2D36BF7B" w14:textId="42C23D0F"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Создать условия для овладения первичной коммуникации на татарском языке русскоязычными детьми, использовать УМК «</w:t>
      </w:r>
      <w:r w:rsidRPr="00A42985">
        <w:rPr>
          <w:rFonts w:ascii="Times New Roman" w:hAnsi="Times New Roman" w:cs="Times New Roman"/>
          <w:sz w:val="28"/>
          <w:szCs w:val="28"/>
        </w:rPr>
        <w:t>Татарча с</w:t>
      </w:r>
      <w:r w:rsidRPr="00A42985">
        <w:rPr>
          <w:rFonts w:ascii="Times New Roman" w:hAnsi="Times New Roman" w:cs="Times New Roman"/>
          <w:sz w:val="28"/>
          <w:szCs w:val="28"/>
          <w:lang w:val="tt-RU"/>
        </w:rPr>
        <w:t>ө</w:t>
      </w:r>
      <w:r w:rsidRPr="00A42985">
        <w:rPr>
          <w:rFonts w:ascii="Times New Roman" w:hAnsi="Times New Roman" w:cs="Times New Roman"/>
          <w:sz w:val="28"/>
          <w:szCs w:val="28"/>
        </w:rPr>
        <w:t>йл</w:t>
      </w:r>
      <w:r w:rsidRPr="00A42985">
        <w:rPr>
          <w:rFonts w:ascii="Times New Roman" w:hAnsi="Times New Roman" w:cs="Times New Roman"/>
          <w:sz w:val="28"/>
          <w:szCs w:val="28"/>
          <w:lang w:val="tt-RU"/>
        </w:rPr>
        <w:t>әшәбез</w:t>
      </w:r>
      <w:r w:rsidRPr="00A42985">
        <w:rPr>
          <w:rFonts w:ascii="Times New Roman" w:hAnsi="Times New Roman" w:cs="Times New Roman"/>
          <w:sz w:val="28"/>
          <w:szCs w:val="28"/>
        </w:rPr>
        <w:t>»</w:t>
      </w:r>
      <w:r w:rsidRPr="00A42985">
        <w:rPr>
          <w:rFonts w:ascii="Times New Roman" w:hAnsi="Times New Roman" w:cs="Times New Roman"/>
          <w:sz w:val="28"/>
          <w:szCs w:val="28"/>
          <w:lang w:eastAsia="ru-RU"/>
        </w:rPr>
        <w:t>. Накапливать словарный запас, не менее 62 слов, обогащать речь смысловым содержанием.</w:t>
      </w:r>
    </w:p>
    <w:p w14:paraId="285CA60E"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Развивать интерес русскоязычных детей к татарскому языку. В процессе целенаправленного обучения использовать технологию проектирования «Мой дом», игровые и информационно-коммуникационные технологии, аудио-видео материалы, анимационные сюжеты, дидактический инструментарий. Способствовать восприятию детьми новых слов, правильному их звукопроизношению, запоминанию, активизации.</w:t>
      </w:r>
    </w:p>
    <w:p w14:paraId="055B3D2F"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Побуждать вопросами отыскивать игрушки, картинки, предметы. Учить соотносить названия предметов с картинками в рабочей тетради, их действия, свойства. Поддержать стремление самостоятельно выполнять задания, употреблять новые слова.</w:t>
      </w:r>
    </w:p>
    <w:p w14:paraId="1846DC3D" w14:textId="2B74F816"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Поощрять участие детей в диалоге, стремление поддержать собеседника, развивать умение отвечать на вопросы одно-двусло</w:t>
      </w:r>
      <w:r>
        <w:rPr>
          <w:rFonts w:ascii="Times New Roman" w:hAnsi="Times New Roman" w:cs="Times New Roman"/>
          <w:sz w:val="28"/>
          <w:szCs w:val="28"/>
          <w:lang w:eastAsia="ru-RU"/>
        </w:rPr>
        <w:t>ж</w:t>
      </w:r>
      <w:r w:rsidRPr="00A42985">
        <w:rPr>
          <w:rFonts w:ascii="Times New Roman" w:hAnsi="Times New Roman" w:cs="Times New Roman"/>
          <w:sz w:val="28"/>
          <w:szCs w:val="28"/>
          <w:lang w:eastAsia="ru-RU"/>
        </w:rPr>
        <w:t xml:space="preserve">ными предложениями как эквивалент целого высказывания, строить фразы из 2-3 </w:t>
      </w:r>
      <w:r w:rsidRPr="00A42985">
        <w:rPr>
          <w:rFonts w:ascii="Times New Roman" w:hAnsi="Times New Roman" w:cs="Times New Roman"/>
          <w:color w:val="000000" w:themeColor="text1"/>
          <w:sz w:val="28"/>
          <w:szCs w:val="28"/>
          <w:lang w:eastAsia="ru-RU"/>
        </w:rPr>
        <w:t>слов на татарском языке.</w:t>
      </w:r>
    </w:p>
    <w:p w14:paraId="717BD16C" w14:textId="39247486"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Учить детей ориентироваться в ситуациях повседневного общения. Посредством упражнений, создания игровых ситуаций, организации различных видов детской деятельности (игра, общение, продуктивные виды деятельности) развивать умение находить речевое решение, правильно высказываться в соответствии с конкретной ситуацией.</w:t>
      </w:r>
    </w:p>
    <w:p w14:paraId="361DFE17"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Стимулировать инициативные высказывания детей на татарском языке, обращения ко взрослому с просьбой поиграть. Налаживать речевое и игровое взаимодействие в совместной деятельности взрослого с детьми.</w:t>
      </w:r>
    </w:p>
    <w:p w14:paraId="37A99AE3" w14:textId="5DEF1C7B"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Осуществлять систему наблюдений за речевым развитием русскоязычных детей, связанную с оценкой эффективности педагогических действий с целью их дальнейшей оптимизации.</w:t>
      </w:r>
    </w:p>
    <w:p w14:paraId="00A7CAD7"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lastRenderedPageBreak/>
        <w:t>Поддерживать стремление ребенка рассказать небольшое стихотворение на празднике. Заложить основы интонационной выразительности речи. Дать возможность испытывать чувство радости от ожидания предстоящих событий.</w:t>
      </w:r>
    </w:p>
    <w:p w14:paraId="401D3B73"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В сфере приобщения детей к культуре чтения литературных произведений</w:t>
      </w:r>
    </w:p>
    <w:p w14:paraId="3C7E7E19"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ab/>
        <w:t>Развивать способность слушать и воспринимать литературный язык различных жанров и тематики - сказки, рассказа, стихотворения татарских писателей и поэтов, эмоционально реагировать на их содержание. Стимулировать обращения детей ко взрослому с просьбой почитать книгу.</w:t>
      </w:r>
    </w:p>
    <w:p w14:paraId="5BB869C9"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Обогащать внутренний мир ребенка представлениями о сказочных героях и их характерах, реальных событиях, поступках взрослых и детей, задавать вопросы детям на понимание прочитанного.</w:t>
      </w:r>
    </w:p>
    <w:p w14:paraId="4CBF22A7" w14:textId="0D10F0B6"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Использовать малые формы поэтического фольклора, народные сказки для проявления детьми сопереживания, сочувствия по отношению к героям литературных произведений, ориентироваться на них в оценке своего поведения и поведения сверстников.</w:t>
      </w:r>
    </w:p>
    <w:p w14:paraId="5BA14A51"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ab/>
        <w:t>Организовывать инсценировки и драматизацию небольших отрывков из татарских сказок. Помочь запомнить наиболее интересные, выразительные отрывки из прочитанных произведений, предоставляя детям возможность договаривать слова и несложные для воспроизведения фразы.</w:t>
      </w:r>
    </w:p>
    <w:p w14:paraId="55ACE39C"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Поощрять чтение наизусть небольших стихотворений современных татарских поэтов, малых форм татарского фольклора. Развивать способность заучивать, запоминать стихи.</w:t>
      </w:r>
    </w:p>
    <w:p w14:paraId="64A4BDDF"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ab/>
        <w:t xml:space="preserve">Давать детям возможность самостоятельно повторно </w:t>
      </w:r>
      <w:r w:rsidRPr="00A42985">
        <w:rPr>
          <w:rFonts w:ascii="Times New Roman" w:eastAsia="TimesNewRomanPSMT" w:hAnsi="Times New Roman" w:cs="Times New Roman"/>
          <w:iCs/>
          <w:sz w:val="28"/>
          <w:szCs w:val="28"/>
          <w:lang w:eastAsia="ru-RU"/>
        </w:rPr>
        <w:t xml:space="preserve">рассматривать иллюстрации в книге. </w:t>
      </w:r>
      <w:r w:rsidRPr="00A42985">
        <w:rPr>
          <w:rFonts w:ascii="Times New Roman" w:hAnsi="Times New Roman" w:cs="Times New Roman"/>
          <w:sz w:val="28"/>
          <w:szCs w:val="28"/>
          <w:lang w:eastAsia="ru-RU"/>
        </w:rPr>
        <w:t>Обогащать литературными образами игровую, изобразительную деятельность, конструирование и др.</w:t>
      </w:r>
    </w:p>
    <w:p w14:paraId="1F150AED" w14:textId="77777777" w:rsidR="00A42985" w:rsidRPr="00A42985" w:rsidRDefault="00A42985" w:rsidP="00A42985">
      <w:pPr>
        <w:pStyle w:val="ab"/>
        <w:rPr>
          <w:rFonts w:ascii="Times New Roman" w:hAnsi="Times New Roman" w:cs="Times New Roman"/>
          <w:sz w:val="28"/>
          <w:szCs w:val="28"/>
          <w:lang w:eastAsia="ru-RU"/>
        </w:rPr>
      </w:pPr>
      <w:r w:rsidRPr="00A42985">
        <w:rPr>
          <w:rFonts w:ascii="Times New Roman" w:hAnsi="Times New Roman" w:cs="Times New Roman"/>
          <w:sz w:val="28"/>
          <w:szCs w:val="28"/>
          <w:lang w:eastAsia="ru-RU"/>
        </w:rPr>
        <w:t>Помочь родителям в организации системы чтения ребенку дома, в первоначальном ознакомлении с постановками для детей в Казанском государственном Татарском театре юного зрителя им. Г. Кариева.</w:t>
      </w:r>
    </w:p>
    <w:p w14:paraId="42FD81DE" w14:textId="77777777" w:rsidR="00A42985" w:rsidRDefault="00A42985" w:rsidP="00A42985">
      <w:pPr>
        <w:spacing w:after="0" w:line="240" w:lineRule="auto"/>
        <w:rPr>
          <w:rFonts w:ascii="Times New Roman" w:eastAsia="Calibri" w:hAnsi="Times New Roman" w:cs="Times New Roman"/>
          <w:sz w:val="28"/>
          <w:szCs w:val="28"/>
        </w:rPr>
      </w:pPr>
    </w:p>
    <w:p w14:paraId="6EAF0B75" w14:textId="39A32635" w:rsidR="00A42985" w:rsidRPr="00A42985" w:rsidRDefault="00A42985" w:rsidP="00A42985">
      <w:pPr>
        <w:spacing w:after="0" w:line="240" w:lineRule="auto"/>
        <w:rPr>
          <w:rFonts w:ascii="Times New Roman" w:eastAsia="Calibri" w:hAnsi="Times New Roman" w:cs="Times New Roman"/>
          <w:i/>
          <w:sz w:val="28"/>
          <w:szCs w:val="28"/>
        </w:rPr>
      </w:pPr>
      <w:r w:rsidRPr="00A42985">
        <w:rPr>
          <w:rFonts w:ascii="Times New Roman" w:eastAsia="Calibri" w:hAnsi="Times New Roman" w:cs="Times New Roman"/>
          <w:sz w:val="28"/>
          <w:szCs w:val="28"/>
        </w:rPr>
        <w:t xml:space="preserve">РЕКОМЕДУЕМЫЙ СПИСОК ЛИТЕРАТУРЫ </w:t>
      </w:r>
    </w:p>
    <w:p w14:paraId="54F27D04" w14:textId="2A4D42A3" w:rsidR="00A42985" w:rsidRPr="00A42985" w:rsidRDefault="00A42985" w:rsidP="00A42985">
      <w:pPr>
        <w:spacing w:after="0" w:line="240" w:lineRule="auto"/>
        <w:rPr>
          <w:rFonts w:ascii="Times New Roman" w:eastAsia="Calibri" w:hAnsi="Times New Roman" w:cs="Times New Roman"/>
          <w:b/>
          <w:sz w:val="28"/>
          <w:szCs w:val="28"/>
        </w:rPr>
      </w:pPr>
      <w:r w:rsidRPr="00A42985">
        <w:rPr>
          <w:rFonts w:ascii="Times New Roman" w:eastAsia="Calibri" w:hAnsi="Times New Roman" w:cs="Times New Roman"/>
          <w:b/>
          <w:sz w:val="28"/>
          <w:szCs w:val="28"/>
        </w:rPr>
        <w:t>Для чтения детям</w:t>
      </w:r>
    </w:p>
    <w:p w14:paraId="75B2F34B" w14:textId="710228B3" w:rsidR="00A42985" w:rsidRPr="00A42985" w:rsidRDefault="00A42985" w:rsidP="00A42985">
      <w:pPr>
        <w:spacing w:after="0" w:line="240" w:lineRule="auto"/>
        <w:rPr>
          <w:rFonts w:ascii="Times New Roman" w:eastAsia="Calibri" w:hAnsi="Times New Roman" w:cs="Times New Roman"/>
          <w:i/>
          <w:sz w:val="28"/>
          <w:szCs w:val="28"/>
        </w:rPr>
      </w:pPr>
      <w:r w:rsidRPr="00A42985">
        <w:rPr>
          <w:rFonts w:ascii="Times New Roman" w:eastAsia="Calibri" w:hAnsi="Times New Roman" w:cs="Times New Roman"/>
          <w:sz w:val="28"/>
          <w:szCs w:val="28"/>
        </w:rPr>
        <w:t>Малые формы фольклора: Песенки, потешки, заклички, считалки, прибаутки. «Словно дятел: цок-цок-цок…», пер. Н. Ишмухаметова; «Ворона каркает…», пер. З. Нигматова; «Дождик, дождик, пуще…», пер. Н. Ишмухаметова; «Дочка, хватит мять подушки…», пер. Н. Ишмухаметова; «Палец, палец, где ты был?», пер. Н. Ишмухаметова; «Я плясать большой мастак», пер. Р. Ягафарова, пересказ Л. Кузьмина.</w:t>
      </w:r>
    </w:p>
    <w:p w14:paraId="6D2C7336" w14:textId="77777777" w:rsidR="00A42985" w:rsidRPr="00A42985" w:rsidRDefault="00A42985" w:rsidP="00A42985">
      <w:pPr>
        <w:spacing w:after="0" w:line="240" w:lineRule="auto"/>
        <w:rPr>
          <w:rFonts w:ascii="Times New Roman" w:eastAsia="Calibri" w:hAnsi="Times New Roman" w:cs="Times New Roman"/>
          <w:sz w:val="28"/>
          <w:szCs w:val="28"/>
        </w:rPr>
      </w:pPr>
      <w:r w:rsidRPr="00A42985">
        <w:rPr>
          <w:rFonts w:ascii="Times New Roman" w:eastAsia="Calibri" w:hAnsi="Times New Roman" w:cs="Times New Roman"/>
          <w:i/>
          <w:sz w:val="28"/>
          <w:szCs w:val="28"/>
        </w:rPr>
        <w:t xml:space="preserve">Сказки: </w:t>
      </w:r>
      <w:r w:rsidRPr="00A42985">
        <w:rPr>
          <w:rFonts w:ascii="Times New Roman" w:eastAsia="Calibri" w:hAnsi="Times New Roman" w:cs="Times New Roman"/>
          <w:sz w:val="28"/>
          <w:szCs w:val="28"/>
        </w:rPr>
        <w:t>«Лиса и Журавль», пер. Р. Кожевниковой; «Смышленая ворона», пер. Л. Замалетдинова; «Два лентяя», обраб. С. Гильмутдиновой.</w:t>
      </w:r>
    </w:p>
    <w:p w14:paraId="5D4CDF45" w14:textId="77777777" w:rsidR="00A42985" w:rsidRPr="00A42985" w:rsidRDefault="00A42985" w:rsidP="00A42985">
      <w:pPr>
        <w:spacing w:after="0" w:line="240" w:lineRule="auto"/>
        <w:rPr>
          <w:rFonts w:ascii="Times New Roman" w:eastAsia="Calibri" w:hAnsi="Times New Roman" w:cs="Times New Roman"/>
          <w:sz w:val="28"/>
          <w:szCs w:val="28"/>
        </w:rPr>
      </w:pPr>
      <w:r w:rsidRPr="00A42985">
        <w:rPr>
          <w:rFonts w:ascii="Times New Roman" w:eastAsia="Calibri" w:hAnsi="Times New Roman" w:cs="Times New Roman"/>
          <w:i/>
          <w:sz w:val="28"/>
          <w:szCs w:val="28"/>
        </w:rPr>
        <w:lastRenderedPageBreak/>
        <w:tab/>
        <w:t xml:space="preserve">Литературные сказки: </w:t>
      </w:r>
      <w:r w:rsidRPr="00A42985">
        <w:rPr>
          <w:rFonts w:ascii="Times New Roman" w:eastAsia="Calibri" w:hAnsi="Times New Roman" w:cs="Times New Roman"/>
          <w:sz w:val="28"/>
          <w:szCs w:val="28"/>
        </w:rPr>
        <w:t>Р. Батулла. «Подарок», пер. Э. Умерова; А. Гаффар. «Хвост»; А. Алиш. «Бояка и Небояка», «Глупый зайчонок», пер. А. Бендецкого; А. Гаффар. «Сладкий щавель».</w:t>
      </w:r>
    </w:p>
    <w:p w14:paraId="691E2F42" w14:textId="77777777" w:rsidR="00A42985" w:rsidRPr="00A42985" w:rsidRDefault="00A42985" w:rsidP="00A42985">
      <w:pPr>
        <w:spacing w:after="0" w:line="240" w:lineRule="auto"/>
        <w:rPr>
          <w:rFonts w:ascii="Times New Roman" w:eastAsia="Calibri" w:hAnsi="Times New Roman" w:cs="Times New Roman"/>
          <w:sz w:val="28"/>
          <w:szCs w:val="28"/>
        </w:rPr>
      </w:pPr>
      <w:r w:rsidRPr="00A42985">
        <w:rPr>
          <w:rFonts w:ascii="Times New Roman" w:eastAsia="Calibri" w:hAnsi="Times New Roman" w:cs="Times New Roman"/>
          <w:i/>
          <w:sz w:val="28"/>
          <w:szCs w:val="28"/>
        </w:rPr>
        <w:t xml:space="preserve">Поэзия: </w:t>
      </w:r>
      <w:r w:rsidRPr="00A42985">
        <w:rPr>
          <w:rFonts w:ascii="Times New Roman" w:eastAsia="Calibri" w:hAnsi="Times New Roman" w:cs="Times New Roman"/>
          <w:sz w:val="28"/>
          <w:szCs w:val="28"/>
        </w:rPr>
        <w:t>Г. Тукай. «Четыре времени года», пер. В. Лунина; Б. Рахмат. «Петушок…», пер. Е. Муравьева; Р. Курбан. «Я большой», пер. С. Малышева; Р. Валеева. «Кукле платье подарила», пер. В. Валеевой; Р. Миннуллин. «Про папу с мамой», пер. С. Малышева; Ш. Галиев. «В автобусе», пер. В. Баширова и Э. Блиновой; Р. Валеева. «Приходи, весна, скорей», пер. Е. Муравьева; Р. Курбан. «Как смастерить скворечник», пер. С. Малышева; Г. Зайнашева. «Поздравляем», пер. М. Одиноковой; Б. Рахмат. «Асия», пер. Г. Абрамова; Ш. Маннур. «Гусята», пер. Л. Топчия; Р. Валеева. «Летнее утро», пер. С. Малышева.</w:t>
      </w:r>
    </w:p>
    <w:p w14:paraId="4607E4F9" w14:textId="77777777" w:rsidR="00A42985" w:rsidRPr="00A42985" w:rsidRDefault="00A42985" w:rsidP="00A42985">
      <w:pPr>
        <w:spacing w:after="0" w:line="240" w:lineRule="auto"/>
        <w:rPr>
          <w:rFonts w:ascii="Times New Roman" w:eastAsia="Calibri" w:hAnsi="Times New Roman" w:cs="Times New Roman"/>
          <w:sz w:val="28"/>
          <w:szCs w:val="28"/>
        </w:rPr>
      </w:pPr>
      <w:r w:rsidRPr="00A42985">
        <w:rPr>
          <w:rFonts w:ascii="Times New Roman" w:eastAsia="Calibri" w:hAnsi="Times New Roman" w:cs="Times New Roman"/>
          <w:i/>
          <w:sz w:val="28"/>
          <w:szCs w:val="28"/>
        </w:rPr>
        <w:t xml:space="preserve">Проза: </w:t>
      </w:r>
      <w:r w:rsidRPr="00A42985">
        <w:rPr>
          <w:rFonts w:ascii="Times New Roman" w:eastAsia="Calibri" w:hAnsi="Times New Roman" w:cs="Times New Roman"/>
          <w:sz w:val="28"/>
          <w:szCs w:val="28"/>
        </w:rPr>
        <w:t>А. Алиш. «Дядя рабочий», пер. Г. Каримовой; М. Хасанов. «Снег идет», пер. М. Зарецкого; М. Хасанов. «Моряк», пер. М. Зарецкого</w:t>
      </w:r>
      <w:r w:rsidRPr="00A42985">
        <w:rPr>
          <w:rFonts w:ascii="Times New Roman" w:eastAsia="PMingLiU" w:hAnsi="Times New Roman" w:cs="Times New Roman"/>
          <w:sz w:val="28"/>
          <w:szCs w:val="28"/>
        </w:rPr>
        <w:t>.</w:t>
      </w:r>
    </w:p>
    <w:p w14:paraId="37E7F0CF" w14:textId="77777777" w:rsidR="00A42985" w:rsidRPr="00A42985" w:rsidRDefault="00A42985" w:rsidP="00A42985">
      <w:pPr>
        <w:spacing w:after="0" w:line="240" w:lineRule="auto"/>
        <w:rPr>
          <w:rFonts w:ascii="Times New Roman" w:eastAsia="Calibri" w:hAnsi="Times New Roman" w:cs="Times New Roman"/>
          <w:i/>
          <w:sz w:val="28"/>
          <w:szCs w:val="28"/>
        </w:rPr>
      </w:pPr>
      <w:r w:rsidRPr="00A42985">
        <w:rPr>
          <w:rFonts w:ascii="Times New Roman" w:eastAsia="Calibri" w:hAnsi="Times New Roman" w:cs="Times New Roman"/>
          <w:b/>
          <w:i/>
          <w:sz w:val="28"/>
          <w:szCs w:val="28"/>
        </w:rPr>
        <w:t>Для заучивания наизусть</w:t>
      </w:r>
    </w:p>
    <w:p w14:paraId="580E128F" w14:textId="64B67EEB" w:rsidR="00A42985" w:rsidRPr="00A42985" w:rsidRDefault="00A42985" w:rsidP="00A42985">
      <w:pPr>
        <w:spacing w:after="0" w:line="240" w:lineRule="auto"/>
        <w:rPr>
          <w:rFonts w:ascii="Times New Roman" w:eastAsia="Calibri" w:hAnsi="Times New Roman" w:cs="Times New Roman"/>
          <w:sz w:val="28"/>
          <w:szCs w:val="28"/>
        </w:rPr>
      </w:pPr>
      <w:r w:rsidRPr="00A42985">
        <w:rPr>
          <w:rFonts w:ascii="Times New Roman" w:eastAsia="Calibri" w:hAnsi="Times New Roman" w:cs="Times New Roman"/>
          <w:sz w:val="28"/>
          <w:szCs w:val="28"/>
        </w:rPr>
        <w:t>«Пальчик, пальчик, где ты был?», пер. Р. Ахметова; Х. Халиков «С добрым утром!», пер. Е. Муравьева; Г. Тукай «Как время зовется?», пер. В. Лунина.</w:t>
      </w:r>
    </w:p>
    <w:p w14:paraId="2EEADE3A" w14:textId="77777777" w:rsidR="00A42985" w:rsidRPr="00A42985" w:rsidRDefault="00A42985" w:rsidP="00A42985">
      <w:pPr>
        <w:spacing w:after="0" w:line="240" w:lineRule="auto"/>
        <w:rPr>
          <w:rFonts w:ascii="Times New Roman" w:eastAsia="Calibri" w:hAnsi="Times New Roman" w:cs="Times New Roman"/>
          <w:b/>
          <w:i/>
          <w:sz w:val="28"/>
          <w:szCs w:val="28"/>
        </w:rPr>
      </w:pPr>
      <w:r w:rsidRPr="00A42985">
        <w:rPr>
          <w:rFonts w:ascii="Times New Roman" w:eastAsia="Calibri" w:hAnsi="Times New Roman" w:cs="Times New Roman"/>
          <w:b/>
          <w:i/>
          <w:sz w:val="28"/>
          <w:szCs w:val="28"/>
        </w:rPr>
        <w:t xml:space="preserve">Дополнительная литература </w:t>
      </w:r>
    </w:p>
    <w:p w14:paraId="035C2E97" w14:textId="77777777" w:rsidR="00A42985" w:rsidRPr="00A42985" w:rsidRDefault="00A42985" w:rsidP="00A42985">
      <w:pPr>
        <w:spacing w:after="0" w:line="240" w:lineRule="auto"/>
        <w:rPr>
          <w:rFonts w:ascii="Times New Roman" w:eastAsia="Calibri" w:hAnsi="Times New Roman" w:cs="Times New Roman"/>
          <w:sz w:val="28"/>
          <w:szCs w:val="28"/>
        </w:rPr>
      </w:pPr>
      <w:r w:rsidRPr="00A42985">
        <w:rPr>
          <w:rFonts w:ascii="Times New Roman" w:eastAsia="Calibri" w:hAnsi="Times New Roman" w:cs="Times New Roman"/>
          <w:i/>
          <w:sz w:val="28"/>
          <w:szCs w:val="28"/>
        </w:rPr>
        <w:t>Поэзия:</w:t>
      </w:r>
      <w:r w:rsidRPr="00A42985">
        <w:rPr>
          <w:rFonts w:ascii="Times New Roman" w:eastAsia="Calibri" w:hAnsi="Times New Roman" w:cs="Times New Roman"/>
          <w:sz w:val="28"/>
          <w:szCs w:val="28"/>
        </w:rPr>
        <w:t xml:space="preserve"> Г. Тукай. «Колыбельная песня», пер. В. Тушновой; Р. Файзуллин. «Друзья», пер. П. Серебрякова; Г. Зайнашева. «Наш огород», пер. Р. Кожевниковой; Ш. Галиев. «Оладьи», пер. Н. Морана; Ш. Галиев. «Помощник», пер. Э. Блиновой; Р. Миннуллин. «Песенка Тансылу», «Гусь», пер. С. Малышева; Р. Валеева. «Мы поедем к бабушке», пер. В. Валеевой; Р. Курбан. «Высотища», пер. С. Малышева; Г. Зайнашева. «Поздравляем бабушку», пер. М. Одиноковой; Р. Валеева. «Я люблю свою машину», пер. Г. Мачихиной; Р. Миннуллин. «Наш тигренок», пер. Э. Блиновой; М. Файзуллина. «Грибы», пер. С. Малышева; Р. Курбан. «Кукла», пер. С. Махотина; Дж. Тарджеманов. «Дождик идет», пер. М. Ивенсена; Ш. Галиев. «Конфеты есть не буду», пер. В. Баширова.</w:t>
      </w:r>
    </w:p>
    <w:p w14:paraId="02741054" w14:textId="77777777" w:rsidR="00A42985" w:rsidRPr="00A42985" w:rsidRDefault="00A42985" w:rsidP="00A42985">
      <w:pPr>
        <w:spacing w:after="0" w:line="240" w:lineRule="auto"/>
        <w:rPr>
          <w:rFonts w:ascii="Times New Roman" w:eastAsia="Calibri" w:hAnsi="Times New Roman" w:cs="Times New Roman"/>
          <w:sz w:val="28"/>
          <w:szCs w:val="28"/>
        </w:rPr>
      </w:pPr>
      <w:r w:rsidRPr="00A42985">
        <w:rPr>
          <w:rFonts w:ascii="Times New Roman" w:eastAsia="Calibri" w:hAnsi="Times New Roman" w:cs="Times New Roman"/>
          <w:i/>
          <w:sz w:val="28"/>
          <w:szCs w:val="28"/>
        </w:rPr>
        <w:t xml:space="preserve">Проза. Литературные сказки: </w:t>
      </w:r>
      <w:r w:rsidRPr="00A42985">
        <w:rPr>
          <w:rFonts w:ascii="Times New Roman" w:eastAsia="Calibri" w:hAnsi="Times New Roman" w:cs="Times New Roman"/>
          <w:sz w:val="28"/>
          <w:szCs w:val="28"/>
        </w:rPr>
        <w:t>Батулла. «Медведи», пер. Л. Хафизовой; А. Гаффар. «Рыбка – мерзлячка»; Р. Батулла. «Капкан», пер. Н. Краевой.</w:t>
      </w:r>
    </w:p>
    <w:p w14:paraId="0550E3B1" w14:textId="77777777" w:rsidR="00A42985" w:rsidRPr="00A42985" w:rsidRDefault="00A42985" w:rsidP="00A42985">
      <w:pPr>
        <w:pStyle w:val="ab"/>
        <w:rPr>
          <w:rFonts w:ascii="Times New Roman" w:eastAsiaTheme="majorEastAsia" w:hAnsi="Times New Roman" w:cs="Times New Roman"/>
          <w:iCs/>
          <w:sz w:val="28"/>
          <w:szCs w:val="28"/>
          <w:lang w:eastAsia="ru-RU"/>
        </w:rPr>
      </w:pPr>
    </w:p>
    <w:p w14:paraId="389BC81E" w14:textId="5ADF532E" w:rsidR="0098761B" w:rsidRDefault="0098761B" w:rsidP="0098761B">
      <w:pPr>
        <w:pStyle w:val="pboth"/>
        <w:shd w:val="clear" w:color="auto" w:fill="FFFFFF"/>
        <w:spacing w:before="0" w:beforeAutospacing="0" w:after="0" w:afterAutospacing="0"/>
        <w:jc w:val="both"/>
        <w:rPr>
          <w:color w:val="000000"/>
          <w:sz w:val="28"/>
          <w:szCs w:val="28"/>
        </w:rPr>
      </w:pPr>
      <w:r w:rsidRPr="0098761B">
        <w:rPr>
          <w:color w:val="000000"/>
          <w:sz w:val="28"/>
          <w:szCs w:val="28"/>
        </w:rPr>
        <w:t>Содержание образовательной деятельности.</w:t>
      </w:r>
      <w:bookmarkStart w:id="91" w:name="100734"/>
      <w:bookmarkEnd w:id="91"/>
    </w:p>
    <w:p w14:paraId="4B58F3B3" w14:textId="77777777" w:rsidR="0098761B" w:rsidRPr="0098761B" w:rsidRDefault="0098761B" w:rsidP="0098761B">
      <w:pPr>
        <w:pStyle w:val="pboth"/>
        <w:shd w:val="clear" w:color="auto" w:fill="FFFFFF"/>
        <w:spacing w:before="0" w:beforeAutospacing="0" w:after="0" w:afterAutospacing="0"/>
        <w:jc w:val="both"/>
        <w:rPr>
          <w:b/>
          <w:color w:val="000000"/>
          <w:sz w:val="28"/>
          <w:szCs w:val="28"/>
        </w:rPr>
      </w:pPr>
      <w:r w:rsidRPr="0098761B">
        <w:rPr>
          <w:b/>
          <w:color w:val="000000"/>
          <w:sz w:val="28"/>
          <w:szCs w:val="28"/>
        </w:rPr>
        <w:t>Развитие словаря:</w:t>
      </w:r>
    </w:p>
    <w:p w14:paraId="2E89FAD6" w14:textId="77777777" w:rsidR="0098761B" w:rsidRPr="0098761B" w:rsidRDefault="0098761B" w:rsidP="0098761B">
      <w:pPr>
        <w:pStyle w:val="pboth"/>
        <w:shd w:val="clear" w:color="auto" w:fill="FFFFFF"/>
        <w:spacing w:before="0" w:beforeAutospacing="0" w:after="0" w:afterAutospacing="0"/>
        <w:jc w:val="both"/>
        <w:rPr>
          <w:color w:val="000000"/>
          <w:sz w:val="28"/>
          <w:szCs w:val="28"/>
        </w:rPr>
      </w:pPr>
      <w:bookmarkStart w:id="92" w:name="100735"/>
      <w:bookmarkEnd w:id="92"/>
      <w:r w:rsidRPr="0098761B">
        <w:rPr>
          <w:color w:val="000000"/>
          <w:sz w:val="28"/>
          <w:szCs w:val="28"/>
        </w:rPr>
        <w:t xml:space="preserve">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предметов, объектов и явлений природы, их свойства и качества: цветовые оттенки, вкусовые качества, степени качества объектов, </w:t>
      </w:r>
      <w:r w:rsidRPr="0098761B">
        <w:rPr>
          <w:color w:val="000000"/>
          <w:sz w:val="28"/>
          <w:szCs w:val="28"/>
        </w:rPr>
        <w:lastRenderedPageBreak/>
        <w:t>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14:paraId="7E68B14A" w14:textId="77777777" w:rsidR="0098761B" w:rsidRPr="0098761B" w:rsidRDefault="0098761B" w:rsidP="0098761B">
      <w:pPr>
        <w:pStyle w:val="pboth"/>
        <w:shd w:val="clear" w:color="auto" w:fill="FFFFFF"/>
        <w:spacing w:before="0" w:beforeAutospacing="0" w:after="0" w:afterAutospacing="0"/>
        <w:jc w:val="both"/>
        <w:rPr>
          <w:b/>
          <w:color w:val="000000"/>
          <w:sz w:val="28"/>
          <w:szCs w:val="28"/>
        </w:rPr>
      </w:pPr>
      <w:bookmarkStart w:id="93" w:name="100736"/>
      <w:bookmarkEnd w:id="93"/>
      <w:r w:rsidRPr="0098761B">
        <w:rPr>
          <w:b/>
          <w:color w:val="000000"/>
          <w:sz w:val="28"/>
          <w:szCs w:val="28"/>
        </w:rPr>
        <w:t>Звуковая культура речи:</w:t>
      </w:r>
    </w:p>
    <w:p w14:paraId="11666403" w14:textId="77777777" w:rsidR="0098761B" w:rsidRPr="0098761B" w:rsidRDefault="0098761B" w:rsidP="0098761B">
      <w:pPr>
        <w:pStyle w:val="pboth"/>
        <w:shd w:val="clear" w:color="auto" w:fill="FFFFFF"/>
        <w:spacing w:before="0" w:beforeAutospacing="0" w:after="0" w:afterAutospacing="0"/>
        <w:jc w:val="both"/>
        <w:rPr>
          <w:color w:val="000000"/>
          <w:sz w:val="28"/>
          <w:szCs w:val="28"/>
        </w:rPr>
      </w:pPr>
      <w:bookmarkStart w:id="94" w:name="100737"/>
      <w:bookmarkEnd w:id="94"/>
      <w:r w:rsidRPr="0098761B">
        <w:rPr>
          <w:color w:val="000000"/>
          <w:sz w:val="28"/>
          <w:szCs w:val="28"/>
        </w:rPr>
        <w:t>педагог помогает детям овладеть правильным произношением звуков родного языка и словопроизношением,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стихи, регулируя интонацию, тембр, силу голоса и ритм речи в зависимости от содержания стихотворения.</w:t>
      </w:r>
    </w:p>
    <w:p w14:paraId="201791F2" w14:textId="77777777" w:rsidR="0098761B" w:rsidRPr="0098761B" w:rsidRDefault="0098761B" w:rsidP="0098761B">
      <w:pPr>
        <w:pStyle w:val="pboth"/>
        <w:shd w:val="clear" w:color="auto" w:fill="FFFFFF"/>
        <w:spacing w:before="0" w:beforeAutospacing="0" w:after="0" w:afterAutospacing="0"/>
        <w:jc w:val="both"/>
        <w:rPr>
          <w:b/>
          <w:color w:val="000000"/>
          <w:sz w:val="28"/>
          <w:szCs w:val="28"/>
        </w:rPr>
      </w:pPr>
      <w:bookmarkStart w:id="95" w:name="100738"/>
      <w:bookmarkEnd w:id="95"/>
      <w:r w:rsidRPr="0098761B">
        <w:rPr>
          <w:b/>
          <w:color w:val="000000"/>
          <w:sz w:val="28"/>
          <w:szCs w:val="28"/>
        </w:rPr>
        <w:t>Грамматический строй речи:</w:t>
      </w:r>
    </w:p>
    <w:p w14:paraId="4346B600" w14:textId="77777777" w:rsidR="0098761B" w:rsidRPr="0098761B" w:rsidRDefault="0098761B" w:rsidP="0098761B">
      <w:pPr>
        <w:pStyle w:val="pboth"/>
        <w:shd w:val="clear" w:color="auto" w:fill="FFFFFF"/>
        <w:spacing w:before="0" w:beforeAutospacing="0" w:after="0" w:afterAutospacing="0"/>
        <w:jc w:val="both"/>
        <w:rPr>
          <w:color w:val="000000"/>
          <w:sz w:val="28"/>
          <w:szCs w:val="28"/>
        </w:rPr>
      </w:pPr>
      <w:bookmarkStart w:id="96" w:name="100739"/>
      <w:bookmarkEnd w:id="96"/>
      <w:r w:rsidRPr="0098761B">
        <w:rPr>
          <w:color w:val="000000"/>
          <w:sz w:val="28"/>
          <w:szCs w:val="28"/>
        </w:rPr>
        <w:t>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при словообразовании; использовать систему окончаний существительных, прилагательных, глаголов для оформления речевого высказывания.</w:t>
      </w:r>
    </w:p>
    <w:p w14:paraId="0AC0E39D" w14:textId="77777777" w:rsidR="0098761B" w:rsidRPr="0098761B" w:rsidRDefault="0098761B" w:rsidP="0098761B">
      <w:pPr>
        <w:pStyle w:val="pboth"/>
        <w:shd w:val="clear" w:color="auto" w:fill="FFFFFF"/>
        <w:spacing w:before="0" w:beforeAutospacing="0" w:after="0" w:afterAutospacing="0"/>
        <w:jc w:val="both"/>
        <w:rPr>
          <w:b/>
          <w:color w:val="000000"/>
          <w:sz w:val="28"/>
          <w:szCs w:val="28"/>
        </w:rPr>
      </w:pPr>
      <w:bookmarkStart w:id="97" w:name="100740"/>
      <w:bookmarkEnd w:id="97"/>
      <w:r w:rsidRPr="0098761B">
        <w:rPr>
          <w:b/>
          <w:color w:val="000000"/>
          <w:sz w:val="28"/>
          <w:szCs w:val="28"/>
        </w:rPr>
        <w:t>Связная речь:</w:t>
      </w:r>
    </w:p>
    <w:p w14:paraId="24E8A7B3" w14:textId="77777777" w:rsidR="0098761B" w:rsidRPr="0098761B" w:rsidRDefault="0098761B" w:rsidP="0098761B">
      <w:pPr>
        <w:pStyle w:val="pboth"/>
        <w:shd w:val="clear" w:color="auto" w:fill="FFFFFF"/>
        <w:spacing w:before="0" w:beforeAutospacing="0" w:after="0" w:afterAutospacing="0"/>
        <w:jc w:val="both"/>
        <w:rPr>
          <w:color w:val="000000"/>
          <w:sz w:val="28"/>
          <w:szCs w:val="28"/>
        </w:rPr>
      </w:pPr>
      <w:bookmarkStart w:id="98" w:name="100741"/>
      <w:bookmarkEnd w:id="98"/>
      <w:r w:rsidRPr="0098761B">
        <w:rPr>
          <w:color w:val="000000"/>
          <w:sz w:val="28"/>
          <w:szCs w:val="28"/>
        </w:rPr>
        <w:t>педагог развивает у детей связную, грамматически правильную диалогическую и монологическую речь, обучает детей использовать вопросы поискового характера ("Почему?", "Зачем?", "Для чего?"); составлять описательные рассказы из 5 - 6 предложений о предметах и повествовательные рассказы из личного опыта; использовать элементарные формы объяснительной речи;</w:t>
      </w:r>
    </w:p>
    <w:p w14:paraId="0C763135" w14:textId="77777777" w:rsidR="0098761B" w:rsidRPr="0098761B" w:rsidRDefault="0098761B" w:rsidP="0098761B">
      <w:pPr>
        <w:pStyle w:val="pboth"/>
        <w:shd w:val="clear" w:color="auto" w:fill="FFFFFF"/>
        <w:spacing w:before="0" w:beforeAutospacing="0" w:after="0" w:afterAutospacing="0"/>
        <w:jc w:val="both"/>
        <w:rPr>
          <w:color w:val="000000"/>
          <w:sz w:val="28"/>
          <w:szCs w:val="28"/>
        </w:rPr>
      </w:pPr>
      <w:bookmarkStart w:id="99" w:name="100742"/>
      <w:bookmarkEnd w:id="99"/>
      <w:r w:rsidRPr="0098761B">
        <w:rPr>
          <w:color w:val="000000"/>
          <w:sz w:val="28"/>
          <w:szCs w:val="28"/>
        </w:rPr>
        <w:t>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ребенка в речевом общении со взрослыми и сверстниками; формирует умение использовать в практике общения описательные монологи и элементы объяснительной речи;</w:t>
      </w:r>
    </w:p>
    <w:p w14:paraId="2D4A740E" w14:textId="77777777" w:rsidR="0098761B" w:rsidRPr="0098761B" w:rsidRDefault="0098761B" w:rsidP="0098761B">
      <w:pPr>
        <w:pStyle w:val="pboth"/>
        <w:shd w:val="clear" w:color="auto" w:fill="FFFFFF"/>
        <w:spacing w:before="0" w:beforeAutospacing="0" w:after="0" w:afterAutospacing="0"/>
        <w:jc w:val="both"/>
        <w:rPr>
          <w:color w:val="000000"/>
          <w:sz w:val="28"/>
          <w:szCs w:val="28"/>
        </w:rPr>
      </w:pPr>
      <w:bookmarkStart w:id="100" w:name="100743"/>
      <w:bookmarkEnd w:id="100"/>
      <w:r w:rsidRPr="0098761B">
        <w:rPr>
          <w:color w:val="000000"/>
          <w:sz w:val="28"/>
          <w:szCs w:val="28"/>
        </w:rPr>
        <w:t>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объектах, по картинкам;</w:t>
      </w:r>
    </w:p>
    <w:p w14:paraId="1C530099" w14:textId="77777777" w:rsidR="0098761B" w:rsidRPr="0098761B" w:rsidRDefault="0098761B" w:rsidP="0098761B">
      <w:pPr>
        <w:pStyle w:val="pboth"/>
        <w:shd w:val="clear" w:color="auto" w:fill="FFFFFF"/>
        <w:spacing w:before="0" w:beforeAutospacing="0" w:after="0" w:afterAutospacing="0"/>
        <w:jc w:val="both"/>
        <w:rPr>
          <w:color w:val="000000"/>
          <w:sz w:val="28"/>
          <w:szCs w:val="28"/>
        </w:rPr>
      </w:pPr>
      <w:bookmarkStart w:id="101" w:name="100744"/>
      <w:bookmarkEnd w:id="101"/>
      <w:r w:rsidRPr="0098761B">
        <w:rPr>
          <w:color w:val="000000"/>
          <w:sz w:val="28"/>
          <w:szCs w:val="28"/>
        </w:rPr>
        <w:t xml:space="preserve">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w:t>
      </w:r>
      <w:r w:rsidRPr="0098761B">
        <w:rPr>
          <w:color w:val="000000"/>
          <w:sz w:val="28"/>
          <w:szCs w:val="28"/>
        </w:rPr>
        <w:lastRenderedPageBreak/>
        <w:t>собеседников, использовать средства интонационной речевой выразительности, 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w:t>
      </w:r>
    </w:p>
    <w:p w14:paraId="374ABA4F" w14:textId="77777777" w:rsidR="0098761B" w:rsidRPr="0098761B" w:rsidRDefault="0098761B" w:rsidP="0098761B">
      <w:pPr>
        <w:pStyle w:val="pboth"/>
        <w:shd w:val="clear" w:color="auto" w:fill="FFFFFF"/>
        <w:spacing w:before="0" w:beforeAutospacing="0" w:after="0" w:afterAutospacing="0"/>
        <w:jc w:val="both"/>
        <w:rPr>
          <w:b/>
          <w:color w:val="000000"/>
          <w:sz w:val="28"/>
          <w:szCs w:val="28"/>
        </w:rPr>
      </w:pPr>
      <w:bookmarkStart w:id="102" w:name="100745"/>
      <w:bookmarkEnd w:id="102"/>
      <w:r w:rsidRPr="0098761B">
        <w:rPr>
          <w:b/>
          <w:color w:val="000000"/>
          <w:sz w:val="28"/>
          <w:szCs w:val="28"/>
        </w:rPr>
        <w:t>Подготовка детей к обучению грамоте:</w:t>
      </w:r>
    </w:p>
    <w:p w14:paraId="48DA428A" w14:textId="77777777" w:rsidR="0098761B" w:rsidRPr="0098761B" w:rsidRDefault="0098761B" w:rsidP="0098761B">
      <w:pPr>
        <w:pStyle w:val="pboth"/>
        <w:shd w:val="clear" w:color="auto" w:fill="FFFFFF"/>
        <w:spacing w:before="0" w:beforeAutospacing="0" w:after="0" w:afterAutospacing="0"/>
        <w:jc w:val="both"/>
        <w:rPr>
          <w:color w:val="000000"/>
          <w:sz w:val="28"/>
          <w:szCs w:val="28"/>
        </w:rPr>
      </w:pPr>
      <w:bookmarkStart w:id="103" w:name="100746"/>
      <w:bookmarkEnd w:id="103"/>
      <w:r w:rsidRPr="0098761B">
        <w:rPr>
          <w:color w:val="000000"/>
          <w:sz w:val="28"/>
          <w:szCs w:val="28"/>
        </w:rPr>
        <w:t>педагог закрепляет у детей умение понимать термины "слово", "звук", использовать их в речи; формирует представления о том, что слова состоят из звуков, могут быть длинными и короткими; формирует умение сравнивать слова по протяженности; помогает детям осваивать начальные умения звукового анализа слов: самостоятельно произносить слова, интонационно подчеркивая в них первый звук; узнавать слова на заданный звук.</w:t>
      </w:r>
    </w:p>
    <w:p w14:paraId="783779CD" w14:textId="77777777" w:rsidR="005F2D79" w:rsidRDefault="005F2D79" w:rsidP="00C25AB2">
      <w:pPr>
        <w:spacing w:after="0" w:line="240" w:lineRule="auto"/>
        <w:jc w:val="both"/>
        <w:rPr>
          <w:rFonts w:ascii="Times New Roman" w:hAnsi="Times New Roman" w:cs="Times New Roman"/>
          <w:b/>
          <w:sz w:val="28"/>
          <w:szCs w:val="28"/>
        </w:rPr>
      </w:pPr>
    </w:p>
    <w:p w14:paraId="0348AD3B"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2.2.2.4. Художественно-эстетическое развитие</w:t>
      </w:r>
    </w:p>
    <w:p w14:paraId="718D073B" w14:textId="77777777" w:rsidR="009122E8" w:rsidRPr="009122E8" w:rsidRDefault="00F15E33" w:rsidP="009122E8">
      <w:pPr>
        <w:pStyle w:val="pboth"/>
        <w:shd w:val="clear" w:color="auto" w:fill="FFFFFF"/>
        <w:spacing w:before="0" w:beforeAutospacing="0" w:after="0" w:afterAutospacing="0"/>
        <w:jc w:val="both"/>
        <w:rPr>
          <w:color w:val="000000"/>
          <w:sz w:val="28"/>
          <w:szCs w:val="28"/>
        </w:rPr>
      </w:pPr>
      <w:r w:rsidRPr="009122E8">
        <w:rPr>
          <w:sz w:val="28"/>
          <w:szCs w:val="28"/>
        </w:rPr>
        <w:t xml:space="preserve">  </w:t>
      </w:r>
      <w:r w:rsidR="009122E8" w:rsidRPr="009122E8">
        <w:rPr>
          <w:color w:val="000000"/>
          <w:sz w:val="28"/>
          <w:szCs w:val="28"/>
        </w:rPr>
        <w:t>В области художественно-эстетического развития основными задачами образовательной деятельности являются:</w:t>
      </w:r>
    </w:p>
    <w:p w14:paraId="4A5B67A8" w14:textId="77777777" w:rsidR="009122E8" w:rsidRPr="009122E8" w:rsidRDefault="009122E8" w:rsidP="009122E8">
      <w:pPr>
        <w:pStyle w:val="pboth"/>
        <w:shd w:val="clear" w:color="auto" w:fill="FFFFFF"/>
        <w:spacing w:before="0" w:beforeAutospacing="0" w:after="0" w:afterAutospacing="0"/>
        <w:jc w:val="both"/>
        <w:rPr>
          <w:b/>
          <w:color w:val="000000"/>
          <w:sz w:val="28"/>
          <w:szCs w:val="28"/>
        </w:rPr>
      </w:pPr>
      <w:bookmarkStart w:id="104" w:name="100999"/>
      <w:bookmarkEnd w:id="104"/>
      <w:r w:rsidRPr="009122E8">
        <w:rPr>
          <w:b/>
          <w:color w:val="000000"/>
          <w:sz w:val="28"/>
          <w:szCs w:val="28"/>
        </w:rPr>
        <w:t>приобщение к искусству:</w:t>
      </w:r>
    </w:p>
    <w:p w14:paraId="2FA4705F"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05" w:name="101000"/>
      <w:bookmarkEnd w:id="105"/>
      <w:r w:rsidRPr="009122E8">
        <w:rPr>
          <w:color w:val="000000"/>
          <w:sz w:val="28"/>
          <w:szCs w:val="28"/>
        </w:rPr>
        <w:t>продолжать развивать у детей художественное и эстетическое восприятие в процессе ознакомления с произведениями разных видов искусства; развивать воображение, художественный вкус;</w:t>
      </w:r>
    </w:p>
    <w:p w14:paraId="5277CC45"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06" w:name="101001"/>
      <w:bookmarkEnd w:id="106"/>
      <w:r w:rsidRPr="009122E8">
        <w:rPr>
          <w:color w:val="000000"/>
          <w:sz w:val="28"/>
          <w:szCs w:val="28"/>
        </w:rPr>
        <w:t>формировать у детей умение сравнивать произведения различных видов искусства;</w:t>
      </w:r>
    </w:p>
    <w:p w14:paraId="58E45226"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07" w:name="101002"/>
      <w:bookmarkEnd w:id="107"/>
      <w:r w:rsidRPr="009122E8">
        <w:rPr>
          <w:color w:val="000000"/>
          <w:sz w:val="28"/>
          <w:szCs w:val="28"/>
        </w:rPr>
        <w:t>развивать отзывчивость и эстетическое сопереживание на красоту окружающей действительности;</w:t>
      </w:r>
    </w:p>
    <w:p w14:paraId="4A3068E6"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08" w:name="101003"/>
      <w:bookmarkEnd w:id="108"/>
      <w:r w:rsidRPr="009122E8">
        <w:rPr>
          <w:color w:val="000000"/>
          <w:sz w:val="28"/>
          <w:szCs w:val="28"/>
        </w:rPr>
        <w:t>развивать у детей интерес к искусству как виду творческой деятельности человека;</w:t>
      </w:r>
    </w:p>
    <w:p w14:paraId="3E352B60"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09" w:name="101004"/>
      <w:bookmarkEnd w:id="109"/>
      <w:r w:rsidRPr="009122E8">
        <w:rPr>
          <w:color w:val="000000"/>
          <w:sz w:val="28"/>
          <w:szCs w:val="28"/>
        </w:rPr>
        <w:t>познакомить детей с видами и жанрами искусства, историей его возникновения, средствами выразительности разных видов искусства;</w:t>
      </w:r>
    </w:p>
    <w:p w14:paraId="18CDEA54"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10" w:name="101005"/>
      <w:bookmarkEnd w:id="110"/>
      <w:r w:rsidRPr="009122E8">
        <w:rPr>
          <w:color w:val="000000"/>
          <w:sz w:val="28"/>
          <w:szCs w:val="28"/>
        </w:rPr>
        <w:t>формировать понимание красоты произведений искусства, потребность общения с искусством;</w:t>
      </w:r>
    </w:p>
    <w:p w14:paraId="2EA353EF"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11" w:name="101006"/>
      <w:bookmarkEnd w:id="111"/>
      <w:r w:rsidRPr="009122E8">
        <w:rPr>
          <w:color w:val="000000"/>
          <w:sz w:val="28"/>
          <w:szCs w:val="28"/>
        </w:rPr>
        <w:t>формировать у детей интерес к детским выставкам, спектаклям; желание посещать театр, музей и тому подобное;</w:t>
      </w:r>
    </w:p>
    <w:p w14:paraId="4AD7D33D"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12" w:name="101007"/>
      <w:bookmarkEnd w:id="112"/>
      <w:r w:rsidRPr="009122E8">
        <w:rPr>
          <w:color w:val="000000"/>
          <w:sz w:val="28"/>
          <w:szCs w:val="28"/>
        </w:rPr>
        <w:t>приобщать детей к лучшим образцам отечественного и мирового искусства;</w:t>
      </w:r>
    </w:p>
    <w:p w14:paraId="54CF95B6"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13" w:name="101008"/>
      <w:bookmarkEnd w:id="113"/>
      <w:r w:rsidRPr="009122E8">
        <w:rPr>
          <w:color w:val="000000"/>
          <w:sz w:val="28"/>
          <w:szCs w:val="28"/>
        </w:rPr>
        <w:t>воспитывать патриотизм и чувства гордости за свою страну, край в процессе ознакомления с различными видами искусства;</w:t>
      </w:r>
    </w:p>
    <w:p w14:paraId="3AAF5D0E" w14:textId="77777777" w:rsidR="009122E8" w:rsidRPr="00F41268" w:rsidRDefault="009122E8" w:rsidP="009122E8">
      <w:pPr>
        <w:pStyle w:val="pboth"/>
        <w:shd w:val="clear" w:color="auto" w:fill="FFFFFF"/>
        <w:spacing w:before="0" w:beforeAutospacing="0" w:after="0" w:afterAutospacing="0"/>
        <w:jc w:val="both"/>
        <w:rPr>
          <w:b/>
          <w:color w:val="000000"/>
          <w:sz w:val="28"/>
          <w:szCs w:val="28"/>
        </w:rPr>
      </w:pPr>
      <w:bookmarkStart w:id="114" w:name="101009"/>
      <w:bookmarkEnd w:id="114"/>
      <w:r w:rsidRPr="00F41268">
        <w:rPr>
          <w:b/>
          <w:color w:val="000000"/>
          <w:sz w:val="28"/>
          <w:szCs w:val="28"/>
        </w:rPr>
        <w:t>изобразительная деятельность:</w:t>
      </w:r>
    </w:p>
    <w:p w14:paraId="7491B82D"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15" w:name="101010"/>
      <w:bookmarkEnd w:id="115"/>
      <w:r w:rsidRPr="009122E8">
        <w:rPr>
          <w:color w:val="000000"/>
          <w:sz w:val="28"/>
          <w:szCs w:val="28"/>
        </w:rPr>
        <w:t>продолжать развивать интерес детей и положительный отклик к различным видам изобразительной деятельности;</w:t>
      </w:r>
    </w:p>
    <w:p w14:paraId="15538B3D"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16" w:name="101011"/>
      <w:bookmarkEnd w:id="116"/>
      <w:r w:rsidRPr="009122E8">
        <w:rPr>
          <w:color w:val="000000"/>
          <w:sz w:val="28"/>
          <w:szCs w:val="28"/>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14:paraId="4111646C"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17" w:name="101012"/>
      <w:bookmarkEnd w:id="117"/>
      <w:r w:rsidRPr="009122E8">
        <w:rPr>
          <w:color w:val="000000"/>
          <w:sz w:val="28"/>
          <w:szCs w:val="28"/>
        </w:rPr>
        <w:lastRenderedPageBreak/>
        <w:t>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14:paraId="53466517"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18" w:name="101013"/>
      <w:bookmarkEnd w:id="118"/>
      <w:r w:rsidRPr="009122E8">
        <w:rPr>
          <w:color w:val="000000"/>
          <w:sz w:val="28"/>
          <w:szCs w:val="28"/>
        </w:rPr>
        <w:t>продолжать формировать у детей умение рассматривать и обследовать предметы, в том числе с помощью рук;</w:t>
      </w:r>
    </w:p>
    <w:p w14:paraId="4EA105BC"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19" w:name="101014"/>
      <w:bookmarkEnd w:id="119"/>
      <w:r w:rsidRPr="009122E8">
        <w:rPr>
          <w:color w:val="000000"/>
          <w:sz w:val="28"/>
          <w:szCs w:val="28"/>
        </w:rPr>
        <w:t>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14:paraId="1265EA19"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20" w:name="101015"/>
      <w:bookmarkEnd w:id="120"/>
      <w:r w:rsidRPr="009122E8">
        <w:rPr>
          <w:color w:val="000000"/>
          <w:sz w:val="28"/>
          <w:szCs w:val="28"/>
        </w:rPr>
        <w:t>формировать у детей умение выделять и использовать средства выразительности в рисовании, лепке, аппликации;</w:t>
      </w:r>
    </w:p>
    <w:p w14:paraId="6AD26AAA"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21" w:name="101016"/>
      <w:bookmarkEnd w:id="121"/>
      <w:r w:rsidRPr="009122E8">
        <w:rPr>
          <w:color w:val="000000"/>
          <w:sz w:val="28"/>
          <w:szCs w:val="28"/>
        </w:rPr>
        <w:t>продолжать формировать у детей умение создавать коллективные произведения в рисовании, лепке, аппликации;</w:t>
      </w:r>
    </w:p>
    <w:p w14:paraId="2552F4B2"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22" w:name="101017"/>
      <w:bookmarkEnd w:id="122"/>
      <w:r w:rsidRPr="009122E8">
        <w:rPr>
          <w:color w:val="000000"/>
          <w:sz w:val="28"/>
          <w:szCs w:val="28"/>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w:t>
      </w:r>
    </w:p>
    <w:p w14:paraId="7A820ABB"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23" w:name="101018"/>
      <w:bookmarkEnd w:id="123"/>
      <w:r w:rsidRPr="009122E8">
        <w:rPr>
          <w:color w:val="000000"/>
          <w:sz w:val="28"/>
          <w:szCs w:val="28"/>
        </w:rPr>
        <w:t>приучать детей быть аккуратными: сохранять свое рабочее место в порядке, по окончании работы убирать все со стола;</w:t>
      </w:r>
    </w:p>
    <w:p w14:paraId="69E29F5E"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24" w:name="101019"/>
      <w:bookmarkEnd w:id="124"/>
      <w:r w:rsidRPr="009122E8">
        <w:rPr>
          <w:color w:val="000000"/>
          <w:sz w:val="28"/>
          <w:szCs w:val="28"/>
        </w:rPr>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14:paraId="3608C7AB"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25" w:name="101020"/>
      <w:bookmarkEnd w:id="125"/>
      <w:r w:rsidRPr="009122E8">
        <w:rPr>
          <w:color w:val="000000"/>
          <w:sz w:val="28"/>
          <w:szCs w:val="28"/>
        </w:rPr>
        <w:t>развивать художественно-творческие способности у детей в различных видах изобразительной деятельности;</w:t>
      </w:r>
    </w:p>
    <w:p w14:paraId="09E0C1E4"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26" w:name="101021"/>
      <w:bookmarkEnd w:id="126"/>
      <w:r w:rsidRPr="009122E8">
        <w:rPr>
          <w:color w:val="000000"/>
          <w:sz w:val="28"/>
          <w:szCs w:val="28"/>
        </w:rPr>
        <w:t>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w:t>
      </w:r>
    </w:p>
    <w:p w14:paraId="0E7B0858" w14:textId="77777777" w:rsidR="009122E8" w:rsidRPr="00F41268" w:rsidRDefault="009122E8" w:rsidP="009122E8">
      <w:pPr>
        <w:pStyle w:val="pboth"/>
        <w:shd w:val="clear" w:color="auto" w:fill="FFFFFF"/>
        <w:spacing w:before="0" w:beforeAutospacing="0" w:after="0" w:afterAutospacing="0"/>
        <w:jc w:val="both"/>
        <w:rPr>
          <w:b/>
          <w:color w:val="000000"/>
          <w:sz w:val="28"/>
          <w:szCs w:val="28"/>
        </w:rPr>
      </w:pPr>
      <w:bookmarkStart w:id="127" w:name="101022"/>
      <w:bookmarkEnd w:id="127"/>
      <w:r w:rsidRPr="00F41268">
        <w:rPr>
          <w:b/>
          <w:color w:val="000000"/>
          <w:sz w:val="28"/>
          <w:szCs w:val="28"/>
        </w:rPr>
        <w:t>конструктивная деятельность:</w:t>
      </w:r>
    </w:p>
    <w:p w14:paraId="20FBDA82"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28" w:name="101023"/>
      <w:bookmarkEnd w:id="128"/>
      <w:r w:rsidRPr="009122E8">
        <w:rPr>
          <w:color w:val="000000"/>
          <w:sz w:val="28"/>
          <w:szCs w:val="28"/>
        </w:rPr>
        <w:t>продолжать развивать у детей способность различать и называть строительные детали (куб, пластина, кирпичик, брусок); использовать их с учетом конструктивных свойств (устойчивость, форма, величина);</w:t>
      </w:r>
    </w:p>
    <w:p w14:paraId="78FA6C17"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29" w:name="101024"/>
      <w:bookmarkEnd w:id="129"/>
      <w:r w:rsidRPr="009122E8">
        <w:rPr>
          <w:color w:val="000000"/>
          <w:sz w:val="28"/>
          <w:szCs w:val="28"/>
        </w:rPr>
        <w:t>формировать умение у детей сооружать постройки из крупного и мелкого строительного материала;</w:t>
      </w:r>
    </w:p>
    <w:p w14:paraId="3A119768"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30" w:name="101025"/>
      <w:bookmarkEnd w:id="130"/>
      <w:r w:rsidRPr="009122E8">
        <w:rPr>
          <w:color w:val="000000"/>
          <w:sz w:val="28"/>
          <w:szCs w:val="28"/>
        </w:rPr>
        <w:t>обучать конструированию из бумаги;</w:t>
      </w:r>
    </w:p>
    <w:p w14:paraId="4FEA3DBB"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31" w:name="101026"/>
      <w:bookmarkEnd w:id="131"/>
      <w:r w:rsidRPr="009122E8">
        <w:rPr>
          <w:color w:val="000000"/>
          <w:sz w:val="28"/>
          <w:szCs w:val="28"/>
        </w:rPr>
        <w:t>приобщать детей к изготовлению поделок из природного материала.</w:t>
      </w:r>
    </w:p>
    <w:p w14:paraId="684F1DAD" w14:textId="77777777" w:rsidR="009122E8" w:rsidRPr="00F41268" w:rsidRDefault="009122E8" w:rsidP="009122E8">
      <w:pPr>
        <w:pStyle w:val="pboth"/>
        <w:shd w:val="clear" w:color="auto" w:fill="FFFFFF"/>
        <w:spacing w:before="0" w:beforeAutospacing="0" w:after="0" w:afterAutospacing="0"/>
        <w:jc w:val="both"/>
        <w:rPr>
          <w:b/>
          <w:color w:val="000000"/>
          <w:sz w:val="28"/>
          <w:szCs w:val="28"/>
        </w:rPr>
      </w:pPr>
      <w:bookmarkStart w:id="132" w:name="101027"/>
      <w:bookmarkEnd w:id="132"/>
      <w:r w:rsidRPr="00F41268">
        <w:rPr>
          <w:b/>
          <w:color w:val="000000"/>
          <w:sz w:val="28"/>
          <w:szCs w:val="28"/>
        </w:rPr>
        <w:t>музыкальная деятельность:</w:t>
      </w:r>
    </w:p>
    <w:p w14:paraId="3E326185"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33" w:name="101028"/>
      <w:bookmarkEnd w:id="133"/>
      <w:r w:rsidRPr="009122E8">
        <w:rPr>
          <w:color w:val="000000"/>
          <w:sz w:val="28"/>
          <w:szCs w:val="28"/>
        </w:rPr>
        <w:t>продолжать развивать у детей интерес к музыке, желание ее слушать, вызывать эмоциональную отзывчивость при восприятии музыкальных произведений;</w:t>
      </w:r>
    </w:p>
    <w:p w14:paraId="2DD405D5"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34" w:name="101029"/>
      <w:bookmarkEnd w:id="134"/>
      <w:r w:rsidRPr="009122E8">
        <w:rPr>
          <w:color w:val="000000"/>
          <w:sz w:val="28"/>
          <w:szCs w:val="28"/>
        </w:rPr>
        <w:t>обогащать музыкальные впечатления детей, способствовать дальнейшему развитию основ музыкальной культуры;</w:t>
      </w:r>
    </w:p>
    <w:p w14:paraId="39F0800A"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35" w:name="101030"/>
      <w:bookmarkEnd w:id="135"/>
      <w:r w:rsidRPr="009122E8">
        <w:rPr>
          <w:color w:val="000000"/>
          <w:sz w:val="28"/>
          <w:szCs w:val="28"/>
        </w:rPr>
        <w:t>воспитывать слушательскую культуру детей;</w:t>
      </w:r>
    </w:p>
    <w:p w14:paraId="5A6CDA4B"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36" w:name="101031"/>
      <w:bookmarkEnd w:id="136"/>
      <w:r w:rsidRPr="009122E8">
        <w:rPr>
          <w:color w:val="000000"/>
          <w:sz w:val="28"/>
          <w:szCs w:val="28"/>
        </w:rPr>
        <w:t>развивать музыкальность детей;</w:t>
      </w:r>
    </w:p>
    <w:p w14:paraId="1CFF6735"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37" w:name="101032"/>
      <w:bookmarkEnd w:id="137"/>
      <w:r w:rsidRPr="009122E8">
        <w:rPr>
          <w:color w:val="000000"/>
          <w:sz w:val="28"/>
          <w:szCs w:val="28"/>
        </w:rPr>
        <w:t>воспитывать интерес и любовь к высокохудожественной музыке;</w:t>
      </w:r>
    </w:p>
    <w:p w14:paraId="0D272EAE"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38" w:name="101033"/>
      <w:bookmarkEnd w:id="138"/>
      <w:r w:rsidRPr="009122E8">
        <w:rPr>
          <w:color w:val="000000"/>
          <w:sz w:val="28"/>
          <w:szCs w:val="28"/>
        </w:rPr>
        <w:t>продолжать формировать умение у детей различать средства выразительности в музыке, различать звуки по высоте;</w:t>
      </w:r>
    </w:p>
    <w:p w14:paraId="33367532"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39" w:name="101034"/>
      <w:bookmarkEnd w:id="139"/>
      <w:r w:rsidRPr="009122E8">
        <w:rPr>
          <w:color w:val="000000"/>
          <w:sz w:val="28"/>
          <w:szCs w:val="28"/>
        </w:rPr>
        <w:lastRenderedPageBreak/>
        <w:t>поддерживать у детей интерес к пению;</w:t>
      </w:r>
    </w:p>
    <w:p w14:paraId="4B3ACA8B"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40" w:name="101035"/>
      <w:bookmarkEnd w:id="140"/>
      <w:r w:rsidRPr="009122E8">
        <w:rPr>
          <w:color w:val="000000"/>
          <w:sz w:val="28"/>
          <w:szCs w:val="28"/>
        </w:rPr>
        <w:t>способствовать освоению элементов танца и ритмопластики для создания музыкальных двигательных образов в играх, драматизациях, инсценировании;</w:t>
      </w:r>
    </w:p>
    <w:p w14:paraId="297905FF"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41" w:name="101036"/>
      <w:bookmarkEnd w:id="141"/>
      <w:r w:rsidRPr="009122E8">
        <w:rPr>
          <w:color w:val="000000"/>
          <w:sz w:val="28"/>
          <w:szCs w:val="28"/>
        </w:rPr>
        <w:t>способствовать освоению детьми приемов игры на детских музыкальных инструментах;</w:t>
      </w:r>
    </w:p>
    <w:p w14:paraId="22E7D6C3"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42" w:name="101037"/>
      <w:bookmarkEnd w:id="142"/>
      <w:r w:rsidRPr="009122E8">
        <w:rPr>
          <w:color w:val="000000"/>
          <w:sz w:val="28"/>
          <w:szCs w:val="28"/>
        </w:rPr>
        <w:t>поощрять желание детей самостоятельно заниматься музыкальной деятельностью;</w:t>
      </w:r>
    </w:p>
    <w:p w14:paraId="3326C97D" w14:textId="77777777" w:rsidR="009122E8" w:rsidRPr="00F41268" w:rsidRDefault="009122E8" w:rsidP="009122E8">
      <w:pPr>
        <w:pStyle w:val="pboth"/>
        <w:shd w:val="clear" w:color="auto" w:fill="FFFFFF"/>
        <w:spacing w:before="0" w:beforeAutospacing="0" w:after="0" w:afterAutospacing="0"/>
        <w:jc w:val="both"/>
        <w:rPr>
          <w:b/>
          <w:color w:val="000000"/>
          <w:sz w:val="28"/>
          <w:szCs w:val="28"/>
        </w:rPr>
      </w:pPr>
      <w:bookmarkStart w:id="143" w:name="101038"/>
      <w:bookmarkEnd w:id="143"/>
      <w:r w:rsidRPr="00F41268">
        <w:rPr>
          <w:b/>
          <w:color w:val="000000"/>
          <w:sz w:val="28"/>
          <w:szCs w:val="28"/>
        </w:rPr>
        <w:t>театрализованная деятельность:</w:t>
      </w:r>
    </w:p>
    <w:p w14:paraId="720C814C"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44" w:name="101039"/>
      <w:bookmarkEnd w:id="144"/>
      <w:r w:rsidRPr="009122E8">
        <w:rPr>
          <w:color w:val="000000"/>
          <w:sz w:val="28"/>
          <w:szCs w:val="28"/>
        </w:rPr>
        <w:t>продолжать развивать интерес детей к театрализованной деятельности;</w:t>
      </w:r>
    </w:p>
    <w:p w14:paraId="64C925FC"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45" w:name="101040"/>
      <w:bookmarkEnd w:id="145"/>
      <w:r w:rsidRPr="009122E8">
        <w:rPr>
          <w:color w:val="000000"/>
          <w:sz w:val="28"/>
          <w:szCs w:val="28"/>
        </w:rPr>
        <w:t>формировать опыт социальных навыков поведения, создавать условия для развития творческой активности детей;</w:t>
      </w:r>
    </w:p>
    <w:p w14:paraId="13C32B9C"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46" w:name="101041"/>
      <w:bookmarkEnd w:id="146"/>
      <w:r w:rsidRPr="009122E8">
        <w:rPr>
          <w:color w:val="000000"/>
          <w:sz w:val="28"/>
          <w:szCs w:val="28"/>
        </w:rPr>
        <w:t>учить элементам художественно-образных выразительных средств (интонация, мимика, пантомимика);</w:t>
      </w:r>
    </w:p>
    <w:p w14:paraId="416CCB33"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47" w:name="101042"/>
      <w:bookmarkEnd w:id="147"/>
      <w:r w:rsidRPr="009122E8">
        <w:rPr>
          <w:color w:val="000000"/>
          <w:sz w:val="28"/>
          <w:szCs w:val="28"/>
        </w:rPr>
        <w:t>активизировать словарь детей, совершенствовать звуковую культуру речи, интонационный строй, диалогическую речь;</w:t>
      </w:r>
    </w:p>
    <w:p w14:paraId="05BC40F8"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48" w:name="101043"/>
      <w:bookmarkEnd w:id="148"/>
      <w:r w:rsidRPr="009122E8">
        <w:rPr>
          <w:color w:val="000000"/>
          <w:sz w:val="28"/>
          <w:szCs w:val="28"/>
        </w:rPr>
        <w:t>познакомить детей с различными видами театра (кукольный, музыкальный, детский, театр зверей и другое);</w:t>
      </w:r>
    </w:p>
    <w:p w14:paraId="22150A9D"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49" w:name="101044"/>
      <w:bookmarkEnd w:id="149"/>
      <w:r w:rsidRPr="009122E8">
        <w:rPr>
          <w:color w:val="000000"/>
          <w:sz w:val="28"/>
          <w:szCs w:val="28"/>
        </w:rPr>
        <w:t>формировать у детей простейшие образно-выразительные умения, имитировать характерные движения сказочных животных;</w:t>
      </w:r>
    </w:p>
    <w:p w14:paraId="1C44FC6F"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50" w:name="101045"/>
      <w:bookmarkEnd w:id="150"/>
      <w:r w:rsidRPr="009122E8">
        <w:rPr>
          <w:color w:val="000000"/>
          <w:sz w:val="28"/>
          <w:szCs w:val="28"/>
        </w:rPr>
        <w:t>развивать эстетический вкус, воспитывать чувство прекрасного, побуждать нравственно-эстетические и эмоциональные переживания;</w:t>
      </w:r>
    </w:p>
    <w:p w14:paraId="1D94E82C"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51" w:name="101046"/>
      <w:bookmarkEnd w:id="151"/>
      <w:r w:rsidRPr="009122E8">
        <w:rPr>
          <w:color w:val="000000"/>
          <w:sz w:val="28"/>
          <w:szCs w:val="28"/>
        </w:rPr>
        <w:t>побуждать интерес творческим проявлениям в игре и игровому общению со сверстниками.</w:t>
      </w:r>
    </w:p>
    <w:p w14:paraId="749B9C26" w14:textId="4486F8CE" w:rsidR="009122E8" w:rsidRPr="00F41268" w:rsidRDefault="009122E8" w:rsidP="009122E8">
      <w:pPr>
        <w:pStyle w:val="pboth"/>
        <w:shd w:val="clear" w:color="auto" w:fill="FFFFFF"/>
        <w:spacing w:before="0" w:beforeAutospacing="0" w:after="0" w:afterAutospacing="0"/>
        <w:jc w:val="both"/>
        <w:rPr>
          <w:b/>
          <w:color w:val="000000"/>
          <w:sz w:val="28"/>
          <w:szCs w:val="28"/>
        </w:rPr>
      </w:pPr>
      <w:bookmarkStart w:id="152" w:name="101047"/>
      <w:bookmarkEnd w:id="152"/>
      <w:r w:rsidRPr="00F41268">
        <w:rPr>
          <w:b/>
          <w:color w:val="000000"/>
          <w:sz w:val="28"/>
          <w:szCs w:val="28"/>
        </w:rPr>
        <w:t>культурно-досуговая деятельность:</w:t>
      </w:r>
    </w:p>
    <w:p w14:paraId="10C2588A"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53" w:name="101048"/>
      <w:bookmarkEnd w:id="153"/>
      <w:r w:rsidRPr="009122E8">
        <w:rPr>
          <w:color w:val="000000"/>
          <w:sz w:val="28"/>
          <w:szCs w:val="28"/>
        </w:rPr>
        <w:t>развивать умение организовывать свободное время с пользой;</w:t>
      </w:r>
    </w:p>
    <w:p w14:paraId="0ACB6DFE"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54" w:name="101049"/>
      <w:bookmarkEnd w:id="154"/>
      <w:r w:rsidRPr="009122E8">
        <w:rPr>
          <w:color w:val="000000"/>
          <w:sz w:val="28"/>
          <w:szCs w:val="28"/>
        </w:rPr>
        <w:t>поощрять желание заниматься интересной самостоятельной деятельностью, отмечать красоту окружающего мира (кружение снежинок, пение птиц, шелест деревьев и прочее) и передавать это в различных видах деятельности (изобразительной, словесной, музыкальной);</w:t>
      </w:r>
    </w:p>
    <w:p w14:paraId="3947642B"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55" w:name="101050"/>
      <w:bookmarkEnd w:id="155"/>
      <w:r w:rsidRPr="009122E8">
        <w:rPr>
          <w:color w:val="000000"/>
          <w:sz w:val="28"/>
          <w:szCs w:val="28"/>
        </w:rPr>
        <w:t>развивать интерес к развлечениям, знакомящим с культурой и традициями народов страны;</w:t>
      </w:r>
    </w:p>
    <w:p w14:paraId="02DA969F"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56" w:name="101051"/>
      <w:bookmarkEnd w:id="156"/>
      <w:r w:rsidRPr="009122E8">
        <w:rPr>
          <w:color w:val="000000"/>
          <w:sz w:val="28"/>
          <w:szCs w:val="28"/>
        </w:rPr>
        <w:t>осуществлять патриотическое и нравственное воспитание, приобщать к художественной культуре, эстетико-эмоциональному творчеству;</w:t>
      </w:r>
    </w:p>
    <w:p w14:paraId="16D112CD"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57" w:name="101052"/>
      <w:bookmarkEnd w:id="157"/>
      <w:r w:rsidRPr="009122E8">
        <w:rPr>
          <w:color w:val="000000"/>
          <w:sz w:val="28"/>
          <w:szCs w:val="28"/>
        </w:rPr>
        <w:t>приобщать к праздничной культуре, развивать желание принимать участие в праздниках (календарных, государственных, народных);</w:t>
      </w:r>
    </w:p>
    <w:p w14:paraId="6DCB0F6D"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58" w:name="101053"/>
      <w:bookmarkEnd w:id="158"/>
      <w:r w:rsidRPr="009122E8">
        <w:rPr>
          <w:color w:val="000000"/>
          <w:sz w:val="28"/>
          <w:szCs w:val="28"/>
        </w:rPr>
        <w:t>формировать чувства причастности к событиям, происходящим в стране;</w:t>
      </w:r>
    </w:p>
    <w:p w14:paraId="221BA7FC"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59" w:name="101054"/>
      <w:bookmarkEnd w:id="159"/>
      <w:r w:rsidRPr="009122E8">
        <w:rPr>
          <w:color w:val="000000"/>
          <w:sz w:val="28"/>
          <w:szCs w:val="28"/>
        </w:rPr>
        <w:t>развивать индивидуальные творческие способности и художественные наклонности ребенка;</w:t>
      </w:r>
    </w:p>
    <w:p w14:paraId="1A082ADE" w14:textId="77777777" w:rsidR="009122E8" w:rsidRPr="009122E8" w:rsidRDefault="009122E8" w:rsidP="009122E8">
      <w:pPr>
        <w:pStyle w:val="pboth"/>
        <w:shd w:val="clear" w:color="auto" w:fill="FFFFFF"/>
        <w:spacing w:before="0" w:beforeAutospacing="0" w:after="0" w:afterAutospacing="0"/>
        <w:jc w:val="both"/>
        <w:rPr>
          <w:color w:val="000000"/>
          <w:sz w:val="28"/>
          <w:szCs w:val="28"/>
        </w:rPr>
      </w:pPr>
      <w:bookmarkStart w:id="160" w:name="101055"/>
      <w:bookmarkEnd w:id="160"/>
      <w:r w:rsidRPr="009122E8">
        <w:rPr>
          <w:color w:val="000000"/>
          <w:sz w:val="28"/>
          <w:szCs w:val="28"/>
        </w:rPr>
        <w:t>вовлекать детей в процесс подготовки разных видов развлечений; формировать желание участвовать в кукольном спектакле, музыкальных и литературных композициях, концертах.</w:t>
      </w:r>
    </w:p>
    <w:p w14:paraId="46614297" w14:textId="73A15FA4" w:rsidR="000523A4" w:rsidRPr="00F15E33" w:rsidRDefault="00760400" w:rsidP="000523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14:paraId="0B098DA6" w14:textId="10DF1DD4" w:rsidR="00C81BD4" w:rsidRPr="00760400" w:rsidRDefault="00AB6C13" w:rsidP="00C25AB2">
      <w:pPr>
        <w:spacing w:after="0" w:line="240" w:lineRule="auto"/>
        <w:jc w:val="both"/>
        <w:rPr>
          <w:rFonts w:ascii="Times New Roman" w:hAnsi="Times New Roman" w:cs="Times New Roman"/>
          <w:b/>
          <w:bCs/>
          <w:iCs/>
          <w:sz w:val="28"/>
          <w:szCs w:val="28"/>
        </w:rPr>
      </w:pPr>
      <w:r w:rsidRPr="00ED33F3">
        <w:rPr>
          <w:rFonts w:ascii="Times New Roman" w:hAnsi="Times New Roman" w:cs="Times New Roman"/>
          <w:b/>
          <w:iCs/>
          <w:sz w:val="28"/>
          <w:szCs w:val="28"/>
        </w:rPr>
        <w:t>Региональный компонент:</w:t>
      </w:r>
    </w:p>
    <w:p w14:paraId="5813A555" w14:textId="5A87FC3F" w:rsidR="00ED33F3" w:rsidRPr="00ED33F3" w:rsidRDefault="00ED33F3" w:rsidP="00ED33F3">
      <w:pPr>
        <w:spacing w:after="0" w:line="240" w:lineRule="auto"/>
        <w:rPr>
          <w:rFonts w:ascii="Times New Roman" w:eastAsia="Calibri" w:hAnsi="Times New Roman" w:cs="Times New Roman"/>
          <w:b/>
          <w:sz w:val="28"/>
          <w:szCs w:val="28"/>
        </w:rPr>
      </w:pPr>
      <w:r w:rsidRPr="00ED33F3">
        <w:rPr>
          <w:rFonts w:ascii="Times New Roman" w:eastAsia="Calibri" w:hAnsi="Times New Roman" w:cs="Times New Roman"/>
          <w:sz w:val="28"/>
          <w:szCs w:val="28"/>
        </w:rPr>
        <w:t>В области «Художественно-эстетическое развитие» основными задачами образовательной деятельности является создание условий для 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 приобщения к разным видам художественно-эстетической действительности, развития потребности в творческом самовыражении, инициативности и самостоятельности в воплощении художественного замысла.</w:t>
      </w:r>
    </w:p>
    <w:p w14:paraId="04BA84F3" w14:textId="77777777" w:rsidR="00ED33F3" w:rsidRPr="00ED33F3" w:rsidRDefault="00ED33F3" w:rsidP="00ED33F3">
      <w:pPr>
        <w:spacing w:after="0" w:line="240" w:lineRule="auto"/>
        <w:rPr>
          <w:rFonts w:ascii="Times New Roman" w:eastAsia="Calibri" w:hAnsi="Times New Roman" w:cs="Times New Roman"/>
          <w:b/>
          <w:sz w:val="28"/>
          <w:szCs w:val="28"/>
        </w:rPr>
      </w:pPr>
      <w:r w:rsidRPr="00ED33F3">
        <w:rPr>
          <w:rFonts w:ascii="Times New Roman" w:eastAsia="Calibri" w:hAnsi="Times New Roman" w:cs="Times New Roman"/>
          <w:b/>
          <w:sz w:val="28"/>
          <w:szCs w:val="28"/>
        </w:rPr>
        <w:t>В сфере развития у детей интереса к эстетической стороне действительности, ознакомления с разными видами и жанрами, в том числе народного творчества</w:t>
      </w:r>
    </w:p>
    <w:p w14:paraId="028B144E"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 xml:space="preserve">Поддерживать выражение эстетических чувств и эмоций при рассматривании предметов народного промысла, татарского декоративно-прикладного искусства. </w:t>
      </w:r>
    </w:p>
    <w:p w14:paraId="2C96A664"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Организовать посещение музея изобразительного искусства (совместно с родителями). Развивать художественное восприятие произведений искусства, умение последовательно рассматривать образ, эмоционально откликаться на изображение, соотносить увиденное с собственным опытом.</w:t>
      </w:r>
    </w:p>
    <w:p w14:paraId="2A7A0AB2"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Познакомить детей с традиционным татарским костюмом (однотонная просторная рубаха, бархатный камзол, нарядный нагрудник, штаны с широким шагом, вышитый передник с нагрудником, калфак, мозаичные ичиги или туфли, тюбетейка и т.д.). Обратить внимание детей на то, что в национальном костюме нашли свое отражение искусство кроя, ткачества, разнообразная вышивка, ювелирные изделия и кожаная мозаика. Помочь найти элементы прошлого в современной одежде.</w:t>
      </w:r>
    </w:p>
    <w:p w14:paraId="26F91A45" w14:textId="717C40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 xml:space="preserve">Познакомить с понятиями «художественная керамика», «художник», «художник-керамик», «гончарное ремесло». В доступной форме рассказать детям о самобытности творчества гончаров («зооморская» керамика – сосуды с изображениями различных птиц и животных, детские игрушки в виде свистулек; пестречинский керамический промысел). </w:t>
      </w:r>
    </w:p>
    <w:p w14:paraId="3D71871C"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Познакомить с творчеством современного художника-керамика Б.А. Шубина (статуэтки «Алтын чэч», «Шурале», «Су анасы», напольная ваза «Сабантуй», декоративные тарелки с бытовыми сюжетами «Татарский танец», «Сидящая женщина» и др.). Способствовать пониманию детьми содержания произведений искусства.</w:t>
      </w:r>
    </w:p>
    <w:p w14:paraId="4758FFEF" w14:textId="6B5E4C5E"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Познакомить с понятием «архитектура» (детский сад, школа, библиотека, цирк, кукольный театр</w:t>
      </w:r>
      <w:r>
        <w:rPr>
          <w:rFonts w:ascii="Times New Roman" w:eastAsia="Calibri" w:hAnsi="Times New Roman" w:cs="Times New Roman"/>
          <w:sz w:val="28"/>
          <w:szCs w:val="28"/>
        </w:rPr>
        <w:t xml:space="preserve"> </w:t>
      </w:r>
      <w:r w:rsidRPr="00ED33F3">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ED33F3">
        <w:rPr>
          <w:rFonts w:ascii="Times New Roman" w:eastAsia="Calibri" w:hAnsi="Times New Roman" w:cs="Times New Roman"/>
          <w:sz w:val="28"/>
          <w:szCs w:val="28"/>
        </w:rPr>
        <w:t>это архитектурные сооружения). Обратить внимание на сходство и различия разных зданий, поощрять самостоятельное выделение частей здания, его особенностей.</w:t>
      </w:r>
    </w:p>
    <w:p w14:paraId="3C5F4798"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lastRenderedPageBreak/>
        <w:tab/>
        <w:t>Расширять знания о книге, книжной иллюстрации. Познакомить с национальной библиотекой как центром хранения книг, в том числе созданных татарскими писателями и поэтами.</w:t>
      </w:r>
    </w:p>
    <w:p w14:paraId="2E4A6EE8" w14:textId="77777777" w:rsidR="00ED33F3" w:rsidRPr="00ED33F3" w:rsidRDefault="00ED33F3" w:rsidP="00ED33F3">
      <w:pPr>
        <w:spacing w:after="0" w:line="240" w:lineRule="auto"/>
        <w:rPr>
          <w:rFonts w:ascii="Times New Roman" w:eastAsia="Calibri" w:hAnsi="Times New Roman" w:cs="Times New Roman"/>
          <w:b/>
          <w:sz w:val="28"/>
          <w:szCs w:val="28"/>
        </w:rPr>
      </w:pPr>
      <w:r w:rsidRPr="00ED33F3">
        <w:rPr>
          <w:rFonts w:ascii="Times New Roman" w:eastAsia="Calibri" w:hAnsi="Times New Roman" w:cs="Times New Roman"/>
          <w:sz w:val="28"/>
          <w:szCs w:val="28"/>
        </w:rPr>
        <w:t>Вызвать интерес к эстетической стороне действительности, продолжать знакомство с разными видами и жанрами, в том числе народного творчества.</w:t>
      </w:r>
    </w:p>
    <w:p w14:paraId="788D8834" w14:textId="77777777" w:rsidR="00ED33F3" w:rsidRPr="00ED33F3" w:rsidRDefault="00ED33F3" w:rsidP="00ED33F3">
      <w:pPr>
        <w:spacing w:after="0" w:line="240" w:lineRule="auto"/>
        <w:rPr>
          <w:rFonts w:ascii="Times New Roman" w:eastAsia="Calibri" w:hAnsi="Times New Roman" w:cs="Times New Roman"/>
          <w:b/>
          <w:sz w:val="28"/>
          <w:szCs w:val="28"/>
        </w:rPr>
      </w:pPr>
      <w:r w:rsidRPr="00ED33F3">
        <w:rPr>
          <w:rFonts w:ascii="Times New Roman" w:eastAsia="Calibri" w:hAnsi="Times New Roman" w:cs="Times New Roman"/>
          <w:b/>
          <w:sz w:val="28"/>
          <w:szCs w:val="28"/>
        </w:rPr>
        <w:t>В сфере приобщения к разным видам художественно-эстетической действительности, развития потребности в творческом самовыражении, инициативности и самостоятельности в воплощении художественного замысла</w:t>
      </w:r>
    </w:p>
    <w:p w14:paraId="49D367D6" w14:textId="77777777" w:rsidR="00ED33F3" w:rsidRPr="00ED33F3" w:rsidRDefault="00ED33F3" w:rsidP="00ED33F3">
      <w:pPr>
        <w:spacing w:after="0" w:line="240" w:lineRule="auto"/>
        <w:rPr>
          <w:rFonts w:ascii="Times New Roman" w:eastAsia="Calibri" w:hAnsi="Times New Roman" w:cs="Times New Roman"/>
          <w:b/>
          <w:sz w:val="28"/>
          <w:szCs w:val="28"/>
        </w:rPr>
      </w:pPr>
      <w:r w:rsidRPr="00ED33F3">
        <w:rPr>
          <w:rFonts w:ascii="Times New Roman" w:eastAsia="Calibri" w:hAnsi="Times New Roman" w:cs="Times New Roman"/>
          <w:b/>
          <w:sz w:val="28"/>
          <w:szCs w:val="28"/>
        </w:rPr>
        <w:t xml:space="preserve">         Изобразительная деятельность</w:t>
      </w:r>
    </w:p>
    <w:p w14:paraId="4E435B3A"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Рисование</w:t>
      </w:r>
    </w:p>
    <w:p w14:paraId="090F9BC9"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Обращать внимание детей на красоту природы и любоваться вместе с ними совершенством форм, цвета, строений объектов растительного и животного мира.</w:t>
      </w:r>
    </w:p>
    <w:p w14:paraId="36D82E16"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Продолжать знакомство с произведениями татарского прикладного искусства. Поддерживать интерес детей к народному и декоративному искусству.</w:t>
      </w:r>
    </w:p>
    <w:p w14:paraId="1E6CC116"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Познакомить детей с понятием «орнамент». Рассмотреть с детьми реальные цветочно-растительные мотивы, которые мастерски воплотились в татарский орнамент. Развивать умение выделять элементы узора.</w:t>
      </w:r>
    </w:p>
    <w:p w14:paraId="4D381A38" w14:textId="1E41EB13"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Приобщать детей к декоративной деятельности: показать способы рисования трилистника (тройной мазок из одной точки), василька, ромашки, плодов рябины, шиповника и т.д.). Формировать умение создавать ленточный (бордюрный) узор, состоящий из простых элементов с использованием одного, двух или нескольких цветов. Обращать внимание на подбор цвета, соответствующего цветочной растительности.</w:t>
      </w:r>
    </w:p>
    <w:p w14:paraId="7C52BD24"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 xml:space="preserve">Учить передавать форму и строение предметов, состоящих из нескольких частей (фигура птицы, бабочки, пчелы). </w:t>
      </w:r>
    </w:p>
    <w:p w14:paraId="0D2F1660"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 xml:space="preserve">Познакомить с оттенками (голубой, серый, розовый, сиреневый), развивать чувство цвета. </w:t>
      </w:r>
    </w:p>
    <w:p w14:paraId="627A23EF"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Привлекать детей к выполнению коллективных работ по мотивам татарского прикладного искусства, учить согласовывать свои действия с действиями других.</w:t>
      </w:r>
    </w:p>
    <w:p w14:paraId="02C17779"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 xml:space="preserve">Побуждать передавать в рисунке яркие события из жизни родного города (села). Рассматривать вместе с детьми работы и побуждать к рассказу о том, что нарисовано, содействовать проявлению творческой активности. </w:t>
      </w:r>
    </w:p>
    <w:p w14:paraId="531102CC"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Лепка</w:t>
      </w:r>
    </w:p>
    <w:p w14:paraId="4EA51B89" w14:textId="77777777" w:rsidR="00ED33F3" w:rsidRPr="00ED33F3" w:rsidRDefault="00ED33F3" w:rsidP="00ED33F3">
      <w:pPr>
        <w:spacing w:after="0" w:line="240" w:lineRule="auto"/>
        <w:rPr>
          <w:rFonts w:ascii="Times New Roman" w:eastAsia="Calibri" w:hAnsi="Times New Roman" w:cs="Times New Roman"/>
          <w:b/>
          <w:sz w:val="28"/>
          <w:szCs w:val="28"/>
        </w:rPr>
      </w:pPr>
      <w:r w:rsidRPr="00ED33F3">
        <w:rPr>
          <w:rFonts w:ascii="Times New Roman" w:eastAsia="Calibri" w:hAnsi="Times New Roman" w:cs="Times New Roman"/>
          <w:sz w:val="28"/>
          <w:szCs w:val="28"/>
        </w:rPr>
        <w:tab/>
        <w:t>Совершенствовать умение лепить из глины, соленого теста, пластилина и других пластических материалов. Развивать интерес к лепке.</w:t>
      </w:r>
    </w:p>
    <w:p w14:paraId="2F1E35EE"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 xml:space="preserve">Формировать умение отщипывать или отрывать от основного куска небольшие комочки, раскатывать их круговыми движениями пальцев, соединять части (чак-чак, плоды граната, рябины); сглаживать поверхность </w:t>
      </w:r>
      <w:r w:rsidRPr="00ED33F3">
        <w:rPr>
          <w:rFonts w:ascii="Times New Roman" w:eastAsia="Calibri" w:hAnsi="Times New Roman" w:cs="Times New Roman"/>
          <w:sz w:val="28"/>
          <w:szCs w:val="28"/>
        </w:rPr>
        <w:lastRenderedPageBreak/>
        <w:t>сплюснутого шара, прищипывать края с легким оттягиванием (губадия, вак бэлиш и др.).  Поощрять стремление преобразовывать полученные формы, разрезая их при помощи стеки на две или четыре части (куски пирога).</w:t>
      </w:r>
    </w:p>
    <w:p w14:paraId="3507B92A"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Упражнять в использовании приема вдавливания середины шара для получения полой формы (пиала, горшочек, чашка и др.). Познакомить с приемами использования стеки. Поощрять стремление украшать вылепленные изделия национальным узором при помощи стеки, налепов.</w:t>
      </w:r>
    </w:p>
    <w:p w14:paraId="04574199"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 xml:space="preserve">Объединять вылепленные предметы в коллективную композицию (угощение на тарелочке, чайный сервиз и др.). Вызывать радость от результата совместной деятельности. </w:t>
      </w:r>
    </w:p>
    <w:p w14:paraId="227C4D0C" w14:textId="17FBC4DF"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В декоративной лепке побуждать создавать простейшие образы по мот</w:t>
      </w:r>
      <w:r w:rsidR="00760400">
        <w:rPr>
          <w:rFonts w:ascii="Times New Roman" w:eastAsia="Calibri" w:hAnsi="Times New Roman" w:cs="Times New Roman"/>
          <w:sz w:val="28"/>
          <w:szCs w:val="28"/>
        </w:rPr>
        <w:t xml:space="preserve">ивам народной игрушки (глиняная </w:t>
      </w:r>
      <w:r w:rsidRPr="00ED33F3">
        <w:rPr>
          <w:rFonts w:ascii="Times New Roman" w:eastAsia="Calibri" w:hAnsi="Times New Roman" w:cs="Times New Roman"/>
          <w:sz w:val="28"/>
          <w:szCs w:val="28"/>
        </w:rPr>
        <w:t>шемордановская, актюбинская игрушки и др.).</w:t>
      </w:r>
    </w:p>
    <w:p w14:paraId="15A47D42"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 xml:space="preserve">Вызвать интерес и желание отображать в лепке сюжет по мотивам татарских народных сказок для последующего использования вылепленных фигурок в настольном театре. Способствовать проявлению радостных чувств от восприятия результата совместной деятельности взрослого с детьми. </w:t>
      </w:r>
    </w:p>
    <w:p w14:paraId="626613C8"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Аппликация</w:t>
      </w:r>
    </w:p>
    <w:p w14:paraId="0111D273"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Развивать интерес к искусству аппликации, усложняя его содержание и расширяя возможности создания разнообразных изображений.</w:t>
      </w:r>
    </w:p>
    <w:p w14:paraId="23C343BF"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Обучать разрезанию по прямой, сначала коротких, затем длинных полос. Развивать умение составлять из полос цветной бумаги изображения предметов (флаг).</w:t>
      </w:r>
    </w:p>
    <w:p w14:paraId="150AB22F"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Познакомить с техникой обрывной аппликации для создания композиции из цветов сирени, можжевельника.</w:t>
      </w:r>
    </w:p>
    <w:p w14:paraId="5662721A" w14:textId="2B42FFF0"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Упражнять в вырезании круглых форм из квадрата и овальных форм из прямоугольника путем срезания углов для изображения цветов, ягод, фруктов и т.п.  Поддерживать стремление составлять на полосе, квадрате, круге декоративные узоры в качестве украшений. Развивать чувство ритма.</w:t>
      </w:r>
      <w:r w:rsidRPr="00ED33F3">
        <w:rPr>
          <w:rFonts w:ascii="Times New Roman" w:eastAsia="Calibri" w:hAnsi="Times New Roman" w:cs="Times New Roman"/>
          <w:sz w:val="28"/>
          <w:szCs w:val="28"/>
        </w:rPr>
        <w:tab/>
      </w:r>
    </w:p>
    <w:p w14:paraId="19C03A68" w14:textId="446154B5"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t>Приобщать к созданию коллективных композиций из готовых форм (цветы, бабочки, птицы) по мотивам татарского прикладного искусства.</w:t>
      </w:r>
    </w:p>
    <w:p w14:paraId="7E8D7999"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Помочь детям в создании сюжетной аппликации путём составления и наклеивания на одном листе бумаги нескольких предметов (улица, город). Обращать внимание детей на отдельные оригинальные решения.</w:t>
      </w:r>
    </w:p>
    <w:p w14:paraId="147EF046"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ab/>
      </w:r>
      <w:r w:rsidRPr="00ED33F3">
        <w:rPr>
          <w:rFonts w:ascii="Times New Roman" w:eastAsia="Calibri" w:hAnsi="Times New Roman" w:cs="Times New Roman"/>
          <w:b/>
          <w:sz w:val="28"/>
          <w:szCs w:val="28"/>
        </w:rPr>
        <w:tab/>
      </w:r>
    </w:p>
    <w:p w14:paraId="64D4737C" w14:textId="77777777"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b/>
          <w:sz w:val="28"/>
          <w:szCs w:val="28"/>
        </w:rPr>
        <w:t>Музыкальная деятельность</w:t>
      </w:r>
    </w:p>
    <w:p w14:paraId="455F55E1" w14:textId="77777777" w:rsidR="00ED33F3" w:rsidRPr="00ED33F3" w:rsidRDefault="00ED33F3" w:rsidP="00ED33F3">
      <w:pPr>
        <w:spacing w:after="0" w:line="240" w:lineRule="auto"/>
        <w:rPr>
          <w:rFonts w:ascii="Times New Roman" w:eastAsia="Calibri" w:hAnsi="Times New Roman" w:cs="Times New Roman"/>
          <w:sz w:val="28"/>
          <w:szCs w:val="28"/>
          <w:lang w:val="tt-RU"/>
        </w:rPr>
      </w:pPr>
      <w:r w:rsidRPr="00ED33F3">
        <w:rPr>
          <w:rFonts w:ascii="Times New Roman" w:eastAsia="Calibri" w:hAnsi="Times New Roman" w:cs="Times New Roman"/>
          <w:sz w:val="28"/>
          <w:szCs w:val="28"/>
          <w:lang w:val="tt-RU"/>
        </w:rPr>
        <w:tab/>
        <w:t>Развивать интерес к национальной татарской музыке, поддерживать желание её слушать. Способствовать умению отзываться на её эмоционально-образное содержание, делиться своими впечатлениями.</w:t>
      </w:r>
    </w:p>
    <w:p w14:paraId="756E7FE9" w14:textId="77777777" w:rsidR="00ED33F3" w:rsidRPr="00ED33F3" w:rsidRDefault="00ED33F3" w:rsidP="00ED33F3">
      <w:pPr>
        <w:spacing w:after="0" w:line="240" w:lineRule="auto"/>
        <w:rPr>
          <w:rFonts w:ascii="Times New Roman" w:eastAsia="Calibri" w:hAnsi="Times New Roman" w:cs="Times New Roman"/>
          <w:sz w:val="28"/>
          <w:szCs w:val="28"/>
          <w:lang w:val="tt-RU"/>
        </w:rPr>
      </w:pPr>
      <w:r w:rsidRPr="00ED33F3">
        <w:rPr>
          <w:rFonts w:ascii="Times New Roman" w:eastAsia="Calibri" w:hAnsi="Times New Roman" w:cs="Times New Roman"/>
          <w:sz w:val="28"/>
          <w:szCs w:val="28"/>
          <w:lang w:val="tt-RU"/>
        </w:rPr>
        <w:lastRenderedPageBreak/>
        <w:tab/>
        <w:t>Используя музыкальные произведения татарских композиторов, вводить понятие трёх основных музыкальных жанров: песня, танец, марш. Совершенствовать умение детей определять характер музыки, ее настроение.</w:t>
      </w:r>
    </w:p>
    <w:p w14:paraId="2B2E126B" w14:textId="77777777" w:rsidR="00ED33F3" w:rsidRPr="00ED33F3" w:rsidRDefault="00ED33F3" w:rsidP="00ED33F3">
      <w:pPr>
        <w:spacing w:after="0" w:line="240" w:lineRule="auto"/>
        <w:rPr>
          <w:rFonts w:ascii="Times New Roman" w:eastAsia="Calibri" w:hAnsi="Times New Roman" w:cs="Times New Roman"/>
          <w:sz w:val="28"/>
          <w:szCs w:val="28"/>
          <w:lang w:val="tt-RU"/>
        </w:rPr>
      </w:pPr>
      <w:r w:rsidRPr="00ED33F3">
        <w:rPr>
          <w:rFonts w:ascii="Times New Roman" w:eastAsia="Calibri" w:hAnsi="Times New Roman" w:cs="Times New Roman"/>
          <w:sz w:val="28"/>
          <w:szCs w:val="28"/>
          <w:lang w:val="tt-RU"/>
        </w:rPr>
        <w:t>Продолжать знакомство с музыкальными инструментами и их звучанием (курай, кубыз, тальянка и др.).</w:t>
      </w:r>
    </w:p>
    <w:p w14:paraId="2185679E" w14:textId="77777777" w:rsidR="00ED33F3" w:rsidRPr="00ED33F3" w:rsidRDefault="00ED33F3" w:rsidP="00ED33F3">
      <w:pPr>
        <w:spacing w:after="0" w:line="240" w:lineRule="auto"/>
        <w:rPr>
          <w:rFonts w:ascii="Times New Roman" w:eastAsia="Times New Roman" w:hAnsi="Times New Roman" w:cs="Times New Roman"/>
          <w:sz w:val="28"/>
          <w:szCs w:val="28"/>
          <w:lang w:val="tt-RU"/>
        </w:rPr>
      </w:pPr>
      <w:r w:rsidRPr="00ED33F3">
        <w:rPr>
          <w:rFonts w:ascii="Times New Roman" w:eastAsia="Times New Roman" w:hAnsi="Times New Roman" w:cs="Times New Roman"/>
          <w:sz w:val="28"/>
          <w:szCs w:val="28"/>
          <w:lang w:val="tt-RU"/>
        </w:rPr>
        <w:tab/>
        <w:t>Развивать навык чистого интонирования, чёткого произношения слов, выразительного, осмысленного исполнения татарских песен.</w:t>
      </w:r>
    </w:p>
    <w:p w14:paraId="15E4DC96" w14:textId="77777777" w:rsidR="00ED33F3" w:rsidRPr="00ED33F3" w:rsidRDefault="00ED33F3" w:rsidP="00ED33F3">
      <w:pPr>
        <w:spacing w:after="0" w:line="240" w:lineRule="auto"/>
        <w:rPr>
          <w:rFonts w:ascii="Times New Roman" w:eastAsia="Calibri" w:hAnsi="Times New Roman" w:cs="Times New Roman"/>
          <w:sz w:val="28"/>
          <w:szCs w:val="28"/>
          <w:lang w:val="tt-RU"/>
        </w:rPr>
      </w:pPr>
      <w:r w:rsidRPr="00ED33F3">
        <w:rPr>
          <w:rFonts w:ascii="Times New Roman" w:eastAsia="Calibri" w:hAnsi="Times New Roman" w:cs="Times New Roman"/>
          <w:sz w:val="28"/>
          <w:szCs w:val="28"/>
          <w:lang w:val="tt-RU"/>
        </w:rPr>
        <w:tab/>
        <w:t xml:space="preserve">Продолжать знакомство с простейшими движениями, характерными для татарского танца: </w:t>
      </w:r>
      <w:r w:rsidRPr="00ED33F3">
        <w:rPr>
          <w:rFonts w:ascii="Times New Roman" w:eastAsia="Calibri" w:hAnsi="Times New Roman" w:cs="Times New Roman"/>
          <w:sz w:val="28"/>
          <w:szCs w:val="28"/>
        </w:rPr>
        <w:t>«ход с полупальцев», «</w:t>
      </w:r>
      <w:r w:rsidRPr="00ED33F3">
        <w:rPr>
          <w:rFonts w:ascii="Times New Roman" w:eastAsia="Calibri" w:hAnsi="Times New Roman" w:cs="Times New Roman"/>
          <w:sz w:val="28"/>
          <w:szCs w:val="28"/>
          <w:lang w:val="tt-RU"/>
        </w:rPr>
        <w:t>одинарный бишек</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w:t>
      </w:r>
      <w:r w:rsidRPr="00ED33F3">
        <w:rPr>
          <w:rFonts w:ascii="Times New Roman" w:eastAsia="Calibri" w:hAnsi="Times New Roman" w:cs="Times New Roman"/>
          <w:sz w:val="28"/>
          <w:szCs w:val="28"/>
        </w:rPr>
        <w:t>«присядка», «носок-пятка», «дробь», «</w:t>
      </w:r>
      <w:r w:rsidRPr="00ED33F3">
        <w:rPr>
          <w:rFonts w:ascii="Times New Roman" w:eastAsia="Calibri" w:hAnsi="Times New Roman" w:cs="Times New Roman"/>
          <w:sz w:val="28"/>
          <w:szCs w:val="28"/>
          <w:lang w:val="tt-RU"/>
        </w:rPr>
        <w:t>приподнимание на полупальцах</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борма</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(упрощенный вариант), </w:t>
      </w:r>
      <w:r w:rsidRPr="00ED33F3">
        <w:rPr>
          <w:rFonts w:ascii="Times New Roman" w:eastAsia="Calibri" w:hAnsi="Times New Roman" w:cs="Times New Roman"/>
          <w:sz w:val="28"/>
          <w:szCs w:val="28"/>
        </w:rPr>
        <w:t>«кружение</w:t>
      </w:r>
      <w:r w:rsidRPr="00ED33F3">
        <w:rPr>
          <w:rFonts w:ascii="Times New Roman" w:eastAsia="Calibri" w:hAnsi="Times New Roman" w:cs="Times New Roman"/>
          <w:sz w:val="28"/>
          <w:szCs w:val="28"/>
          <w:lang w:val="tt-RU"/>
        </w:rPr>
        <w:t xml:space="preserve"> парами</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и др. Формировать ритмичность движений в соответствии с характером музыки.</w:t>
      </w:r>
    </w:p>
    <w:p w14:paraId="07EF2536" w14:textId="77777777" w:rsidR="00ED33F3" w:rsidRPr="00ED33F3" w:rsidRDefault="00ED33F3" w:rsidP="00ED33F3">
      <w:pPr>
        <w:spacing w:after="0" w:line="240" w:lineRule="auto"/>
        <w:rPr>
          <w:rFonts w:ascii="Times New Roman" w:eastAsia="Calibri" w:hAnsi="Times New Roman" w:cs="Times New Roman"/>
          <w:sz w:val="28"/>
          <w:szCs w:val="28"/>
          <w:lang w:val="tt-RU"/>
        </w:rPr>
      </w:pPr>
      <w:r w:rsidRPr="00ED33F3">
        <w:rPr>
          <w:rFonts w:ascii="Times New Roman" w:eastAsia="Calibri" w:hAnsi="Times New Roman" w:cs="Times New Roman"/>
          <w:sz w:val="28"/>
          <w:szCs w:val="28"/>
          <w:lang w:val="tt-RU"/>
        </w:rPr>
        <w:tab/>
        <w:t>Поощрять стремление передавать в двигательных импровизациях музыкально-игровой образ, совместно с детьми обсуждать варианты воплощения (</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важный</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петушок, </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заботливые</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курочки, цыплята-непоседы и др.), помогать выбирать в наибольшей степени соотвествующий характеру и содержанию музыкальной сказки образ, поддерживать каждую творческую находку. </w:t>
      </w:r>
    </w:p>
    <w:p w14:paraId="7C733D5D" w14:textId="2D85373A" w:rsidR="00ED33F3" w:rsidRPr="00ED33F3" w:rsidRDefault="00ED33F3" w:rsidP="00ED33F3">
      <w:pPr>
        <w:spacing w:after="0" w:line="240" w:lineRule="auto"/>
        <w:rPr>
          <w:rFonts w:ascii="Times New Roman" w:eastAsia="Calibri" w:hAnsi="Times New Roman" w:cs="Times New Roman"/>
          <w:sz w:val="28"/>
          <w:szCs w:val="28"/>
        </w:rPr>
      </w:pPr>
      <w:r w:rsidRPr="00ED33F3">
        <w:rPr>
          <w:rFonts w:ascii="Times New Roman" w:eastAsia="Calibri" w:hAnsi="Times New Roman" w:cs="Times New Roman"/>
          <w:sz w:val="28"/>
          <w:szCs w:val="28"/>
        </w:rPr>
        <w:t>Включать музыку в структуру детских видов деятельности, интегрировать музыкальную деятельность с восприятием детской художественной литературы, изобразительного и театрального искусства. Поддерживать детскую инициативу, стремление к импровизации при самостоятельном воплощении художественных замыслов.</w:t>
      </w:r>
    </w:p>
    <w:p w14:paraId="6C061431" w14:textId="77777777" w:rsidR="00ED33F3" w:rsidRPr="00ED33F3" w:rsidRDefault="00ED33F3" w:rsidP="00ED33F3">
      <w:pPr>
        <w:spacing w:after="0" w:line="240" w:lineRule="auto"/>
        <w:rPr>
          <w:rFonts w:ascii="Times New Roman" w:eastAsia="Calibri" w:hAnsi="Times New Roman" w:cs="Times New Roman"/>
          <w:b/>
          <w:sz w:val="28"/>
          <w:szCs w:val="28"/>
        </w:rPr>
      </w:pPr>
    </w:p>
    <w:p w14:paraId="40417BEF" w14:textId="6202CB0B" w:rsidR="00ED33F3" w:rsidRPr="00ED33F3" w:rsidRDefault="00ED33F3" w:rsidP="00ED33F3">
      <w:pPr>
        <w:spacing w:after="0" w:line="240" w:lineRule="auto"/>
        <w:rPr>
          <w:rFonts w:ascii="Times New Roman" w:eastAsia="Calibri" w:hAnsi="Times New Roman" w:cs="Times New Roman"/>
          <w:b/>
          <w:sz w:val="28"/>
          <w:szCs w:val="28"/>
        </w:rPr>
      </w:pPr>
      <w:r w:rsidRPr="00ED33F3">
        <w:rPr>
          <w:rFonts w:ascii="Times New Roman" w:eastAsia="Calibri" w:hAnsi="Times New Roman" w:cs="Times New Roman"/>
          <w:sz w:val="28"/>
          <w:szCs w:val="28"/>
        </w:rPr>
        <w:t>РЕКОМЕДУЕМЫЙ МУЗЫКАЛЬНЫЙ РЕПЕРТУАР</w:t>
      </w:r>
      <w:r w:rsidRPr="00ED33F3">
        <w:rPr>
          <w:rFonts w:ascii="Times New Roman" w:eastAsia="Calibri" w:hAnsi="Times New Roman" w:cs="Times New Roman"/>
          <w:b/>
          <w:sz w:val="28"/>
          <w:szCs w:val="28"/>
        </w:rPr>
        <w:tab/>
      </w:r>
    </w:p>
    <w:p w14:paraId="2B3C5B77" w14:textId="77777777" w:rsidR="00ED33F3" w:rsidRPr="00ED33F3" w:rsidRDefault="00ED33F3" w:rsidP="00ED33F3">
      <w:pPr>
        <w:spacing w:after="0" w:line="240" w:lineRule="auto"/>
        <w:rPr>
          <w:rFonts w:ascii="Times New Roman" w:eastAsia="Calibri" w:hAnsi="Times New Roman" w:cs="Times New Roman"/>
          <w:sz w:val="28"/>
          <w:szCs w:val="28"/>
        </w:rPr>
      </w:pPr>
    </w:p>
    <w:p w14:paraId="458D9D53" w14:textId="77777777" w:rsidR="00ED33F3" w:rsidRPr="00ED33F3" w:rsidRDefault="00ED33F3" w:rsidP="00ED33F3">
      <w:pPr>
        <w:spacing w:after="0" w:line="240" w:lineRule="auto"/>
        <w:rPr>
          <w:rFonts w:ascii="Times New Roman" w:eastAsia="Calibri" w:hAnsi="Times New Roman" w:cs="Times New Roman"/>
          <w:b/>
          <w:sz w:val="28"/>
          <w:szCs w:val="28"/>
        </w:rPr>
      </w:pPr>
      <w:r w:rsidRPr="00ED33F3">
        <w:rPr>
          <w:rFonts w:ascii="Times New Roman" w:eastAsia="Calibri" w:hAnsi="Times New Roman" w:cs="Times New Roman"/>
          <w:b/>
          <w:sz w:val="28"/>
          <w:szCs w:val="28"/>
        </w:rPr>
        <w:t xml:space="preserve">Слушание музыки  </w:t>
      </w:r>
    </w:p>
    <w:p w14:paraId="64D962B9" w14:textId="0F7E4947" w:rsidR="00ED33F3" w:rsidRPr="00ED33F3" w:rsidRDefault="00ED33F3" w:rsidP="00ED33F3">
      <w:pPr>
        <w:spacing w:after="0" w:line="240" w:lineRule="auto"/>
        <w:rPr>
          <w:rFonts w:ascii="Times New Roman" w:eastAsia="Calibri" w:hAnsi="Times New Roman" w:cs="Times New Roman"/>
          <w:sz w:val="28"/>
          <w:szCs w:val="28"/>
          <w:lang w:val="tt-RU"/>
        </w:rPr>
      </w:pPr>
      <w:r w:rsidRPr="00ED33F3">
        <w:rPr>
          <w:rFonts w:ascii="Times New Roman" w:eastAsia="Calibri" w:hAnsi="Times New Roman" w:cs="Times New Roman"/>
          <w:sz w:val="28"/>
          <w:szCs w:val="28"/>
        </w:rPr>
        <w:t>«Апипа»</w:t>
      </w:r>
      <w:r w:rsidRPr="00ED33F3">
        <w:rPr>
          <w:rFonts w:ascii="Times New Roman" w:eastAsia="Calibri" w:hAnsi="Times New Roman" w:cs="Times New Roman"/>
          <w:sz w:val="28"/>
          <w:szCs w:val="28"/>
          <w:lang w:val="tt-RU"/>
        </w:rPr>
        <w:t xml:space="preserve"> татарская народная мелодия, обраб. Ю. Виноградова;</w:t>
      </w:r>
      <w:r w:rsidRPr="00ED33F3">
        <w:rPr>
          <w:rFonts w:ascii="Times New Roman" w:eastAsia="Calibri" w:hAnsi="Times New Roman" w:cs="Times New Roman"/>
          <w:sz w:val="28"/>
          <w:szCs w:val="28"/>
        </w:rPr>
        <w:t xml:space="preserve"> «</w:t>
      </w:r>
      <w:r w:rsidRPr="00ED33F3">
        <w:rPr>
          <w:rFonts w:ascii="Times New Roman" w:eastAsia="Times New Roman" w:hAnsi="Times New Roman" w:cs="Times New Roman"/>
          <w:sz w:val="28"/>
          <w:szCs w:val="28"/>
          <w:lang w:val="tt-RU"/>
        </w:rPr>
        <w:t>Марш кукол</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муз. Н. Жиганова;</w:t>
      </w:r>
      <w:r w:rsidRPr="00ED33F3">
        <w:rPr>
          <w:rFonts w:ascii="Times New Roman" w:eastAsia="Calibri" w:hAnsi="Times New Roman" w:cs="Times New Roman"/>
          <w:sz w:val="28"/>
          <w:szCs w:val="28"/>
        </w:rPr>
        <w:t xml:space="preserve"> «Осенью»</w:t>
      </w:r>
      <w:r w:rsidRPr="00ED33F3">
        <w:rPr>
          <w:rFonts w:ascii="Times New Roman" w:eastAsia="Calibri" w:hAnsi="Times New Roman" w:cs="Times New Roman"/>
          <w:sz w:val="28"/>
          <w:szCs w:val="28"/>
          <w:lang w:val="tt-RU"/>
        </w:rPr>
        <w:t xml:space="preserve">, </w:t>
      </w:r>
      <w:r w:rsidRPr="00ED33F3">
        <w:rPr>
          <w:rFonts w:ascii="Times New Roman" w:eastAsia="Times New Roman" w:hAnsi="Times New Roman" w:cs="Times New Roman"/>
          <w:sz w:val="28"/>
          <w:szCs w:val="28"/>
          <w:lang w:val="tt-RU"/>
        </w:rPr>
        <w:t xml:space="preserve">муз. М. Музафарова, сл. Н. Гайсина, пер. Р. Архипова;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Доброй ночи</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муз. </w:t>
      </w:r>
      <w:r w:rsidRPr="00ED33F3">
        <w:rPr>
          <w:rFonts w:ascii="Times New Roman" w:eastAsia="Times New Roman" w:hAnsi="Times New Roman" w:cs="Times New Roman"/>
          <w:sz w:val="28"/>
          <w:szCs w:val="28"/>
          <w:lang w:val="tt-RU"/>
        </w:rPr>
        <w:t xml:space="preserve">А. Монасыйпова;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Часы</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муз. Ф. Ахметова;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Мой зайчишка</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муз</w:t>
      </w:r>
      <w:r w:rsidRPr="00ED33F3">
        <w:rPr>
          <w:rFonts w:ascii="Times New Roman" w:eastAsia="Times New Roman" w:hAnsi="Times New Roman" w:cs="Times New Roman"/>
          <w:sz w:val="28"/>
          <w:szCs w:val="28"/>
          <w:lang w:val="tt-RU"/>
        </w:rPr>
        <w:t xml:space="preserve">. Л. Батыр-Булгари, сл. Н. Исанбет, пер. Р. Архипова;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Веселый танец</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муз. А. Леман;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Сабантуй</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татарская </w:t>
      </w:r>
      <w:r w:rsidRPr="00ED33F3">
        <w:rPr>
          <w:rFonts w:ascii="Times New Roman" w:eastAsia="Times New Roman" w:hAnsi="Times New Roman" w:cs="Times New Roman"/>
          <w:sz w:val="28"/>
          <w:szCs w:val="28"/>
          <w:lang w:val="tt-RU"/>
        </w:rPr>
        <w:t xml:space="preserve">народная мелодия, обраб. Р. Еникеевой, сл. Н. Садри;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Скачки</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Л. Батыр-Булгари; </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Колыбельная</w:t>
      </w:r>
      <w:r w:rsidRPr="00ED33F3">
        <w:rPr>
          <w:rFonts w:ascii="Times New Roman" w:eastAsia="Calibri" w:hAnsi="Times New Roman" w:cs="Times New Roman"/>
          <w:sz w:val="28"/>
          <w:szCs w:val="28"/>
        </w:rPr>
        <w:t>»,</w:t>
      </w:r>
      <w:r w:rsidRPr="00ED33F3">
        <w:rPr>
          <w:rFonts w:ascii="Times New Roman" w:eastAsia="Calibri" w:hAnsi="Times New Roman" w:cs="Times New Roman"/>
          <w:sz w:val="28"/>
          <w:szCs w:val="28"/>
          <w:lang w:val="tt-RU"/>
        </w:rPr>
        <w:t xml:space="preserve"> муз. Р. Ахияровой, сл. Г. Афзала, пер. С. Малышева; </w:t>
      </w:r>
      <w:r w:rsidRPr="00ED33F3">
        <w:rPr>
          <w:rFonts w:ascii="Times New Roman" w:eastAsia="Calibri" w:hAnsi="Times New Roman" w:cs="Times New Roman"/>
          <w:sz w:val="28"/>
          <w:szCs w:val="28"/>
        </w:rPr>
        <w:t xml:space="preserve">«Бабочка», муз. Р. Ахияровой; «Жеребенок», муз. Р. Ахияровой </w:t>
      </w:r>
      <w:r w:rsidRPr="00ED33F3">
        <w:rPr>
          <w:rFonts w:ascii="Times New Roman" w:eastAsia="Times New Roman" w:hAnsi="Times New Roman" w:cs="Times New Roman"/>
          <w:sz w:val="28"/>
          <w:szCs w:val="28"/>
          <w:lang w:val="tt-RU"/>
        </w:rPr>
        <w:t xml:space="preserve">(из цикла «Пьесы для фортепиано - детям»); «Весело, грустно», муз. Р. Калимуллина; </w:t>
      </w:r>
      <w:r w:rsidRPr="00ED33F3">
        <w:rPr>
          <w:rFonts w:ascii="Times New Roman" w:eastAsia="Calibri" w:hAnsi="Times New Roman" w:cs="Times New Roman"/>
          <w:sz w:val="28"/>
          <w:szCs w:val="28"/>
        </w:rPr>
        <w:t>«Кукушка»,</w:t>
      </w:r>
      <w:r w:rsidRPr="00ED33F3">
        <w:rPr>
          <w:rFonts w:ascii="Times New Roman" w:eastAsia="Calibri" w:hAnsi="Times New Roman" w:cs="Times New Roman"/>
          <w:sz w:val="28"/>
          <w:szCs w:val="28"/>
          <w:lang w:val="tt-RU"/>
        </w:rPr>
        <w:t xml:space="preserve">  муз.  Дж.  Файзи, сл.  М. Джалиля, пер.  Ю. Лопатина.</w:t>
      </w:r>
    </w:p>
    <w:p w14:paraId="02AD50CA" w14:textId="77777777" w:rsidR="00ED33F3" w:rsidRPr="00ED33F3" w:rsidRDefault="00ED33F3" w:rsidP="00ED33F3">
      <w:pPr>
        <w:spacing w:after="0" w:line="240" w:lineRule="auto"/>
        <w:rPr>
          <w:rFonts w:ascii="Times New Roman" w:eastAsia="Calibri" w:hAnsi="Times New Roman" w:cs="Times New Roman"/>
          <w:b/>
          <w:sz w:val="28"/>
          <w:szCs w:val="28"/>
        </w:rPr>
      </w:pPr>
      <w:r w:rsidRPr="00ED33F3">
        <w:rPr>
          <w:rFonts w:ascii="Times New Roman" w:eastAsia="Calibri" w:hAnsi="Times New Roman" w:cs="Times New Roman"/>
          <w:b/>
          <w:sz w:val="28"/>
          <w:szCs w:val="28"/>
          <w:lang w:val="tt-RU"/>
        </w:rPr>
        <w:t xml:space="preserve">Пение  </w:t>
      </w:r>
    </w:p>
    <w:p w14:paraId="4E011958" w14:textId="77777777" w:rsidR="00ED33F3" w:rsidRPr="00ED33F3" w:rsidRDefault="00ED33F3" w:rsidP="00ED33F3">
      <w:pPr>
        <w:spacing w:after="0" w:line="240" w:lineRule="auto"/>
        <w:rPr>
          <w:rFonts w:ascii="Times New Roman" w:eastAsia="Times New Roman" w:hAnsi="Times New Roman" w:cs="Times New Roman"/>
          <w:sz w:val="28"/>
          <w:szCs w:val="28"/>
        </w:rPr>
      </w:pP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rPr>
        <w:t>Колыбельная», татарская народная мелодия, сл. Р. Миннуллина; «Платье для куклы», муз. Н. Бакиевой, сл. Р. Валиевой; «Золотая осень», муз. и сл. Л. Хисматуллиной; «</w:t>
      </w:r>
      <w:r w:rsidRPr="00ED33F3">
        <w:rPr>
          <w:rFonts w:ascii="Times New Roman" w:eastAsia="Times New Roman" w:hAnsi="Times New Roman" w:cs="Times New Roman"/>
          <w:sz w:val="28"/>
          <w:szCs w:val="28"/>
          <w:lang w:val="tt-RU"/>
        </w:rPr>
        <w:t>Жеребенок</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 xml:space="preserve">, муз. А. Бакирова, сл. А. Бикчентаевой, пер. С. Малышева;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Снег идет</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и сл. Г. Гараевой; </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Зима</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 xml:space="preserve">, муз. Ф. Залялютдиновой, сл. Дж. Тарджеманова; </w:t>
      </w:r>
      <w:r w:rsidRPr="00ED33F3">
        <w:rPr>
          <w:rFonts w:ascii="Times New Roman" w:eastAsia="Times New Roman" w:hAnsi="Times New Roman" w:cs="Times New Roman"/>
          <w:sz w:val="28"/>
          <w:szCs w:val="28"/>
        </w:rPr>
        <w:t xml:space="preserve">«Возле ёлки», </w:t>
      </w:r>
      <w:r w:rsidRPr="00ED33F3">
        <w:rPr>
          <w:rFonts w:ascii="Times New Roman" w:eastAsia="Times New Roman" w:hAnsi="Times New Roman" w:cs="Times New Roman"/>
          <w:sz w:val="28"/>
          <w:szCs w:val="28"/>
        </w:rPr>
        <w:lastRenderedPageBreak/>
        <w:t>муз. и сл. Г. Гараевой, обраб. Р. Еникеевой; «Хочу быть солдатом», муз. и сл. А. Гайсамовой; «Танец для мам», муз. и сл. Ф. Шаймардановой;</w:t>
      </w:r>
      <w:r w:rsidRPr="00ED33F3">
        <w:rPr>
          <w:rFonts w:ascii="Times New Roman" w:eastAsia="Calibri" w:hAnsi="Times New Roman" w:cs="Times New Roman"/>
          <w:sz w:val="28"/>
          <w:szCs w:val="28"/>
        </w:rPr>
        <w:t xml:space="preserve"> «</w:t>
      </w:r>
      <w:r w:rsidRPr="00ED33F3">
        <w:rPr>
          <w:rFonts w:ascii="Times New Roman" w:eastAsia="Times New Roman" w:hAnsi="Times New Roman" w:cs="Times New Roman"/>
          <w:sz w:val="28"/>
          <w:szCs w:val="28"/>
          <w:lang w:val="tt-RU"/>
        </w:rPr>
        <w:t>Весна идет</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А. Гайсамовой, сл. Н. Гайсина; </w:t>
      </w:r>
      <w:r w:rsidRPr="00ED33F3">
        <w:rPr>
          <w:rFonts w:ascii="Times New Roman" w:eastAsia="Times New Roman" w:hAnsi="Times New Roman" w:cs="Times New Roman"/>
          <w:sz w:val="28"/>
          <w:szCs w:val="28"/>
        </w:rPr>
        <w:t>«Весна»</w:t>
      </w:r>
      <w:r w:rsidRPr="00ED33F3">
        <w:rPr>
          <w:rFonts w:ascii="Times New Roman" w:eastAsia="Times New Roman" w:hAnsi="Times New Roman" w:cs="Times New Roman"/>
          <w:sz w:val="28"/>
          <w:szCs w:val="28"/>
          <w:lang w:val="tt-RU"/>
        </w:rPr>
        <w:t xml:space="preserve">, муз. Ф. Шаймардановой, сл. Ш. Галиева. </w:t>
      </w:r>
    </w:p>
    <w:p w14:paraId="1B361526" w14:textId="77777777" w:rsidR="00ED33F3" w:rsidRPr="00ED33F3" w:rsidRDefault="00ED33F3" w:rsidP="00ED33F3">
      <w:pPr>
        <w:spacing w:after="0" w:line="240" w:lineRule="auto"/>
        <w:rPr>
          <w:rFonts w:ascii="Times New Roman" w:eastAsia="Calibri" w:hAnsi="Times New Roman" w:cs="Times New Roman"/>
          <w:b/>
          <w:sz w:val="28"/>
          <w:szCs w:val="28"/>
          <w:lang w:val="tt-RU"/>
        </w:rPr>
      </w:pPr>
      <w:r w:rsidRPr="00ED33F3">
        <w:rPr>
          <w:rFonts w:ascii="Times New Roman" w:eastAsia="Calibri" w:hAnsi="Times New Roman" w:cs="Times New Roman"/>
          <w:b/>
          <w:sz w:val="28"/>
          <w:szCs w:val="28"/>
          <w:lang w:val="tt-RU"/>
        </w:rPr>
        <w:t xml:space="preserve">Музыкально-ритмические движения  </w:t>
      </w:r>
    </w:p>
    <w:p w14:paraId="04D60490" w14:textId="77777777" w:rsidR="00ED33F3" w:rsidRPr="00ED33F3" w:rsidRDefault="00ED33F3" w:rsidP="00ED33F3">
      <w:pPr>
        <w:spacing w:after="0" w:line="240" w:lineRule="auto"/>
        <w:rPr>
          <w:rFonts w:ascii="Times New Roman" w:eastAsia="Calibri" w:hAnsi="Times New Roman" w:cs="Times New Roman"/>
          <w:b/>
          <w:sz w:val="28"/>
          <w:szCs w:val="28"/>
          <w:lang w:val="tt-RU"/>
        </w:rPr>
      </w:pPr>
      <w:r w:rsidRPr="00ED33F3">
        <w:rPr>
          <w:rFonts w:ascii="Times New Roman" w:eastAsia="Calibri" w:hAnsi="Times New Roman" w:cs="Times New Roman"/>
          <w:sz w:val="28"/>
          <w:szCs w:val="28"/>
          <w:lang w:val="tt-RU"/>
        </w:rPr>
        <w:t xml:space="preserve">Игровые упражнения: </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Марш</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 xml:space="preserve">, муз. А. Шарафеева; </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Сария</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 xml:space="preserve">, татарская народная мелодия, обраб. Р. Еникеевой;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Хоровод», татарская народная мелодия, обраб. Ф. Залялютдиновой;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Прыжки</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Р. Калимуллина; «Топ-топ-топ», татарская народная мелодия, обраб. Р. Тимершиной;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Круговая пляска</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татарская народная мелодия, обраб. Ф. Залялютдиновой;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Петушок</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И. Шамсетдинова;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Упражнение с цветами</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муз. Р. Еникеева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Вальс</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w:t>
      </w:r>
    </w:p>
    <w:p w14:paraId="2179ACCE" w14:textId="77777777" w:rsidR="00ED33F3" w:rsidRPr="00ED33F3" w:rsidRDefault="00ED33F3" w:rsidP="00ED33F3">
      <w:pPr>
        <w:spacing w:after="0" w:line="240" w:lineRule="auto"/>
        <w:rPr>
          <w:rFonts w:ascii="Times New Roman" w:eastAsia="Times New Roman" w:hAnsi="Times New Roman" w:cs="Times New Roman"/>
          <w:sz w:val="28"/>
          <w:szCs w:val="28"/>
        </w:rPr>
      </w:pPr>
      <w:r w:rsidRPr="00ED33F3">
        <w:rPr>
          <w:rFonts w:ascii="Times New Roman" w:eastAsia="Calibri" w:hAnsi="Times New Roman" w:cs="Times New Roman"/>
          <w:sz w:val="28"/>
          <w:szCs w:val="28"/>
          <w:lang w:val="tt-RU"/>
        </w:rPr>
        <w:t>Этюды драматиза</w:t>
      </w:r>
      <w:r w:rsidRPr="00ED33F3">
        <w:rPr>
          <w:rFonts w:ascii="Times New Roman" w:eastAsia="Calibri" w:hAnsi="Times New Roman" w:cs="Times New Roman"/>
          <w:sz w:val="28"/>
          <w:szCs w:val="28"/>
        </w:rPr>
        <w:t>ции:</w:t>
      </w:r>
      <w:r w:rsidRPr="00ED33F3">
        <w:rPr>
          <w:rFonts w:ascii="Times New Roman" w:eastAsia="Times New Roman" w:hAnsi="Times New Roman" w:cs="Times New Roman"/>
          <w:sz w:val="28"/>
          <w:szCs w:val="28"/>
        </w:rPr>
        <w:t xml:space="preserve"> «Барабанщик», муз. З. Хабибуллина; «Вальс падающих листьев»</w:t>
      </w:r>
      <w:r w:rsidRPr="00ED33F3">
        <w:rPr>
          <w:rFonts w:ascii="Times New Roman" w:eastAsia="Times New Roman" w:hAnsi="Times New Roman" w:cs="Times New Roman"/>
          <w:sz w:val="28"/>
          <w:szCs w:val="28"/>
          <w:lang w:val="tt-RU"/>
        </w:rPr>
        <w:t xml:space="preserve">, муз. Ф. Шаймардановой; </w:t>
      </w:r>
      <w:r w:rsidRPr="00ED33F3">
        <w:rPr>
          <w:rFonts w:ascii="Times New Roman" w:eastAsia="Times New Roman" w:hAnsi="Times New Roman" w:cs="Times New Roman"/>
          <w:sz w:val="28"/>
          <w:szCs w:val="28"/>
        </w:rPr>
        <w:t>«Забавный</w:t>
      </w:r>
      <w:r w:rsidRPr="00ED33F3">
        <w:rPr>
          <w:rFonts w:ascii="Times New Roman" w:eastAsia="Times New Roman" w:hAnsi="Times New Roman" w:cs="Times New Roman"/>
          <w:sz w:val="28"/>
          <w:szCs w:val="28"/>
          <w:lang w:val="tt-RU"/>
        </w:rPr>
        <w:t xml:space="preserve"> котёнок</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 xml:space="preserve">, муз. А. Шарафеева;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Мы - солдаты</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М. Музафарова, З. Хабибуллина, Р. Ахияровой; </w:t>
      </w:r>
      <w:r w:rsidRPr="00ED33F3">
        <w:rPr>
          <w:rFonts w:ascii="Times New Roman" w:eastAsia="Times New Roman" w:hAnsi="Times New Roman" w:cs="Times New Roman"/>
          <w:sz w:val="28"/>
          <w:szCs w:val="28"/>
        </w:rPr>
        <w:t>«Лошадки»</w:t>
      </w:r>
      <w:r w:rsidRPr="00ED33F3">
        <w:rPr>
          <w:rFonts w:ascii="Times New Roman" w:eastAsia="Times New Roman" w:hAnsi="Times New Roman" w:cs="Times New Roman"/>
          <w:sz w:val="28"/>
          <w:szCs w:val="28"/>
          <w:lang w:val="tt-RU"/>
        </w:rPr>
        <w:t xml:space="preserve">, башкирская народная мелодия, обраб. Р. Сальманова; </w:t>
      </w:r>
      <w:r w:rsidRPr="00ED33F3">
        <w:rPr>
          <w:rFonts w:ascii="Times New Roman" w:eastAsia="Times New Roman" w:hAnsi="Times New Roman" w:cs="Times New Roman"/>
          <w:sz w:val="28"/>
          <w:szCs w:val="28"/>
        </w:rPr>
        <w:t>«Бабочки»</w:t>
      </w:r>
      <w:r w:rsidRPr="00ED33F3">
        <w:rPr>
          <w:rFonts w:ascii="Times New Roman" w:eastAsia="Times New Roman" w:hAnsi="Times New Roman" w:cs="Times New Roman"/>
          <w:sz w:val="28"/>
          <w:szCs w:val="28"/>
          <w:lang w:val="tt-RU"/>
        </w:rPr>
        <w:t xml:space="preserve">, муз. Л. Хисматуллиной;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В лес за ягодами</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татарская народная мелодия, обраб. М. Зиннатуллиной;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На лугу</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муз. Ф. Шаймардановой.</w:t>
      </w:r>
    </w:p>
    <w:p w14:paraId="53E71FEB" w14:textId="77777777" w:rsidR="00ED33F3" w:rsidRPr="00ED33F3" w:rsidRDefault="00ED33F3" w:rsidP="00ED33F3">
      <w:pPr>
        <w:spacing w:after="0" w:line="240" w:lineRule="auto"/>
        <w:rPr>
          <w:rFonts w:ascii="Times New Roman" w:eastAsia="Calibri" w:hAnsi="Times New Roman" w:cs="Times New Roman"/>
          <w:sz w:val="28"/>
          <w:szCs w:val="28"/>
          <w:lang w:val="tt-RU"/>
        </w:rPr>
      </w:pPr>
      <w:r w:rsidRPr="00ED33F3">
        <w:rPr>
          <w:rFonts w:ascii="Times New Roman" w:eastAsia="Calibri" w:hAnsi="Times New Roman" w:cs="Times New Roman"/>
          <w:sz w:val="28"/>
          <w:szCs w:val="28"/>
          <w:lang w:val="tt-RU"/>
        </w:rPr>
        <w:t>Хороводы и пляски:</w:t>
      </w:r>
      <w:r w:rsidRPr="00ED33F3">
        <w:rPr>
          <w:rFonts w:ascii="Times New Roman" w:eastAsia="Times New Roman" w:hAnsi="Times New Roman" w:cs="Times New Roman"/>
          <w:sz w:val="28"/>
          <w:szCs w:val="28"/>
        </w:rPr>
        <w:t xml:space="preserve"> «Приглашение», муз. А. Абдуллина; «</w:t>
      </w:r>
      <w:r w:rsidRPr="00ED33F3">
        <w:rPr>
          <w:rFonts w:ascii="Times New Roman" w:eastAsia="Times New Roman" w:hAnsi="Times New Roman" w:cs="Times New Roman"/>
          <w:sz w:val="28"/>
          <w:szCs w:val="28"/>
          <w:lang w:val="tt-RU"/>
        </w:rPr>
        <w:t>Веселый танец</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 xml:space="preserve">, муз. Ф. Фаизовой;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Хороводная</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татарская народная мелодия, обраб. Р. Сабитова; </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Вместе с друзьями</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 xml:space="preserve">, муз. и сл. Л. Хисматуллиной, пер. Л. Хисматуллиной;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Около ёлки</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И. Шамсутдинова, сл. С. Урайского;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Медвежата</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и сл. Р. Гилязевой;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Танец снежинок</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Л. Хисматуллиной;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Танец для мам</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муз. и сл. Ф. Шаймардановой; «Парный танец», татарская народная мелодия, обраб. Л. Шигабетдиновой; «Плывет утка, плывет гусь», татарская народная мелодия, обраб. Р. Еникеевой.</w:t>
      </w:r>
    </w:p>
    <w:p w14:paraId="64C06657" w14:textId="77777777" w:rsidR="00ED33F3" w:rsidRPr="00ED33F3" w:rsidRDefault="00ED33F3" w:rsidP="00ED33F3">
      <w:pPr>
        <w:spacing w:after="0" w:line="240" w:lineRule="auto"/>
        <w:rPr>
          <w:rFonts w:ascii="Times New Roman" w:eastAsia="Times New Roman" w:hAnsi="Times New Roman" w:cs="Times New Roman"/>
          <w:sz w:val="28"/>
          <w:szCs w:val="28"/>
          <w:lang w:val="tt-RU"/>
        </w:rPr>
      </w:pPr>
      <w:r w:rsidRPr="00ED33F3">
        <w:rPr>
          <w:rFonts w:ascii="Times New Roman" w:eastAsia="Calibri" w:hAnsi="Times New Roman" w:cs="Times New Roman"/>
          <w:sz w:val="28"/>
          <w:szCs w:val="28"/>
          <w:lang w:val="tt-RU"/>
        </w:rPr>
        <w:t xml:space="preserve">Музыкальные игры: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Найди свое корзину</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муз. Х. Валиуллина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Вальс</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Самолеты</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муз. А. Монасыйпова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Этюд</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«Петушок и курочки</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 муз. С. Сайдашева (</w:t>
      </w:r>
      <w:r w:rsidRPr="00ED33F3">
        <w:rPr>
          <w:rFonts w:ascii="Times New Roman" w:eastAsia="Times New Roman" w:hAnsi="Times New Roman" w:cs="Times New Roman"/>
          <w:sz w:val="28"/>
          <w:szCs w:val="28"/>
        </w:rPr>
        <w:t>«Танец»)</w:t>
      </w:r>
      <w:r w:rsidRPr="00ED33F3">
        <w:rPr>
          <w:rFonts w:ascii="Times New Roman" w:eastAsia="Times New Roman" w:hAnsi="Times New Roman" w:cs="Times New Roman"/>
          <w:sz w:val="28"/>
          <w:szCs w:val="28"/>
          <w:lang w:val="tt-RU"/>
        </w:rPr>
        <w:t xml:space="preserve">; </w:t>
      </w:r>
      <w:r w:rsidRPr="00ED33F3">
        <w:rPr>
          <w:rFonts w:ascii="Times New Roman" w:eastAsia="Times New Roman" w:hAnsi="Times New Roman" w:cs="Times New Roman"/>
          <w:sz w:val="28"/>
          <w:szCs w:val="28"/>
        </w:rPr>
        <w:t>«Мышки»</w:t>
      </w:r>
      <w:r w:rsidRPr="00ED33F3">
        <w:rPr>
          <w:rFonts w:ascii="Times New Roman" w:eastAsia="Times New Roman" w:hAnsi="Times New Roman" w:cs="Times New Roman"/>
          <w:sz w:val="28"/>
          <w:szCs w:val="28"/>
          <w:lang w:val="tt-RU"/>
        </w:rPr>
        <w:t xml:space="preserve">, муз. Р. Зарипова;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Медведь и зайчата</w:t>
      </w:r>
      <w:r w:rsidRPr="00ED33F3">
        <w:rPr>
          <w:rFonts w:ascii="Times New Roman" w:eastAsia="Calibri" w:hAnsi="Times New Roman" w:cs="Times New Roman"/>
          <w:sz w:val="28"/>
          <w:szCs w:val="28"/>
        </w:rPr>
        <w:t xml:space="preserve">», </w:t>
      </w:r>
      <w:r w:rsidRPr="00ED33F3">
        <w:rPr>
          <w:rFonts w:ascii="Times New Roman" w:eastAsia="Times New Roman" w:hAnsi="Times New Roman" w:cs="Times New Roman"/>
          <w:sz w:val="28"/>
          <w:szCs w:val="28"/>
          <w:lang w:val="tt-RU"/>
        </w:rPr>
        <w:t xml:space="preserve"> муз. Л. Хисматуллиной, Ф. Шаймардановой; </w:t>
      </w:r>
      <w:r w:rsidRPr="00ED33F3">
        <w:rPr>
          <w:rFonts w:ascii="Times New Roman" w:eastAsia="Times New Roman" w:hAnsi="Times New Roman" w:cs="Times New Roman"/>
          <w:sz w:val="28"/>
          <w:szCs w:val="28"/>
        </w:rPr>
        <w:t>«Ударь в бубен»</w:t>
      </w:r>
      <w:r w:rsidRPr="00ED33F3">
        <w:rPr>
          <w:rFonts w:ascii="Times New Roman" w:eastAsia="Times New Roman" w:hAnsi="Times New Roman" w:cs="Times New Roman"/>
          <w:sz w:val="28"/>
          <w:szCs w:val="28"/>
          <w:lang w:val="tt-RU"/>
        </w:rPr>
        <w:t xml:space="preserve">, татарская народная мелодия, обраб. В. Валиевой;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Скворечники</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муз. М. Салихова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Полька</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Найди себе пару</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Р. Зарипова. </w:t>
      </w:r>
    </w:p>
    <w:p w14:paraId="44230DFE" w14:textId="77777777" w:rsidR="00ED33F3" w:rsidRPr="00ED33F3" w:rsidRDefault="00ED33F3" w:rsidP="00ED33F3">
      <w:pPr>
        <w:spacing w:after="0" w:line="240" w:lineRule="auto"/>
        <w:rPr>
          <w:rFonts w:ascii="Times New Roman" w:eastAsia="Times New Roman" w:hAnsi="Times New Roman" w:cs="Times New Roman"/>
          <w:sz w:val="28"/>
          <w:szCs w:val="28"/>
          <w:lang w:val="tt-RU"/>
        </w:rPr>
      </w:pPr>
      <w:r w:rsidRPr="00ED33F3">
        <w:rPr>
          <w:rFonts w:ascii="Times New Roman" w:eastAsia="Calibri" w:hAnsi="Times New Roman" w:cs="Times New Roman"/>
          <w:sz w:val="28"/>
          <w:szCs w:val="28"/>
          <w:lang w:val="tt-RU"/>
        </w:rPr>
        <w:t>Игры  с пением:</w:t>
      </w:r>
      <w:r w:rsidRPr="00ED33F3">
        <w:rPr>
          <w:rFonts w:ascii="Times New Roman" w:eastAsia="Times New Roman" w:hAnsi="Times New Roman" w:cs="Times New Roman"/>
          <w:sz w:val="28"/>
          <w:szCs w:val="28"/>
        </w:rPr>
        <w:t xml:space="preserve"> «Веселый мячик»</w:t>
      </w:r>
      <w:r w:rsidRPr="00ED33F3">
        <w:rPr>
          <w:rFonts w:ascii="Times New Roman" w:eastAsia="Times New Roman" w:hAnsi="Times New Roman" w:cs="Times New Roman"/>
          <w:sz w:val="28"/>
          <w:szCs w:val="28"/>
          <w:lang w:val="tt-RU"/>
        </w:rPr>
        <w:t xml:space="preserve">, татарская народная мелодия, обраб. Р. Тимершиной; </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Жеребёнок</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 муз. А. Бакирова, сл. А. Бикчентаевой, пер. С. Малышева; «Тюбетейка», татарская народная мелодия, обраб. Р. Еникеевой; «Паровоз», муз. Л. Шигабетдиновой, сл. С. Ахметова; «Игра с мишкой», муз. Л. Хисматуллиной, сл. народные; «Золотая ворота», муз. Ф. Шаймардановой, сл. народные.</w:t>
      </w:r>
    </w:p>
    <w:p w14:paraId="0FDCA2D1" w14:textId="77777777" w:rsidR="00ED33F3" w:rsidRPr="00ED33F3" w:rsidRDefault="00ED33F3" w:rsidP="00ED33F3">
      <w:pPr>
        <w:spacing w:after="0" w:line="240" w:lineRule="auto"/>
        <w:rPr>
          <w:rFonts w:ascii="Times New Roman" w:eastAsia="Times New Roman" w:hAnsi="Times New Roman" w:cs="Times New Roman"/>
          <w:sz w:val="28"/>
          <w:szCs w:val="28"/>
          <w:lang w:val="tt-RU"/>
        </w:rPr>
      </w:pPr>
      <w:r w:rsidRPr="00ED33F3">
        <w:rPr>
          <w:rFonts w:ascii="Times New Roman" w:eastAsia="Calibri" w:hAnsi="Times New Roman" w:cs="Times New Roman"/>
          <w:sz w:val="28"/>
          <w:szCs w:val="28"/>
          <w:lang w:val="tt-RU"/>
        </w:rPr>
        <w:t xml:space="preserve">Танцевально-игровое творчество: </w:t>
      </w:r>
      <w:r w:rsidRPr="00ED33F3">
        <w:rPr>
          <w:rFonts w:ascii="Times New Roman" w:eastAsia="Times New Roman" w:hAnsi="Times New Roman" w:cs="Times New Roman"/>
          <w:sz w:val="28"/>
          <w:szCs w:val="28"/>
        </w:rPr>
        <w:t>«Апипа»</w:t>
      </w:r>
      <w:r w:rsidRPr="00ED33F3">
        <w:rPr>
          <w:rFonts w:ascii="Times New Roman" w:eastAsia="Times New Roman" w:hAnsi="Times New Roman" w:cs="Times New Roman"/>
          <w:sz w:val="28"/>
          <w:szCs w:val="28"/>
          <w:lang w:val="tt-RU"/>
        </w:rPr>
        <w:t>, татарская народная мелодия, обраб. Ю. Виноградова; «Котен</w:t>
      </w:r>
      <w:r w:rsidRPr="00ED33F3">
        <w:rPr>
          <w:rFonts w:ascii="Times New Roman" w:eastAsia="Times New Roman" w:hAnsi="Times New Roman" w:cs="Times New Roman"/>
          <w:sz w:val="28"/>
          <w:szCs w:val="28"/>
        </w:rPr>
        <w:t>ок»</w:t>
      </w:r>
      <w:r w:rsidRPr="00ED33F3">
        <w:rPr>
          <w:rFonts w:ascii="Times New Roman" w:eastAsia="Times New Roman" w:hAnsi="Times New Roman" w:cs="Times New Roman"/>
          <w:sz w:val="28"/>
          <w:szCs w:val="28"/>
          <w:lang w:val="tt-RU"/>
        </w:rPr>
        <w:t xml:space="preserve">, муз. М. Музафарова; </w:t>
      </w:r>
      <w:r w:rsidRPr="00ED33F3">
        <w:rPr>
          <w:rFonts w:ascii="Times New Roman" w:eastAsia="Times New Roman" w:hAnsi="Times New Roman" w:cs="Times New Roman"/>
          <w:sz w:val="28"/>
          <w:szCs w:val="28"/>
        </w:rPr>
        <w:t>«Мышки»</w:t>
      </w:r>
      <w:r w:rsidRPr="00ED33F3">
        <w:rPr>
          <w:rFonts w:ascii="Times New Roman" w:eastAsia="Times New Roman" w:hAnsi="Times New Roman" w:cs="Times New Roman"/>
          <w:sz w:val="28"/>
          <w:szCs w:val="28"/>
          <w:lang w:val="tt-RU"/>
        </w:rPr>
        <w:t xml:space="preserve">, муз. Р. Зарипова; </w:t>
      </w:r>
      <w:r w:rsidRPr="00ED33F3">
        <w:rPr>
          <w:rFonts w:ascii="Times New Roman" w:eastAsia="Times New Roman" w:hAnsi="Times New Roman" w:cs="Times New Roman"/>
          <w:sz w:val="28"/>
          <w:szCs w:val="28"/>
        </w:rPr>
        <w:t>«Кукла»</w:t>
      </w:r>
      <w:r w:rsidRPr="00ED33F3">
        <w:rPr>
          <w:rFonts w:ascii="Times New Roman" w:eastAsia="Times New Roman" w:hAnsi="Times New Roman" w:cs="Times New Roman"/>
          <w:sz w:val="28"/>
          <w:szCs w:val="28"/>
          <w:lang w:val="tt-RU"/>
        </w:rPr>
        <w:t xml:space="preserve">, татарская народная мелодия, обраб. А. Монасыйпова; </w:t>
      </w:r>
      <w:r w:rsidRPr="00ED33F3">
        <w:rPr>
          <w:rFonts w:ascii="Times New Roman" w:eastAsia="Times New Roman" w:hAnsi="Times New Roman" w:cs="Times New Roman"/>
          <w:sz w:val="28"/>
          <w:szCs w:val="28"/>
        </w:rPr>
        <w:t>«Танец с платочками»</w:t>
      </w:r>
      <w:r w:rsidRPr="00ED33F3">
        <w:rPr>
          <w:rFonts w:ascii="Times New Roman" w:eastAsia="Times New Roman" w:hAnsi="Times New Roman" w:cs="Times New Roman"/>
          <w:sz w:val="28"/>
          <w:szCs w:val="28"/>
          <w:lang w:val="tt-RU"/>
        </w:rPr>
        <w:t xml:space="preserve">, муз. Л. Хисматуллиной;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Курочка и петушок</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А. Батыршина; </w:t>
      </w:r>
      <w:r w:rsidRPr="00ED33F3">
        <w:rPr>
          <w:rFonts w:ascii="Times New Roman" w:eastAsia="Times New Roman" w:hAnsi="Times New Roman" w:cs="Times New Roman"/>
          <w:sz w:val="28"/>
          <w:szCs w:val="28"/>
        </w:rPr>
        <w:t>«По ягоды»</w:t>
      </w:r>
      <w:r w:rsidRPr="00ED33F3">
        <w:rPr>
          <w:rFonts w:ascii="Times New Roman" w:eastAsia="Times New Roman" w:hAnsi="Times New Roman" w:cs="Times New Roman"/>
          <w:sz w:val="28"/>
          <w:szCs w:val="28"/>
          <w:lang w:val="tt-RU"/>
        </w:rPr>
        <w:t>, татарская народная мелодия, обраб. М. Зайнуллиной.</w:t>
      </w:r>
    </w:p>
    <w:p w14:paraId="1E5EE1BA" w14:textId="77777777" w:rsidR="00ED33F3" w:rsidRPr="00ED33F3" w:rsidRDefault="00ED33F3" w:rsidP="00ED33F3">
      <w:pPr>
        <w:spacing w:after="0" w:line="240" w:lineRule="auto"/>
        <w:rPr>
          <w:rFonts w:ascii="Times New Roman" w:eastAsia="Times New Roman" w:hAnsi="Times New Roman" w:cs="Times New Roman"/>
          <w:sz w:val="28"/>
          <w:szCs w:val="28"/>
          <w:lang w:val="tt-RU"/>
        </w:rPr>
      </w:pPr>
      <w:r w:rsidRPr="00ED33F3">
        <w:rPr>
          <w:rFonts w:ascii="Times New Roman" w:eastAsia="Times New Roman" w:hAnsi="Times New Roman" w:cs="Times New Roman"/>
          <w:iCs/>
          <w:sz w:val="28"/>
          <w:szCs w:val="28"/>
          <w:lang w:val="tt-RU"/>
        </w:rPr>
        <w:lastRenderedPageBreak/>
        <w:t xml:space="preserve">Игра на детских музыкальных инструментах: </w:t>
      </w:r>
      <w:r w:rsidRPr="00ED33F3">
        <w:rPr>
          <w:rFonts w:ascii="Times New Roman" w:eastAsia="Times New Roman" w:hAnsi="Times New Roman" w:cs="Times New Roman"/>
          <w:sz w:val="28"/>
          <w:szCs w:val="28"/>
        </w:rPr>
        <w:t>«Апипа»</w:t>
      </w:r>
      <w:r w:rsidRPr="00ED33F3">
        <w:rPr>
          <w:rFonts w:ascii="Times New Roman" w:eastAsia="Times New Roman" w:hAnsi="Times New Roman" w:cs="Times New Roman"/>
          <w:sz w:val="28"/>
          <w:szCs w:val="28"/>
          <w:lang w:val="tt-RU"/>
        </w:rPr>
        <w:t xml:space="preserve">, татарская народная мелодия, обраб. Р. Еникеевой;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Поезд</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и сл. Р. Гатиной,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Колыбельная</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М. Яруллина; Ф. Батыршиной;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На улице весна</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муз. Л. Шигабетдиновой, сл. А. Ерикея;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Малина</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муз. Л. Шигабетдиновой, сл. Н. Арсланова.</w:t>
      </w:r>
    </w:p>
    <w:p w14:paraId="39066015" w14:textId="77777777" w:rsidR="00ED33F3" w:rsidRPr="00ED33F3" w:rsidRDefault="00ED33F3" w:rsidP="00ED33F3">
      <w:pPr>
        <w:spacing w:after="0" w:line="240" w:lineRule="auto"/>
        <w:rPr>
          <w:rFonts w:ascii="Times New Roman" w:eastAsia="Times New Roman" w:hAnsi="Times New Roman" w:cs="Times New Roman"/>
          <w:b/>
          <w:iCs/>
          <w:sz w:val="28"/>
          <w:szCs w:val="28"/>
          <w:lang w:val="tt-RU"/>
        </w:rPr>
      </w:pPr>
      <w:r w:rsidRPr="00ED33F3">
        <w:rPr>
          <w:rFonts w:ascii="Times New Roman" w:eastAsia="Times New Roman" w:hAnsi="Times New Roman" w:cs="Times New Roman"/>
          <w:b/>
          <w:iCs/>
          <w:sz w:val="28"/>
          <w:szCs w:val="28"/>
          <w:lang w:val="tt-RU"/>
        </w:rPr>
        <w:t>Праздники</w:t>
      </w:r>
    </w:p>
    <w:p w14:paraId="44A0D25B" w14:textId="77777777" w:rsidR="00ED33F3" w:rsidRPr="00ED33F3" w:rsidRDefault="00ED33F3" w:rsidP="00ED33F3">
      <w:pPr>
        <w:spacing w:after="0" w:line="240" w:lineRule="auto"/>
        <w:rPr>
          <w:rFonts w:ascii="Times New Roman" w:eastAsia="Times New Roman" w:hAnsi="Times New Roman" w:cs="Times New Roman"/>
          <w:sz w:val="28"/>
          <w:szCs w:val="28"/>
        </w:rPr>
      </w:pPr>
      <w:r w:rsidRPr="00ED33F3">
        <w:rPr>
          <w:rFonts w:ascii="Times New Roman" w:eastAsia="Times New Roman" w:hAnsi="Times New Roman" w:cs="Times New Roman"/>
          <w:sz w:val="28"/>
          <w:szCs w:val="28"/>
          <w:lang w:val="tt-RU"/>
        </w:rPr>
        <w:t xml:space="preserve">        </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Карга боткасы</w:t>
      </w:r>
      <w:r w:rsidRPr="00ED33F3">
        <w:rPr>
          <w:rFonts w:ascii="Times New Roman" w:eastAsia="Calibri" w:hAnsi="Times New Roman" w:cs="Times New Roman"/>
          <w:sz w:val="28"/>
          <w:szCs w:val="28"/>
        </w:rPr>
        <w:t>»</w:t>
      </w:r>
      <w:r w:rsidRPr="00ED33F3">
        <w:rPr>
          <w:rFonts w:ascii="Times New Roman" w:eastAsia="Times New Roman" w:hAnsi="Times New Roman" w:cs="Times New Roman"/>
          <w:sz w:val="28"/>
          <w:szCs w:val="28"/>
          <w:lang w:val="tt-RU"/>
        </w:rPr>
        <w:t xml:space="preserve">, </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Сабантуй</w:t>
      </w:r>
      <w:r w:rsidRPr="00ED33F3">
        <w:rPr>
          <w:rFonts w:ascii="Times New Roman" w:eastAsia="Times New Roman" w:hAnsi="Times New Roman" w:cs="Times New Roman"/>
          <w:sz w:val="28"/>
          <w:szCs w:val="28"/>
        </w:rPr>
        <w:t>»</w:t>
      </w:r>
      <w:r w:rsidRPr="00ED33F3">
        <w:rPr>
          <w:rFonts w:ascii="Times New Roman" w:eastAsia="Times New Roman" w:hAnsi="Times New Roman" w:cs="Times New Roman"/>
          <w:sz w:val="28"/>
          <w:szCs w:val="28"/>
          <w:lang w:val="tt-RU"/>
        </w:rPr>
        <w:t>.</w:t>
      </w:r>
    </w:p>
    <w:p w14:paraId="088BC524"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r w:rsidRPr="00F41268">
        <w:rPr>
          <w:color w:val="000000"/>
          <w:sz w:val="28"/>
          <w:szCs w:val="28"/>
        </w:rPr>
        <w:t>Содержание образовательной деятельности.</w:t>
      </w:r>
    </w:p>
    <w:p w14:paraId="7516B384"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61" w:name="101057"/>
      <w:bookmarkEnd w:id="161"/>
      <w:r w:rsidRPr="00F41268">
        <w:rPr>
          <w:b/>
          <w:color w:val="000000"/>
          <w:sz w:val="28"/>
          <w:szCs w:val="28"/>
        </w:rPr>
        <w:t>Приобщение к искусству.</w:t>
      </w:r>
    </w:p>
    <w:p w14:paraId="02F1CD10"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62" w:name="101058"/>
      <w:bookmarkEnd w:id="162"/>
      <w:r w:rsidRPr="00F41268">
        <w:rPr>
          <w:color w:val="000000"/>
          <w:sz w:val="28"/>
          <w:szCs w:val="28"/>
        </w:rPr>
        <w:t>1) Педагог продолжает приобщать детей к 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искусства, воспитывает патриотизм и чувства гордости за свою страну, края.</w:t>
      </w:r>
    </w:p>
    <w:p w14:paraId="115486E7"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63" w:name="101059"/>
      <w:bookmarkEnd w:id="163"/>
      <w:r w:rsidRPr="00F41268">
        <w:rPr>
          <w:color w:val="000000"/>
          <w:sz w:val="28"/>
          <w:szCs w:val="28"/>
        </w:rPr>
        <w:t>Педагог учит узнавать и называть предметы и явления природы, окружающей действительности в художественных образах (литература, музыка, изобразительное искусство); развивает у детей умение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сооружение (архитектура); учит детей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w:t>
      </w:r>
    </w:p>
    <w:p w14:paraId="72C80636"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64" w:name="101060"/>
      <w:bookmarkEnd w:id="164"/>
      <w:r w:rsidRPr="00F41268">
        <w:rPr>
          <w:color w:val="000000"/>
          <w:sz w:val="28"/>
          <w:szCs w:val="28"/>
        </w:rPr>
        <w:t>Педагог знакомит детей с жанрами живописи (натюрморт, пейзаж, портрет), с разными по художественному образу и настроению произведениями; знакомит детей со средствами выразительности живописи (цвет, линия, композиция); многообразием цветов и оттенков, форм, фактуры в предметах и явлениях окружающего мира.</w:t>
      </w:r>
    </w:p>
    <w:p w14:paraId="7EA34298"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65" w:name="101061"/>
      <w:bookmarkEnd w:id="165"/>
      <w:r w:rsidRPr="00F41268">
        <w:rPr>
          <w:color w:val="000000"/>
          <w:sz w:val="28"/>
          <w:szCs w:val="28"/>
        </w:rPr>
        <w:t>Педагог знакомит детей со скульптурой, способами создания скульптуры (пластика, высекание), средствами выразительности (объемность, статика и движение, материал); особенностями ее содержания - отображение животных (анималистика), портреты человека и бытовые сценки.</w:t>
      </w:r>
    </w:p>
    <w:p w14:paraId="583EC085"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66" w:name="101062"/>
      <w:bookmarkEnd w:id="166"/>
      <w:r w:rsidRPr="00F41268">
        <w:rPr>
          <w:color w:val="000000"/>
          <w:sz w:val="28"/>
          <w:szCs w:val="28"/>
        </w:rPr>
        <w:t xml:space="preserve">Педагог знакомит детей с архитектурой; формирует представления о том, что дома, в которых они живут (ДОО, общеобразовательная организация, другие здания) - это архитектурные сооружения; учит видеть, что дома бывают разные по форме, высоте, длине, с разными окнами, с разным количеством этажей, подъездов и так далее; способствует развитию у детей интереса к различным строениям, расположенным вокруг ДОО (дома, в которых живут ребенок и его друзья, общеобразовательная организация, кинотеатр); привлекает внимание детей к сходству и различиям разных зданий, поощряет самостоятельное выделение частей здания, его особенностей; учит детей замечать различия в сходных </w:t>
      </w:r>
      <w:r w:rsidRPr="00F41268">
        <w:rPr>
          <w:color w:val="000000"/>
          <w:sz w:val="28"/>
          <w:szCs w:val="28"/>
        </w:rPr>
        <w:lastRenderedPageBreak/>
        <w:t>по форме и строению зданиях (форма и величина входных дверей, окон и других частей); педагог поощряет стремление детей изображать в рисунках, аппликации реальные и сказочные строения.</w:t>
      </w:r>
    </w:p>
    <w:p w14:paraId="7A6C9F88"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67" w:name="101063"/>
      <w:bookmarkEnd w:id="167"/>
      <w:r w:rsidRPr="00F41268">
        <w:rPr>
          <w:color w:val="000000"/>
          <w:sz w:val="28"/>
          <w:szCs w:val="28"/>
        </w:rPr>
        <w:t>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посещению кукольного театра, выставок.</w:t>
      </w:r>
    </w:p>
    <w:p w14:paraId="34310FDB"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68" w:name="101064"/>
      <w:bookmarkEnd w:id="168"/>
      <w:r w:rsidRPr="00F41268">
        <w:rPr>
          <w:color w:val="000000"/>
          <w:sz w:val="28"/>
          <w:szCs w:val="28"/>
        </w:rPr>
        <w:t>Педагог закрепляет знания детей о книге, книжной иллюстрации; знакомит детей с библиотекой как центром хранения книг, созданных писателями и поэтами.</w:t>
      </w:r>
    </w:p>
    <w:p w14:paraId="593A0A51" w14:textId="05CC8872"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69" w:name="101065"/>
      <w:bookmarkEnd w:id="169"/>
      <w:r w:rsidRPr="00F41268">
        <w:rPr>
          <w:color w:val="000000"/>
          <w:sz w:val="28"/>
          <w:szCs w:val="28"/>
        </w:rPr>
        <w:t>Педагог знакомит детей с произведениями народного искусства (потешки, сказки, загадки, песни, хороводы, заклички, изделия народного декоративно</w:t>
      </w:r>
      <w:r w:rsidR="00ED33F3">
        <w:rPr>
          <w:color w:val="000000"/>
          <w:sz w:val="28"/>
          <w:szCs w:val="28"/>
        </w:rPr>
        <w:t>-</w:t>
      </w:r>
      <w:r w:rsidRPr="00F41268">
        <w:rPr>
          <w:color w:val="000000"/>
          <w:sz w:val="28"/>
          <w:szCs w:val="28"/>
        </w:rPr>
        <w:t>прикладного искусства).</w:t>
      </w:r>
    </w:p>
    <w:p w14:paraId="22AAA363"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70" w:name="101066"/>
      <w:bookmarkEnd w:id="170"/>
      <w:r w:rsidRPr="00F41268">
        <w:rPr>
          <w:color w:val="000000"/>
          <w:sz w:val="28"/>
          <w:szCs w:val="28"/>
        </w:rPr>
        <w:t>Педагог поощряет проявление детских предпочтений: выбор детьми любимых песен, иллюстраций, предметов народных промыслов, пояснение детьми выбора; воспитывает у детей бережное отношение к произведениям искусства.</w:t>
      </w:r>
    </w:p>
    <w:p w14:paraId="074ADE44"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71" w:name="101067"/>
      <w:bookmarkEnd w:id="171"/>
      <w:r w:rsidRPr="00F41268">
        <w:rPr>
          <w:b/>
          <w:color w:val="000000"/>
          <w:sz w:val="28"/>
          <w:szCs w:val="28"/>
        </w:rPr>
        <w:t>Изобразительная деятельность.</w:t>
      </w:r>
    </w:p>
    <w:p w14:paraId="5E3D8D40"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72" w:name="101068"/>
      <w:bookmarkEnd w:id="172"/>
      <w:r w:rsidRPr="00F41268">
        <w:rPr>
          <w:b/>
          <w:color w:val="000000"/>
          <w:sz w:val="28"/>
          <w:szCs w:val="28"/>
        </w:rPr>
        <w:t>Рисование:</w:t>
      </w:r>
    </w:p>
    <w:p w14:paraId="7A60B314"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73" w:name="101069"/>
      <w:bookmarkEnd w:id="173"/>
      <w:r w:rsidRPr="00F41268">
        <w:rPr>
          <w:color w:val="000000"/>
          <w:sz w:val="28"/>
          <w:szCs w:val="28"/>
        </w:rPr>
        <w:t xml:space="preserve">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и добавляя к ним другие (солнышко, падающий снег и так далее); формирует и закрепляет у детей представления о форме предметов (круглая, овальная, квадратная, прямоугольная, треугольная), величине, расположении частей; 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 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учит детей смешивать краски для получения нужных цветов и оттенков; развивает у детей желание использовать в рисовании, аппликации разнообразные цвета, обращает внимание детей на многоцветие окружающего мира; педагог закрепляет у детей умение правильно держать карандаш, кисть, фломастер, цветной мелок; использовать их при создании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промывать кисть перед использованием краски другого цвета; к концу года педагог формирует у детей умение получать светлые и темные </w:t>
      </w:r>
      <w:r w:rsidRPr="00F41268">
        <w:rPr>
          <w:color w:val="000000"/>
          <w:sz w:val="28"/>
          <w:szCs w:val="28"/>
        </w:rPr>
        <w:lastRenderedPageBreak/>
        <w:t>оттенки цвета, изменяя нажим на карандаш; формирует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14:paraId="6AC2F682"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74" w:name="101070"/>
      <w:bookmarkEnd w:id="174"/>
      <w:r w:rsidRPr="00F41268">
        <w:rPr>
          <w:b/>
          <w:color w:val="000000"/>
          <w:sz w:val="28"/>
          <w:szCs w:val="28"/>
        </w:rPr>
        <w:t>Народное декоративно-прикладное искусство:</w:t>
      </w:r>
    </w:p>
    <w:p w14:paraId="5477B6F6"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75" w:name="101071"/>
      <w:bookmarkEnd w:id="175"/>
      <w:r w:rsidRPr="00F41268">
        <w:rPr>
          <w:color w:val="000000"/>
          <w:sz w:val="28"/>
          <w:szCs w:val="28"/>
        </w:rPr>
        <w:t>педагог продолжает у детей формировать умение создавать декоративные композиции по мотивам дымковских, филимоновских узоров. 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Педагог знакомит детей с городецкими изделиями. Учит детей выделять элементы городецкой росписи (бутоны, купавки, розаны, листья); видеть и называть цвета, используемые в росписи.</w:t>
      </w:r>
    </w:p>
    <w:p w14:paraId="0FB2DE20"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76" w:name="101072"/>
      <w:bookmarkEnd w:id="176"/>
      <w:r w:rsidRPr="00F41268">
        <w:rPr>
          <w:b/>
          <w:color w:val="000000"/>
          <w:sz w:val="28"/>
          <w:szCs w:val="28"/>
        </w:rPr>
        <w:t>Лепка:</w:t>
      </w:r>
    </w:p>
    <w:p w14:paraId="5C003489"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77" w:name="101073"/>
      <w:bookmarkEnd w:id="177"/>
      <w:r w:rsidRPr="00F41268">
        <w:rPr>
          <w:color w:val="000000"/>
          <w:sz w:val="28"/>
          <w:szCs w:val="28"/>
        </w:rPr>
        <w:t>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освоенные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Педагог учит детей сглаживать пальцами поверхность 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Педагог закрепляет у детей приемы аккуратной лепки.</w:t>
      </w:r>
    </w:p>
    <w:p w14:paraId="0EEC4D7B"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78" w:name="101074"/>
      <w:bookmarkEnd w:id="178"/>
      <w:r w:rsidRPr="00F41268">
        <w:rPr>
          <w:b/>
          <w:color w:val="000000"/>
          <w:sz w:val="28"/>
          <w:szCs w:val="28"/>
        </w:rPr>
        <w:t>Аппликация:</w:t>
      </w:r>
    </w:p>
    <w:p w14:paraId="1A6515C4"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79" w:name="101075"/>
      <w:bookmarkStart w:id="180" w:name="101076"/>
      <w:bookmarkEnd w:id="179"/>
      <w:bookmarkEnd w:id="180"/>
      <w:r w:rsidRPr="00F41268">
        <w:rPr>
          <w:color w:val="000000"/>
          <w:sz w:val="28"/>
          <w:szCs w:val="28"/>
        </w:rPr>
        <w:t>педагог развивает у детей интерес к аппликации, усложняя ее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формирования навыка разрезания по прямой сначала коротких, а затем длинных полос. Учит детей составлять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путем скругления углов; использовать этот прием для изображения в аппликации овощей, фруктов, ягод, цветов и тому подобное. Педагог продолжает расширять количество изображаемых в аппликации предметов (птицы, животные, цветы, насекомые, дома, как реальные, так и воображаемые) из готовых форм. Учит детей преобразовывать эти формы, разрезая их на две или четыре части (круг - на полукруги, четверти; квадрат - на треугольники и так далее). Закрепляет у детей навыки аккуратного вырезывания и наклеивания. Педагог поощряет проявление активности и творчества.</w:t>
      </w:r>
    </w:p>
    <w:p w14:paraId="3300CEE1"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81" w:name="101077"/>
      <w:bookmarkEnd w:id="181"/>
      <w:r w:rsidRPr="00F41268">
        <w:rPr>
          <w:b/>
          <w:color w:val="000000"/>
          <w:sz w:val="28"/>
          <w:szCs w:val="28"/>
        </w:rPr>
        <w:t>Конструктивная деятельность.</w:t>
      </w:r>
    </w:p>
    <w:p w14:paraId="410D5CF0"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82" w:name="101078"/>
      <w:bookmarkEnd w:id="182"/>
      <w:r w:rsidRPr="00F41268">
        <w:rPr>
          <w:color w:val="000000"/>
          <w:sz w:val="28"/>
          <w:szCs w:val="28"/>
        </w:rPr>
        <w:lastRenderedPageBreak/>
        <w:t>Педагог продолжает развивать у детей способность различать и называть строительные детали (куб, пластина, кирпичик, брусок); учит использовать их с учетом конструктивных свойств (устойчивость, форма, величина).</w:t>
      </w:r>
    </w:p>
    <w:p w14:paraId="38B33CCD"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83" w:name="101079"/>
      <w:bookmarkEnd w:id="183"/>
      <w:r w:rsidRPr="00F41268">
        <w:rPr>
          <w:color w:val="000000"/>
          <w:sz w:val="28"/>
          <w:szCs w:val="28"/>
        </w:rPr>
        <w:t>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 перекрытие, крыша; в автомобиле - кабина, кузов и так далее).</w:t>
      </w:r>
    </w:p>
    <w:p w14:paraId="4F30679A"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84" w:name="101080"/>
      <w:bookmarkEnd w:id="184"/>
      <w:r w:rsidRPr="00F41268">
        <w:rPr>
          <w:color w:val="000000"/>
          <w:sz w:val="28"/>
          <w:szCs w:val="28"/>
        </w:rPr>
        <w:t>Педагог побуждает детей создавать постройки разной конструктивной сложности (гараж для нескольких автомашин, дом в 2 - 3 этажа, широкий мост для проезда автомобилей или поездов, идущих в двух направлениях и другое).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строительного материала, использовать детали разного цвета для создания и украшения построек.</w:t>
      </w:r>
    </w:p>
    <w:p w14:paraId="0F0364B4"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85" w:name="101081"/>
      <w:bookmarkEnd w:id="185"/>
      <w:r w:rsidRPr="00F41268">
        <w:rPr>
          <w:color w:val="000000"/>
          <w:sz w:val="28"/>
          <w:szCs w:val="28"/>
        </w:rPr>
        <w:t>Педагог учит детей договариваться о том, что они будут строить, распределять между собой материал, согласовывать действия и совместными усилиями достигать результат.</w:t>
      </w:r>
    </w:p>
    <w:p w14:paraId="103AF422"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86" w:name="101082"/>
      <w:bookmarkEnd w:id="186"/>
      <w:r w:rsidRPr="00F41268">
        <w:rPr>
          <w:color w:val="000000"/>
          <w:sz w:val="28"/>
          <w:szCs w:val="28"/>
        </w:rPr>
        <w:t>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 Приобщает детей к изготовлению поделок из природного материала: коры, веток, листьев, шишек, каштанов, ореховой скорлупы, соломы (лодочки, ежики и так далее). Учит детей использовать для закрепления частей клей, пластилин; применять в поделках катушки, коробки разной величины и другие предметы.</w:t>
      </w:r>
    </w:p>
    <w:p w14:paraId="40B46C4E"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87" w:name="101083"/>
      <w:bookmarkEnd w:id="187"/>
      <w:r w:rsidRPr="00F41268">
        <w:rPr>
          <w:b/>
          <w:color w:val="000000"/>
          <w:sz w:val="28"/>
          <w:szCs w:val="28"/>
        </w:rPr>
        <w:t>Музыкальная деятельность.</w:t>
      </w:r>
    </w:p>
    <w:p w14:paraId="64ABCFC4"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88" w:name="101084"/>
      <w:bookmarkEnd w:id="188"/>
      <w:r w:rsidRPr="00F41268">
        <w:rPr>
          <w:color w:val="000000"/>
          <w:sz w:val="28"/>
          <w:szCs w:val="28"/>
        </w:rPr>
        <w:t>Слушание: педагог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об истории создания оркестра, об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w:t>
      </w:r>
    </w:p>
    <w:p w14:paraId="2E4E6D78"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89" w:name="101085"/>
      <w:bookmarkEnd w:id="189"/>
      <w:r w:rsidRPr="00F41268">
        <w:rPr>
          <w:color w:val="000000"/>
          <w:sz w:val="28"/>
          <w:szCs w:val="28"/>
        </w:rPr>
        <w:t xml:space="preserve">Пение: педагог учит детей выразительному пению, формирует умение петь протяжно, подвижно, согласованно (в пределах ре - си первой октавы); развивает у детей умение брать дыхание между короткими музыкальными фразами; </w:t>
      </w:r>
      <w:r w:rsidRPr="00F41268">
        <w:rPr>
          <w:color w:val="000000"/>
          <w:sz w:val="28"/>
          <w:szCs w:val="28"/>
        </w:rPr>
        <w:lastRenderedPageBreak/>
        <w:t>формирует у детей умение петь мелодию чисто, смягчать концы фраз, четко произносить слова, петь выразительно, передавая характер музыки; учит детей петь с инструментальным сопровождением и без него (с помощью педагога).</w:t>
      </w:r>
    </w:p>
    <w:p w14:paraId="11CA5137"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90" w:name="101086"/>
      <w:bookmarkEnd w:id="190"/>
      <w:r w:rsidRPr="00F41268">
        <w:rPr>
          <w:color w:val="000000"/>
          <w:sz w:val="28"/>
          <w:szCs w:val="28"/>
        </w:rPr>
        <w:t>Песенное творчество: педагог учит детей самостоятельно сочинять мелодию колыбельной песни и отвечать на музыкальные вопросы ("Как тебя зовут?", "Что ты хочешь, кошечка?", "Где ты?"); формирует у детей умение импровизировать мелодии на заданный текст.</w:t>
      </w:r>
    </w:p>
    <w:p w14:paraId="199A5C70"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91" w:name="101087"/>
      <w:bookmarkEnd w:id="191"/>
      <w:r w:rsidRPr="00F41268">
        <w:rPr>
          <w:color w:val="000000"/>
          <w:sz w:val="28"/>
          <w:szCs w:val="28"/>
        </w:rPr>
        <w:t>Музыкально-ритмические движения: педагог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(ходьба: "торжественная", спокойная, "таинственная"; бег: легкий, стремительный).</w:t>
      </w:r>
    </w:p>
    <w:p w14:paraId="51D8E3AB"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92" w:name="101088"/>
      <w:bookmarkEnd w:id="192"/>
      <w:r w:rsidRPr="00F41268">
        <w:rPr>
          <w:color w:val="000000"/>
          <w:sz w:val="28"/>
          <w:szCs w:val="28"/>
        </w:rPr>
        <w:t>Развитие танцевально-игрового творчества: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w:t>
      </w:r>
    </w:p>
    <w:p w14:paraId="08A2ECB1"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93" w:name="101089"/>
      <w:bookmarkEnd w:id="193"/>
      <w:r w:rsidRPr="00F41268">
        <w:rPr>
          <w:b/>
          <w:color w:val="000000"/>
          <w:sz w:val="28"/>
          <w:szCs w:val="28"/>
        </w:rPr>
        <w:t>Игра на детских музыкальных инструментах:</w:t>
      </w:r>
    </w:p>
    <w:p w14:paraId="6D5F0668"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94" w:name="101090"/>
      <w:bookmarkEnd w:id="194"/>
      <w:r w:rsidRPr="00F41268">
        <w:rPr>
          <w:color w:val="000000"/>
          <w:sz w:val="28"/>
          <w:szCs w:val="28"/>
        </w:rPr>
        <w:t>педагог формирует у детей умение подыгрывать простейшие мелодии на деревянных ложках, погремушках, барабане, металлофоне;</w:t>
      </w:r>
    </w:p>
    <w:p w14:paraId="7185C840"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95" w:name="101091"/>
      <w:bookmarkEnd w:id="195"/>
      <w:r w:rsidRPr="00F41268">
        <w:rPr>
          <w:color w:val="000000"/>
          <w:sz w:val="28"/>
          <w:szCs w:val="28"/>
        </w:rPr>
        <w:t>способствует реализации музыкальных способностей ребенка в повседневной жизни и различных видах досуговой деятельности (праздники, развлечения и другое).</w:t>
      </w:r>
    </w:p>
    <w:p w14:paraId="346044D9"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96" w:name="101092"/>
      <w:bookmarkEnd w:id="196"/>
      <w:r w:rsidRPr="00F41268">
        <w:rPr>
          <w:b/>
          <w:color w:val="000000"/>
          <w:sz w:val="28"/>
          <w:szCs w:val="28"/>
        </w:rPr>
        <w:t>Театрализованная деятельность.</w:t>
      </w:r>
    </w:p>
    <w:p w14:paraId="6C3E0D93"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97" w:name="101093"/>
      <w:bookmarkEnd w:id="197"/>
      <w:r w:rsidRPr="00F41268">
        <w:rPr>
          <w:color w:val="000000"/>
          <w:sz w:val="28"/>
          <w:szCs w:val="28"/>
        </w:rPr>
        <w:t xml:space="preserve">Педагог продолжает развивать и поддерживать интерес детей к театрализованной игре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Педагог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детей использовать в театрализованных играх образные игрушки и различные виды театра (бибабо, настольный, </w:t>
      </w:r>
      <w:r w:rsidRPr="00F41268">
        <w:rPr>
          <w:color w:val="000000"/>
          <w:sz w:val="28"/>
          <w:szCs w:val="28"/>
        </w:rPr>
        <w:lastRenderedPageBreak/>
        <w:t>плоскостной). Педагог формирует у детей умение использовать в театрализованных играх образные игрушки, самостоятельно вылепленные фигурки из глины, пластмассы, пластилина. Поощряет проявление инициативы и самостоятельности в выборе роли,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состояние героя, вступать в ролевое взаимодействие с другими персонажами. Способствует разностороннему развитию детей в театрализованной деятельности путем прослеживания количества и характера исполняемых каждым ребенком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w:t>
      </w:r>
    </w:p>
    <w:p w14:paraId="239BAAF4" w14:textId="77777777" w:rsidR="00F41268" w:rsidRPr="00F41268" w:rsidRDefault="00F41268" w:rsidP="00F41268">
      <w:pPr>
        <w:pStyle w:val="pboth"/>
        <w:shd w:val="clear" w:color="auto" w:fill="FFFFFF"/>
        <w:spacing w:before="0" w:beforeAutospacing="0" w:after="0" w:afterAutospacing="0"/>
        <w:jc w:val="both"/>
        <w:rPr>
          <w:b/>
          <w:color w:val="000000"/>
          <w:sz w:val="28"/>
          <w:szCs w:val="28"/>
        </w:rPr>
      </w:pPr>
      <w:bookmarkStart w:id="198" w:name="101094"/>
      <w:bookmarkEnd w:id="198"/>
      <w:r w:rsidRPr="00F41268">
        <w:rPr>
          <w:b/>
          <w:color w:val="000000"/>
          <w:sz w:val="28"/>
          <w:szCs w:val="28"/>
        </w:rPr>
        <w:t>Культурно-досуговая деятельность.</w:t>
      </w:r>
    </w:p>
    <w:p w14:paraId="25FA1182" w14:textId="77777777" w:rsidR="00F41268" w:rsidRPr="00F41268" w:rsidRDefault="00F41268" w:rsidP="00F41268">
      <w:pPr>
        <w:pStyle w:val="pboth"/>
        <w:shd w:val="clear" w:color="auto" w:fill="FFFFFF"/>
        <w:spacing w:before="0" w:beforeAutospacing="0" w:after="0" w:afterAutospacing="0"/>
        <w:jc w:val="both"/>
        <w:rPr>
          <w:color w:val="000000"/>
          <w:sz w:val="28"/>
          <w:szCs w:val="28"/>
        </w:rPr>
      </w:pPr>
      <w:bookmarkStart w:id="199" w:name="101095"/>
      <w:bookmarkEnd w:id="199"/>
      <w:r w:rsidRPr="00F41268">
        <w:rPr>
          <w:color w:val="000000"/>
          <w:sz w:val="28"/>
          <w:szCs w:val="28"/>
        </w:rPr>
        <w:t>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эстетико-эмоциональному творчеству. Побуждает к самостоятельной организации выбранного вида деятельности (художественной, познавательной, музыкальной и другое). Вовлекает детей в процесс подготовки к развлечениям (концерт, кукольный спектакль, вечер загадок и прочее).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дополнительного образования. Педагог развивает индивидуальные творческие способности и художественные наклонности детей. Педагог привлекает детей к процессу подготовки разных видов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w:t>
      </w:r>
    </w:p>
    <w:p w14:paraId="057E6AEB" w14:textId="77777777" w:rsidR="000523A4" w:rsidRDefault="000523A4" w:rsidP="00C25AB2">
      <w:pPr>
        <w:spacing w:after="0" w:line="240" w:lineRule="auto"/>
        <w:jc w:val="both"/>
        <w:rPr>
          <w:rFonts w:ascii="Times New Roman" w:hAnsi="Times New Roman" w:cs="Times New Roman"/>
          <w:b/>
          <w:sz w:val="28"/>
          <w:szCs w:val="28"/>
        </w:rPr>
      </w:pPr>
    </w:p>
    <w:p w14:paraId="5DD85FCF"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2.2.2.5. Физическое развитие</w:t>
      </w:r>
    </w:p>
    <w:p w14:paraId="0DA49C2F" w14:textId="35CA2AD1" w:rsidR="00045DAE" w:rsidRPr="00045DAE" w:rsidRDefault="00045DAE" w:rsidP="00EC7643">
      <w:pPr>
        <w:pStyle w:val="pboth"/>
        <w:spacing w:before="0" w:beforeAutospacing="0" w:after="300" w:afterAutospacing="0"/>
        <w:jc w:val="both"/>
        <w:rPr>
          <w:color w:val="000000"/>
          <w:sz w:val="28"/>
          <w:szCs w:val="28"/>
        </w:rPr>
      </w:pPr>
      <w:r>
        <w:rPr>
          <w:color w:val="000000"/>
          <w:sz w:val="28"/>
          <w:szCs w:val="28"/>
        </w:rPr>
        <w:t xml:space="preserve">      </w:t>
      </w:r>
      <w:r w:rsidRPr="00045DAE">
        <w:rPr>
          <w:color w:val="000000"/>
          <w:sz w:val="28"/>
          <w:szCs w:val="28"/>
        </w:rPr>
        <w:t>Основные задачи образовательной деятельности в области физического развития:</w:t>
      </w:r>
      <w:bookmarkStart w:id="200" w:name="101416"/>
      <w:bookmarkEnd w:id="200"/>
      <w:r w:rsidR="00EC7643">
        <w:rPr>
          <w:color w:val="000000"/>
          <w:sz w:val="28"/>
          <w:szCs w:val="28"/>
        </w:rPr>
        <w:t xml:space="preserve"> </w:t>
      </w:r>
      <w:r w:rsidRPr="00045DAE">
        <w:rPr>
          <w:color w:val="000000"/>
          <w:sz w:val="28"/>
          <w:szCs w:val="28"/>
        </w:rPr>
        <w:t>обогащать двигательный опыт детей, способствуя техничному выполнению упражнений основной гимнастики (строевые упражнения, основные движения, общеразвивающие, в том числе музыкально-ритмические упражнения), создавать условия для освоения спортивных упражнений, подвижных игр;</w:t>
      </w:r>
      <w:bookmarkStart w:id="201" w:name="101417"/>
      <w:bookmarkEnd w:id="201"/>
      <w:r w:rsidR="00EC7643">
        <w:rPr>
          <w:color w:val="000000"/>
          <w:sz w:val="28"/>
          <w:szCs w:val="28"/>
        </w:rPr>
        <w:t xml:space="preserve"> </w:t>
      </w:r>
      <w:r w:rsidRPr="00045DAE">
        <w:rPr>
          <w:color w:val="000000"/>
          <w:sz w:val="28"/>
          <w:szCs w:val="28"/>
        </w:rPr>
        <w:t>формировать психофизические качества (сила, быстрота, выносливость, гибкость, ловкость), развивать координацию, меткость, ориентировку в пространстве;</w:t>
      </w:r>
    </w:p>
    <w:p w14:paraId="7F085E8F" w14:textId="77777777" w:rsidR="00045DAE" w:rsidRPr="00045DAE" w:rsidRDefault="00045DAE" w:rsidP="00045DAE">
      <w:pPr>
        <w:pStyle w:val="pboth"/>
        <w:spacing w:before="0" w:beforeAutospacing="0" w:after="0" w:afterAutospacing="0"/>
        <w:jc w:val="both"/>
        <w:rPr>
          <w:color w:val="000000"/>
          <w:sz w:val="28"/>
          <w:szCs w:val="28"/>
        </w:rPr>
      </w:pPr>
      <w:bookmarkStart w:id="202" w:name="101418"/>
      <w:bookmarkEnd w:id="202"/>
      <w:r w:rsidRPr="00045DAE">
        <w:rPr>
          <w:color w:val="000000"/>
          <w:sz w:val="28"/>
          <w:szCs w:val="28"/>
        </w:rPr>
        <w:lastRenderedPageBreak/>
        <w:t>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w:t>
      </w:r>
    </w:p>
    <w:p w14:paraId="7F208995" w14:textId="77777777" w:rsidR="00045DAE" w:rsidRPr="00045DAE" w:rsidRDefault="00045DAE" w:rsidP="00045DAE">
      <w:pPr>
        <w:pStyle w:val="pboth"/>
        <w:spacing w:before="0" w:beforeAutospacing="0" w:after="0" w:afterAutospacing="0"/>
        <w:jc w:val="both"/>
        <w:rPr>
          <w:color w:val="000000"/>
          <w:sz w:val="28"/>
          <w:szCs w:val="28"/>
        </w:rPr>
      </w:pPr>
      <w:bookmarkStart w:id="203" w:name="101419"/>
      <w:bookmarkEnd w:id="203"/>
      <w:r w:rsidRPr="00045DAE">
        <w:rPr>
          <w:color w:val="000000"/>
          <w:sz w:val="28"/>
          <w:szCs w:val="28"/>
        </w:rPr>
        <w:t>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w:t>
      </w:r>
    </w:p>
    <w:p w14:paraId="1E4B203A" w14:textId="77777777" w:rsidR="00045DAE" w:rsidRPr="00045DAE" w:rsidRDefault="00045DAE" w:rsidP="00045DAE">
      <w:pPr>
        <w:pStyle w:val="pboth"/>
        <w:spacing w:before="0" w:beforeAutospacing="0" w:after="0" w:afterAutospacing="0"/>
        <w:jc w:val="both"/>
        <w:rPr>
          <w:color w:val="000000"/>
          <w:sz w:val="28"/>
          <w:szCs w:val="28"/>
        </w:rPr>
      </w:pPr>
      <w:bookmarkStart w:id="204" w:name="101420"/>
      <w:bookmarkEnd w:id="204"/>
      <w:r w:rsidRPr="00045DAE">
        <w:rPr>
          <w:color w:val="000000"/>
          <w:sz w:val="28"/>
          <w:szCs w:val="28"/>
        </w:rPr>
        <w:t>укреплять здоровье ребенка, опорно-двигательный аппарат, формировать правильную осанку, повышать иммунитет средствами физического воспитания;</w:t>
      </w:r>
    </w:p>
    <w:p w14:paraId="432017BA" w14:textId="77777777" w:rsidR="00045DAE" w:rsidRPr="00045DAE" w:rsidRDefault="00045DAE" w:rsidP="00045DAE">
      <w:pPr>
        <w:pStyle w:val="pboth"/>
        <w:spacing w:before="0" w:beforeAutospacing="0" w:after="0" w:afterAutospacing="0"/>
        <w:jc w:val="both"/>
        <w:rPr>
          <w:color w:val="000000"/>
          <w:sz w:val="28"/>
          <w:szCs w:val="28"/>
        </w:rPr>
      </w:pPr>
      <w:bookmarkStart w:id="205" w:name="101421"/>
      <w:bookmarkEnd w:id="205"/>
      <w:r w:rsidRPr="00045DAE">
        <w:rPr>
          <w:color w:val="000000"/>
          <w:sz w:val="28"/>
          <w:szCs w:val="28"/>
        </w:rPr>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p w14:paraId="413B1F6D" w14:textId="77777777" w:rsidR="00045DAE" w:rsidRPr="00045DAE" w:rsidRDefault="00045DAE" w:rsidP="00045DAE">
      <w:pPr>
        <w:pStyle w:val="pboth"/>
        <w:spacing w:before="0" w:beforeAutospacing="0" w:after="0" w:afterAutospacing="0"/>
        <w:jc w:val="both"/>
        <w:rPr>
          <w:b/>
          <w:color w:val="000000"/>
          <w:sz w:val="28"/>
          <w:szCs w:val="28"/>
        </w:rPr>
      </w:pPr>
      <w:bookmarkStart w:id="206" w:name="101422"/>
      <w:bookmarkEnd w:id="206"/>
      <w:r w:rsidRPr="00045DAE">
        <w:rPr>
          <w:b/>
          <w:color w:val="000000"/>
          <w:sz w:val="28"/>
          <w:szCs w:val="28"/>
        </w:rPr>
        <w:t>Содержание образовательной деятельности.</w:t>
      </w:r>
    </w:p>
    <w:p w14:paraId="14315ECF" w14:textId="77777777" w:rsidR="00045DAE" w:rsidRPr="00045DAE" w:rsidRDefault="00045DAE" w:rsidP="00045DAE">
      <w:pPr>
        <w:pStyle w:val="pboth"/>
        <w:spacing w:before="0" w:beforeAutospacing="0" w:after="0" w:afterAutospacing="0"/>
        <w:jc w:val="both"/>
        <w:rPr>
          <w:color w:val="000000"/>
          <w:sz w:val="28"/>
          <w:szCs w:val="28"/>
        </w:rPr>
      </w:pPr>
      <w:bookmarkStart w:id="207" w:name="101423"/>
      <w:bookmarkEnd w:id="207"/>
      <w:r w:rsidRPr="00045DAE">
        <w:rPr>
          <w:color w:val="000000"/>
          <w:sz w:val="28"/>
          <w:szCs w:val="28"/>
        </w:rPr>
        <w:t>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w:t>
      </w:r>
    </w:p>
    <w:p w14:paraId="450EE63E" w14:textId="77777777" w:rsidR="00045DAE" w:rsidRPr="00045DAE" w:rsidRDefault="00045DAE" w:rsidP="00045DAE">
      <w:pPr>
        <w:pStyle w:val="pboth"/>
        <w:spacing w:before="0" w:beforeAutospacing="0" w:after="0" w:afterAutospacing="0"/>
        <w:jc w:val="both"/>
        <w:rPr>
          <w:color w:val="000000"/>
          <w:sz w:val="28"/>
          <w:szCs w:val="28"/>
        </w:rPr>
      </w:pPr>
      <w:bookmarkStart w:id="208" w:name="101424"/>
      <w:bookmarkEnd w:id="208"/>
      <w:r w:rsidRPr="00045DAE">
        <w:rPr>
          <w:color w:val="000000"/>
          <w:sz w:val="28"/>
          <w:szCs w:val="28"/>
        </w:rPr>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p w14:paraId="67A3B775" w14:textId="77777777" w:rsidR="00045DAE" w:rsidRPr="00045DAE" w:rsidRDefault="00045DAE" w:rsidP="00045DAE">
      <w:pPr>
        <w:pStyle w:val="pboth"/>
        <w:spacing w:before="0" w:beforeAutospacing="0" w:after="0" w:afterAutospacing="0"/>
        <w:jc w:val="both"/>
        <w:rPr>
          <w:color w:val="000000"/>
          <w:sz w:val="28"/>
          <w:szCs w:val="28"/>
        </w:rPr>
      </w:pPr>
      <w:bookmarkStart w:id="209" w:name="101425"/>
      <w:bookmarkEnd w:id="209"/>
      <w:r w:rsidRPr="00045DAE">
        <w:rPr>
          <w:color w:val="000000"/>
          <w:sz w:val="28"/>
          <w:szCs w:val="28"/>
        </w:rPr>
        <w:t>Основная гимнастика (основные движения, общеразвивающие упражнения, ритмическая гимнастика и строевые упражнения).</w:t>
      </w:r>
    </w:p>
    <w:p w14:paraId="0EC1E2AB" w14:textId="77777777" w:rsidR="00045DAE" w:rsidRPr="00045DAE" w:rsidRDefault="00045DAE" w:rsidP="00045DAE">
      <w:pPr>
        <w:pStyle w:val="pboth"/>
        <w:spacing w:before="0" w:beforeAutospacing="0" w:after="0" w:afterAutospacing="0"/>
        <w:jc w:val="both"/>
        <w:rPr>
          <w:b/>
          <w:color w:val="000000"/>
          <w:sz w:val="28"/>
          <w:szCs w:val="28"/>
        </w:rPr>
      </w:pPr>
      <w:bookmarkStart w:id="210" w:name="101426"/>
      <w:bookmarkEnd w:id="210"/>
      <w:r w:rsidRPr="00045DAE">
        <w:rPr>
          <w:b/>
          <w:color w:val="000000"/>
          <w:sz w:val="28"/>
          <w:szCs w:val="28"/>
        </w:rPr>
        <w:t>Основные движения:</w:t>
      </w:r>
    </w:p>
    <w:p w14:paraId="3F216175" w14:textId="77777777" w:rsidR="00045DAE" w:rsidRPr="00045DAE" w:rsidRDefault="00045DAE" w:rsidP="00045DAE">
      <w:pPr>
        <w:pStyle w:val="pboth"/>
        <w:spacing w:before="0" w:beforeAutospacing="0" w:after="0" w:afterAutospacing="0"/>
        <w:jc w:val="both"/>
        <w:rPr>
          <w:color w:val="000000"/>
          <w:sz w:val="28"/>
          <w:szCs w:val="28"/>
        </w:rPr>
      </w:pPr>
      <w:bookmarkStart w:id="211" w:name="101427"/>
      <w:bookmarkEnd w:id="211"/>
      <w:r w:rsidRPr="00045DAE">
        <w:rPr>
          <w:color w:val="000000"/>
          <w:sz w:val="28"/>
          <w:szCs w:val="28"/>
        </w:rPr>
        <w:t>бросание, катание, ловля, метание: прокатывание мяча между линиями, шнурами, палками (длина 2 - 3 м), положенными (на расстоянии 15 - 20 см одна от другой) и огибая кубики или кегли, расставленные по одной линии на расстоянии 70 - 80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попадая в предмет; отбивание мяча правой и левой рукой о землю не менее 5 раз подряд; подбрасывание и ловля мяча не менее 3 - 4 раз подряд; бросание мяча двумя руками из-за головы сидя; бросание вдаль; попадание в горизонтальную и вертикальную цели с расстояния 2 - 2,5 м;</w:t>
      </w:r>
    </w:p>
    <w:p w14:paraId="7EA4AD33" w14:textId="77777777" w:rsidR="00045DAE" w:rsidRPr="00045DAE" w:rsidRDefault="00045DAE" w:rsidP="00045DAE">
      <w:pPr>
        <w:pStyle w:val="pboth"/>
        <w:spacing w:before="0" w:beforeAutospacing="0" w:after="0" w:afterAutospacing="0"/>
        <w:jc w:val="both"/>
        <w:rPr>
          <w:color w:val="000000"/>
          <w:sz w:val="28"/>
          <w:szCs w:val="28"/>
        </w:rPr>
      </w:pPr>
      <w:bookmarkStart w:id="212" w:name="101428"/>
      <w:bookmarkEnd w:id="212"/>
      <w:r w:rsidRPr="00045DAE">
        <w:rPr>
          <w:color w:val="000000"/>
          <w:sz w:val="28"/>
          <w:szCs w:val="28"/>
        </w:rPr>
        <w:lastRenderedPageBreak/>
        <w:t>ползание, лазанье: ползание на четвереньках "змейкой" между расставленными кеглями,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1 - 2 рейки, ползание на четвереньках с опорой на стопы и ладони; подлезание под веревку или дугу, не касаясь руками пола прямо и боком;</w:t>
      </w:r>
    </w:p>
    <w:p w14:paraId="0E958CB8" w14:textId="77777777" w:rsidR="00045DAE" w:rsidRPr="00045DAE" w:rsidRDefault="00045DAE" w:rsidP="00045DAE">
      <w:pPr>
        <w:pStyle w:val="pboth"/>
        <w:spacing w:before="0" w:beforeAutospacing="0" w:after="0" w:afterAutospacing="0"/>
        <w:jc w:val="both"/>
        <w:rPr>
          <w:color w:val="000000"/>
          <w:sz w:val="28"/>
          <w:szCs w:val="28"/>
        </w:rPr>
      </w:pPr>
      <w:bookmarkStart w:id="213" w:name="101429"/>
      <w:bookmarkEnd w:id="213"/>
      <w:r w:rsidRPr="00045DAE">
        <w:rPr>
          <w:color w:val="000000"/>
          <w:sz w:val="28"/>
          <w:szCs w:val="28"/>
        </w:rPr>
        <w:t>ходьба: ходьба 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шнуру; перешагивая предметы; чередуя мелкий и широкий шаг, "змейкой",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положением рук (на поясе, в стороны (плечи развести), за спиной);</w:t>
      </w:r>
    </w:p>
    <w:p w14:paraId="1A4426D1" w14:textId="77777777" w:rsidR="00045DAE" w:rsidRPr="00045DAE" w:rsidRDefault="00045DAE" w:rsidP="00045DAE">
      <w:pPr>
        <w:pStyle w:val="pboth"/>
        <w:spacing w:before="0" w:beforeAutospacing="0" w:after="0" w:afterAutospacing="0"/>
        <w:jc w:val="both"/>
        <w:rPr>
          <w:color w:val="000000"/>
          <w:sz w:val="28"/>
          <w:szCs w:val="28"/>
        </w:rPr>
      </w:pPr>
      <w:bookmarkStart w:id="214" w:name="101430"/>
      <w:bookmarkEnd w:id="214"/>
      <w:r w:rsidRPr="00045DAE">
        <w:rPr>
          <w:color w:val="000000"/>
          <w:sz w:val="28"/>
          <w:szCs w:val="28"/>
        </w:rPr>
        <w:t>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1 - 1,5 мин; пробегание 30 - 40 м в чередовании с ходьбой 2 - 3 раза; медленный бег 150 - 200 м; бег на скорость 20 м; челночный бег 2 x 5 м; перебегание подгруппами по 5 - 6 человек с одной стороны площадки на другую; бег врассыпную с ловлей и увертыванием;</w:t>
      </w:r>
    </w:p>
    <w:p w14:paraId="4391EDB4" w14:textId="77777777" w:rsidR="00045DAE" w:rsidRPr="00045DAE" w:rsidRDefault="00045DAE" w:rsidP="00045DAE">
      <w:pPr>
        <w:pStyle w:val="pboth"/>
        <w:spacing w:before="0" w:beforeAutospacing="0" w:after="0" w:afterAutospacing="0"/>
        <w:jc w:val="both"/>
        <w:rPr>
          <w:color w:val="000000"/>
          <w:sz w:val="28"/>
          <w:szCs w:val="28"/>
        </w:rPr>
      </w:pPr>
      <w:bookmarkStart w:id="215" w:name="101431"/>
      <w:bookmarkEnd w:id="215"/>
      <w:r w:rsidRPr="00045DAE">
        <w:rPr>
          <w:color w:val="000000"/>
          <w:sz w:val="28"/>
          <w:szCs w:val="28"/>
        </w:rPr>
        <w:t>прыжки: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2 - 3 м; перепрыгивание через шнур, плоский кубик (высота 5 см), через 4 - 6 линий (расстояние между линиями 40 - 50 см); выполнение 20 подпрыгиваний с небольшими перерывами; прыжки в длину с места; спрыгивание со скамейки; прямой галоп; попытки выполнения прыжков с короткой скакалкой;</w:t>
      </w:r>
    </w:p>
    <w:p w14:paraId="5058DAB2" w14:textId="77777777" w:rsidR="00045DAE" w:rsidRPr="00045DAE" w:rsidRDefault="00045DAE" w:rsidP="00045DAE">
      <w:pPr>
        <w:pStyle w:val="pboth"/>
        <w:spacing w:before="0" w:beforeAutospacing="0" w:after="0" w:afterAutospacing="0"/>
        <w:jc w:val="both"/>
        <w:rPr>
          <w:color w:val="000000"/>
          <w:sz w:val="28"/>
          <w:szCs w:val="28"/>
        </w:rPr>
      </w:pPr>
      <w:bookmarkStart w:id="216" w:name="101432"/>
      <w:bookmarkEnd w:id="216"/>
      <w:r w:rsidRPr="00045DAE">
        <w:rPr>
          <w:color w:val="000000"/>
          <w:sz w:val="28"/>
          <w:szCs w:val="28"/>
        </w:rPr>
        <w:t>упражнения в равновесии: ходьба 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 пробегание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w:t>
      </w:r>
    </w:p>
    <w:p w14:paraId="7BCAC35D" w14:textId="77777777" w:rsidR="00045DAE" w:rsidRPr="00045DAE" w:rsidRDefault="00045DAE" w:rsidP="00045DAE">
      <w:pPr>
        <w:pStyle w:val="pboth"/>
        <w:spacing w:before="0" w:beforeAutospacing="0" w:after="0" w:afterAutospacing="0"/>
        <w:jc w:val="both"/>
        <w:rPr>
          <w:color w:val="000000"/>
          <w:sz w:val="28"/>
          <w:szCs w:val="28"/>
        </w:rPr>
      </w:pPr>
      <w:bookmarkStart w:id="217" w:name="101433"/>
      <w:bookmarkEnd w:id="217"/>
      <w:r w:rsidRPr="00045DAE">
        <w:rPr>
          <w:color w:val="000000"/>
          <w:sz w:val="28"/>
          <w:szCs w:val="28"/>
        </w:rPr>
        <w:t>Педагог обучает разнообразным упражнениям, которые дети могут переносить в самостоятельную двигательную деятельность.</w:t>
      </w:r>
    </w:p>
    <w:p w14:paraId="2CB5CBC9" w14:textId="77777777" w:rsidR="00045DAE" w:rsidRPr="00045DAE" w:rsidRDefault="00045DAE" w:rsidP="00045DAE">
      <w:pPr>
        <w:pStyle w:val="pboth"/>
        <w:spacing w:before="0" w:beforeAutospacing="0" w:after="0" w:afterAutospacing="0"/>
        <w:jc w:val="both"/>
        <w:rPr>
          <w:b/>
          <w:color w:val="000000"/>
          <w:sz w:val="28"/>
          <w:szCs w:val="28"/>
        </w:rPr>
      </w:pPr>
      <w:bookmarkStart w:id="218" w:name="101434"/>
      <w:bookmarkEnd w:id="218"/>
      <w:r w:rsidRPr="00045DAE">
        <w:rPr>
          <w:b/>
          <w:color w:val="000000"/>
          <w:sz w:val="28"/>
          <w:szCs w:val="28"/>
        </w:rPr>
        <w:t>Общеразвивающие упражнения:</w:t>
      </w:r>
    </w:p>
    <w:p w14:paraId="5557A161" w14:textId="77777777" w:rsidR="00045DAE" w:rsidRPr="00045DAE" w:rsidRDefault="00045DAE" w:rsidP="00045DAE">
      <w:pPr>
        <w:pStyle w:val="pboth"/>
        <w:spacing w:before="0" w:beforeAutospacing="0" w:after="0" w:afterAutospacing="0"/>
        <w:jc w:val="both"/>
        <w:rPr>
          <w:color w:val="000000"/>
          <w:sz w:val="28"/>
          <w:szCs w:val="28"/>
        </w:rPr>
      </w:pPr>
      <w:bookmarkStart w:id="219" w:name="101435"/>
      <w:bookmarkEnd w:id="219"/>
      <w:r w:rsidRPr="00045DAE">
        <w:rPr>
          <w:color w:val="000000"/>
          <w:sz w:val="28"/>
          <w:szCs w:val="28"/>
        </w:rPr>
        <w:t xml:space="preserve">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w:t>
      </w:r>
      <w:r w:rsidRPr="00045DAE">
        <w:rPr>
          <w:color w:val="000000"/>
          <w:sz w:val="28"/>
          <w:szCs w:val="28"/>
        </w:rPr>
        <w:lastRenderedPageBreak/>
        <w:t>сгибание и разгибание рук, махи руками; сжимание и разжимание кистей рук, вращение кистями; выполнение упражнений пальчиковой гимнастики; повороты головы вправо и влево, наклоны головы;</w:t>
      </w:r>
    </w:p>
    <w:p w14:paraId="1DD6EB65" w14:textId="77777777" w:rsidR="00045DAE" w:rsidRPr="00045DAE" w:rsidRDefault="00045DAE" w:rsidP="00045DAE">
      <w:pPr>
        <w:pStyle w:val="pboth"/>
        <w:spacing w:before="0" w:beforeAutospacing="0" w:after="0" w:afterAutospacing="0"/>
        <w:jc w:val="both"/>
        <w:rPr>
          <w:color w:val="000000"/>
          <w:sz w:val="28"/>
          <w:szCs w:val="28"/>
        </w:rPr>
      </w:pPr>
      <w:bookmarkStart w:id="220" w:name="101436"/>
      <w:bookmarkEnd w:id="220"/>
      <w:r w:rsidRPr="00045DAE">
        <w:rPr>
          <w:color w:val="000000"/>
          <w:sz w:val="28"/>
          <w:szCs w:val="28"/>
        </w:rPr>
        <w:t>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четвереньках;</w:t>
      </w:r>
    </w:p>
    <w:p w14:paraId="59113D68" w14:textId="77777777" w:rsidR="00045DAE" w:rsidRPr="00045DAE" w:rsidRDefault="00045DAE" w:rsidP="00045DAE">
      <w:pPr>
        <w:pStyle w:val="pboth"/>
        <w:spacing w:before="0" w:beforeAutospacing="0" w:after="0" w:afterAutospacing="0"/>
        <w:jc w:val="both"/>
        <w:rPr>
          <w:color w:val="000000"/>
          <w:sz w:val="28"/>
          <w:szCs w:val="28"/>
        </w:rPr>
      </w:pPr>
      <w:bookmarkStart w:id="221" w:name="101437"/>
      <w:bookmarkEnd w:id="221"/>
      <w:r w:rsidRPr="00045DAE">
        <w:rPr>
          <w:color w:val="000000"/>
          <w:sz w:val="28"/>
          <w:szCs w:val="28"/>
        </w:rPr>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
    <w:p w14:paraId="056DB612" w14:textId="77777777" w:rsidR="00045DAE" w:rsidRPr="00045DAE" w:rsidRDefault="00045DAE" w:rsidP="00045DAE">
      <w:pPr>
        <w:pStyle w:val="pboth"/>
        <w:spacing w:before="0" w:beforeAutospacing="0" w:after="0" w:afterAutospacing="0"/>
        <w:jc w:val="both"/>
        <w:rPr>
          <w:color w:val="000000"/>
          <w:sz w:val="28"/>
          <w:szCs w:val="28"/>
        </w:rPr>
      </w:pPr>
      <w:bookmarkStart w:id="222" w:name="101438"/>
      <w:bookmarkEnd w:id="222"/>
      <w:r w:rsidRPr="00045DAE">
        <w:rPr>
          <w:color w:val="000000"/>
          <w:sz w:val="28"/>
          <w:szCs w:val="28"/>
        </w:rPr>
        <w:t>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Разученные упражнения включаются в комплексы утренней гимнастики, физкультминутки и другие формы физкультурно-оздоровительной работы.</w:t>
      </w:r>
    </w:p>
    <w:p w14:paraId="5CEE8A9B" w14:textId="77777777" w:rsidR="00045DAE" w:rsidRPr="00045DAE" w:rsidRDefault="00045DAE" w:rsidP="00045DAE">
      <w:pPr>
        <w:pStyle w:val="pboth"/>
        <w:spacing w:before="0" w:beforeAutospacing="0" w:after="0" w:afterAutospacing="0"/>
        <w:jc w:val="both"/>
        <w:rPr>
          <w:b/>
          <w:color w:val="000000"/>
          <w:sz w:val="28"/>
          <w:szCs w:val="28"/>
        </w:rPr>
      </w:pPr>
      <w:bookmarkStart w:id="223" w:name="101439"/>
      <w:bookmarkEnd w:id="223"/>
      <w:r w:rsidRPr="00045DAE">
        <w:rPr>
          <w:b/>
          <w:color w:val="000000"/>
          <w:sz w:val="28"/>
          <w:szCs w:val="28"/>
        </w:rPr>
        <w:t>Ритмическая гимнастика:</w:t>
      </w:r>
    </w:p>
    <w:p w14:paraId="464853BF" w14:textId="77777777" w:rsidR="00045DAE" w:rsidRPr="00045DAE" w:rsidRDefault="00045DAE" w:rsidP="00045DAE">
      <w:pPr>
        <w:pStyle w:val="pboth"/>
        <w:spacing w:before="0" w:beforeAutospacing="0" w:after="0" w:afterAutospacing="0"/>
        <w:jc w:val="both"/>
        <w:rPr>
          <w:color w:val="000000"/>
          <w:sz w:val="28"/>
          <w:szCs w:val="28"/>
        </w:rPr>
      </w:pPr>
      <w:bookmarkStart w:id="224" w:name="101440"/>
      <w:bookmarkEnd w:id="224"/>
      <w:r w:rsidRPr="00045DAE">
        <w:rPr>
          <w:color w:val="000000"/>
          <w:sz w:val="28"/>
          <w:szCs w:val="28"/>
        </w:rPr>
        <w:t>музыкально-ритмические упражнения, разученные на музыкальном занятии, педагог включает в комплексы общеразвивающих упражнений (простейшие связки упражнений ритмической 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под ритм, повороты, поочередное "выбрасывание" ног, движение по кругу выполняя шаг с носка, ритмичные хлопки в ладоши под ритмичную музыку, комбинации из двух освоенных движений в сочетании с хлопками.</w:t>
      </w:r>
    </w:p>
    <w:p w14:paraId="5FC18E64" w14:textId="77777777" w:rsidR="00045DAE" w:rsidRPr="00045DAE" w:rsidRDefault="00045DAE" w:rsidP="00045DAE">
      <w:pPr>
        <w:pStyle w:val="pboth"/>
        <w:spacing w:before="0" w:beforeAutospacing="0" w:after="0" w:afterAutospacing="0"/>
        <w:jc w:val="both"/>
        <w:rPr>
          <w:b/>
          <w:color w:val="000000"/>
          <w:sz w:val="28"/>
          <w:szCs w:val="28"/>
        </w:rPr>
      </w:pPr>
      <w:bookmarkStart w:id="225" w:name="101441"/>
      <w:bookmarkEnd w:id="225"/>
      <w:r w:rsidRPr="00045DAE">
        <w:rPr>
          <w:b/>
          <w:color w:val="000000"/>
          <w:sz w:val="28"/>
          <w:szCs w:val="28"/>
        </w:rPr>
        <w:t>Строевые упражнения:</w:t>
      </w:r>
    </w:p>
    <w:p w14:paraId="1F808186" w14:textId="77777777" w:rsidR="00045DAE" w:rsidRPr="00045DAE" w:rsidRDefault="00045DAE" w:rsidP="00045DAE">
      <w:pPr>
        <w:pStyle w:val="pboth"/>
        <w:spacing w:before="0" w:beforeAutospacing="0" w:after="0" w:afterAutospacing="0"/>
        <w:jc w:val="both"/>
        <w:rPr>
          <w:color w:val="000000"/>
          <w:sz w:val="28"/>
          <w:szCs w:val="28"/>
        </w:rPr>
      </w:pPr>
      <w:bookmarkStart w:id="226" w:name="101442"/>
      <w:bookmarkEnd w:id="226"/>
      <w:r w:rsidRPr="00045DAE">
        <w:rPr>
          <w:color w:val="000000"/>
          <w:sz w:val="28"/>
          <w:szCs w:val="28"/>
        </w:rPr>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w:t>
      </w:r>
    </w:p>
    <w:p w14:paraId="1FF5BA70" w14:textId="77777777" w:rsidR="00045DAE" w:rsidRPr="00045DAE" w:rsidRDefault="00045DAE" w:rsidP="00045DAE">
      <w:pPr>
        <w:pStyle w:val="pboth"/>
        <w:spacing w:before="0" w:beforeAutospacing="0" w:after="0" w:afterAutospacing="0"/>
        <w:jc w:val="both"/>
        <w:rPr>
          <w:color w:val="000000"/>
          <w:sz w:val="28"/>
          <w:szCs w:val="28"/>
        </w:rPr>
      </w:pPr>
      <w:bookmarkStart w:id="227" w:name="101443"/>
      <w:bookmarkEnd w:id="227"/>
      <w:r w:rsidRPr="00045DAE">
        <w:rPr>
          <w:b/>
          <w:color w:val="000000"/>
          <w:sz w:val="28"/>
          <w:szCs w:val="28"/>
        </w:rPr>
        <w:t>Подвижные игры:</w:t>
      </w:r>
      <w:r w:rsidRPr="00045DAE">
        <w:rPr>
          <w:color w:val="000000"/>
          <w:sz w:val="28"/>
          <w:szCs w:val="28"/>
        </w:rPr>
        <w:t xml:space="preserve"> 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w:t>
      </w:r>
      <w:r w:rsidRPr="00045DAE">
        <w:rPr>
          <w:color w:val="000000"/>
          <w:sz w:val="28"/>
          <w:szCs w:val="28"/>
        </w:rPr>
        <w:lastRenderedPageBreak/>
        <w:t>выполнению правил, поощряет проявление целеустремленности, настойчивости, творческих способностей детей (придумывание и комбинирование движений в игре).</w:t>
      </w:r>
    </w:p>
    <w:p w14:paraId="30FE1C7A" w14:textId="77777777" w:rsidR="00045DAE" w:rsidRPr="00045DAE" w:rsidRDefault="00045DAE" w:rsidP="00045DAE">
      <w:pPr>
        <w:pStyle w:val="pboth"/>
        <w:spacing w:before="0" w:beforeAutospacing="0" w:after="0" w:afterAutospacing="0"/>
        <w:jc w:val="both"/>
        <w:rPr>
          <w:color w:val="000000"/>
          <w:sz w:val="28"/>
          <w:szCs w:val="28"/>
        </w:rPr>
      </w:pPr>
      <w:bookmarkStart w:id="228" w:name="101444"/>
      <w:bookmarkEnd w:id="228"/>
      <w:r w:rsidRPr="00045DAE">
        <w:rPr>
          <w:b/>
          <w:color w:val="000000"/>
          <w:sz w:val="28"/>
          <w:szCs w:val="28"/>
        </w:rPr>
        <w:t>Спортивные упражнения:</w:t>
      </w:r>
      <w:r w:rsidRPr="00045DAE">
        <w:rPr>
          <w:color w:val="000000"/>
          <w:sz w:val="28"/>
          <w:szCs w:val="28"/>
        </w:rPr>
        <w:t xml:space="preserve">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1F973A3B" w14:textId="77777777" w:rsidR="00045DAE" w:rsidRPr="00045DAE" w:rsidRDefault="00045DAE" w:rsidP="00045DAE">
      <w:pPr>
        <w:pStyle w:val="pboth"/>
        <w:spacing w:before="0" w:beforeAutospacing="0" w:after="0" w:afterAutospacing="0"/>
        <w:jc w:val="both"/>
        <w:rPr>
          <w:color w:val="000000"/>
          <w:sz w:val="28"/>
          <w:szCs w:val="28"/>
        </w:rPr>
      </w:pPr>
      <w:bookmarkStart w:id="229" w:name="101445"/>
      <w:bookmarkEnd w:id="229"/>
      <w:r w:rsidRPr="00045DAE">
        <w:rPr>
          <w:color w:val="000000"/>
          <w:sz w:val="28"/>
          <w:szCs w:val="28"/>
        </w:rPr>
        <w:t>Катание на санках: подъем с санками на гору, скатывание с горки, торможение при спуске, катание на санках друг друга.</w:t>
      </w:r>
    </w:p>
    <w:p w14:paraId="07A1AEF9" w14:textId="77777777" w:rsidR="00045DAE" w:rsidRPr="00045DAE" w:rsidRDefault="00045DAE" w:rsidP="00045DAE">
      <w:pPr>
        <w:pStyle w:val="pboth"/>
        <w:spacing w:before="0" w:beforeAutospacing="0" w:after="0" w:afterAutospacing="0"/>
        <w:jc w:val="both"/>
        <w:rPr>
          <w:color w:val="000000"/>
          <w:sz w:val="28"/>
          <w:szCs w:val="28"/>
        </w:rPr>
      </w:pPr>
      <w:bookmarkStart w:id="230" w:name="101446"/>
      <w:bookmarkEnd w:id="230"/>
      <w:r w:rsidRPr="00045DAE">
        <w:rPr>
          <w:color w:val="000000"/>
          <w:sz w:val="28"/>
          <w:szCs w:val="28"/>
        </w:rPr>
        <w:t>Катание на трехколесном и двухколесном велосипеде, самокате: по прямой, по кругу с поворотами, с разной скоростью.</w:t>
      </w:r>
    </w:p>
    <w:p w14:paraId="13B17478" w14:textId="7809E0F6" w:rsidR="00045DAE" w:rsidRPr="00045DAE" w:rsidRDefault="00045DAE" w:rsidP="00045DAE">
      <w:pPr>
        <w:pStyle w:val="pboth"/>
        <w:spacing w:before="0" w:beforeAutospacing="0" w:after="0" w:afterAutospacing="0"/>
        <w:jc w:val="both"/>
        <w:rPr>
          <w:color w:val="000000"/>
          <w:sz w:val="28"/>
          <w:szCs w:val="28"/>
        </w:rPr>
      </w:pPr>
      <w:bookmarkStart w:id="231" w:name="101447"/>
      <w:bookmarkEnd w:id="231"/>
      <w:r w:rsidRPr="00045DAE">
        <w:rPr>
          <w:color w:val="000000"/>
          <w:sz w:val="28"/>
          <w:szCs w:val="28"/>
        </w:rPr>
        <w:t>Ходьба на лыжах: скользящим шагом, повороты на месте, подъем на гору "ступающим шагом" и "полу</w:t>
      </w:r>
      <w:r w:rsidR="00ED33F3">
        <w:rPr>
          <w:color w:val="000000"/>
          <w:sz w:val="28"/>
          <w:szCs w:val="28"/>
        </w:rPr>
        <w:t>-</w:t>
      </w:r>
      <w:r w:rsidRPr="00045DAE">
        <w:rPr>
          <w:color w:val="000000"/>
          <w:sz w:val="28"/>
          <w:szCs w:val="28"/>
        </w:rPr>
        <w:t>елочкой".</w:t>
      </w:r>
      <w:bookmarkStart w:id="232" w:name="101448"/>
      <w:bookmarkEnd w:id="232"/>
    </w:p>
    <w:p w14:paraId="19CDD505" w14:textId="77777777" w:rsidR="00045DAE" w:rsidRPr="00045DAE" w:rsidRDefault="00045DAE" w:rsidP="00045DAE">
      <w:pPr>
        <w:pStyle w:val="pboth"/>
        <w:spacing w:before="0" w:beforeAutospacing="0" w:after="0" w:afterAutospacing="0"/>
        <w:jc w:val="both"/>
        <w:rPr>
          <w:color w:val="000000"/>
          <w:sz w:val="28"/>
          <w:szCs w:val="28"/>
        </w:rPr>
      </w:pPr>
      <w:bookmarkStart w:id="233" w:name="101449"/>
      <w:bookmarkStart w:id="234" w:name="101450"/>
      <w:bookmarkEnd w:id="233"/>
      <w:bookmarkEnd w:id="234"/>
      <w:r w:rsidRPr="00045DAE">
        <w:rPr>
          <w:b/>
          <w:color w:val="000000"/>
          <w:sz w:val="28"/>
          <w:szCs w:val="28"/>
        </w:rPr>
        <w:t>Формирование основ здорового образа жизни:</w:t>
      </w:r>
      <w:r w:rsidRPr="00045DAE">
        <w:rPr>
          <w:color w:val="000000"/>
          <w:sz w:val="28"/>
          <w:szCs w:val="28"/>
        </w:rPr>
        <w:t xml:space="preserve"> педагог уточняет 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 Формирует первичные представления об отдельных видах спорта.</w:t>
      </w:r>
    </w:p>
    <w:p w14:paraId="0871E7DA" w14:textId="77777777" w:rsidR="00045DAE" w:rsidRPr="00045DAE" w:rsidRDefault="00045DAE" w:rsidP="00045DAE">
      <w:pPr>
        <w:pStyle w:val="pboth"/>
        <w:spacing w:before="0" w:beforeAutospacing="0" w:after="0" w:afterAutospacing="0"/>
        <w:jc w:val="both"/>
        <w:rPr>
          <w:b/>
          <w:color w:val="000000"/>
          <w:sz w:val="28"/>
          <w:szCs w:val="28"/>
        </w:rPr>
      </w:pPr>
      <w:bookmarkStart w:id="235" w:name="101451"/>
      <w:bookmarkEnd w:id="235"/>
      <w:r w:rsidRPr="00045DAE">
        <w:rPr>
          <w:b/>
          <w:color w:val="000000"/>
          <w:sz w:val="28"/>
          <w:szCs w:val="28"/>
        </w:rPr>
        <w:t>Активный отдых.</w:t>
      </w:r>
    </w:p>
    <w:p w14:paraId="14D8512B" w14:textId="77777777" w:rsidR="00045DAE" w:rsidRPr="00045DAE" w:rsidRDefault="00045DAE" w:rsidP="00045DAE">
      <w:pPr>
        <w:pStyle w:val="pboth"/>
        <w:spacing w:before="0" w:beforeAutospacing="0" w:after="0" w:afterAutospacing="0"/>
        <w:jc w:val="both"/>
        <w:rPr>
          <w:color w:val="000000"/>
          <w:sz w:val="28"/>
          <w:szCs w:val="28"/>
        </w:rPr>
      </w:pPr>
      <w:bookmarkStart w:id="236" w:name="101452"/>
      <w:bookmarkEnd w:id="236"/>
      <w:r w:rsidRPr="00045DAE">
        <w:rPr>
          <w:color w:val="000000"/>
          <w:sz w:val="28"/>
          <w:szCs w:val="28"/>
        </w:rPr>
        <w:t>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1 - 1,5 часов.</w:t>
      </w:r>
    </w:p>
    <w:p w14:paraId="49AE9039" w14:textId="77777777" w:rsidR="00045DAE" w:rsidRPr="00045DAE" w:rsidRDefault="00045DAE" w:rsidP="00045DAE">
      <w:pPr>
        <w:pStyle w:val="pboth"/>
        <w:spacing w:before="0" w:beforeAutospacing="0" w:after="0" w:afterAutospacing="0"/>
        <w:jc w:val="both"/>
        <w:rPr>
          <w:color w:val="000000"/>
          <w:sz w:val="28"/>
          <w:szCs w:val="28"/>
        </w:rPr>
      </w:pPr>
      <w:bookmarkStart w:id="237" w:name="101453"/>
      <w:bookmarkEnd w:id="237"/>
      <w:r w:rsidRPr="00045DAE">
        <w:rPr>
          <w:color w:val="000000"/>
          <w:sz w:val="28"/>
          <w:szCs w:val="28"/>
        </w:rPr>
        <w:t>Досуг организуется 1 - 2 раза в месяц во второй половине дня преимущественно на свежем воздухе, продолжительностью 20 - 25 минут. Содержание составляют: подвижные игры, игры с элементами соревнования, аттракционы, музыкально-ритмические и танцевальные упражнения.</w:t>
      </w:r>
    </w:p>
    <w:p w14:paraId="48DFBDFD" w14:textId="77777777" w:rsidR="00045DAE" w:rsidRPr="00045DAE" w:rsidRDefault="00045DAE" w:rsidP="00045DAE">
      <w:pPr>
        <w:pStyle w:val="pboth"/>
        <w:spacing w:before="0" w:beforeAutospacing="0" w:after="0" w:afterAutospacing="0"/>
        <w:jc w:val="both"/>
        <w:rPr>
          <w:color w:val="000000"/>
          <w:sz w:val="28"/>
          <w:szCs w:val="28"/>
        </w:rPr>
      </w:pPr>
      <w:bookmarkStart w:id="238" w:name="101454"/>
      <w:bookmarkEnd w:id="238"/>
      <w:r w:rsidRPr="00045DAE">
        <w:rPr>
          <w:color w:val="000000"/>
          <w:sz w:val="28"/>
          <w:szCs w:val="28"/>
        </w:rPr>
        <w:t>Досуги и праздники могут быть направлены на решение задач приобщения к здоровому образу жизни, иметь социально значимую и патриотическую тематику, посвящаться государственным праздникам, включать подвижные игры народов России.</w:t>
      </w:r>
    </w:p>
    <w:p w14:paraId="4A88603C" w14:textId="77777777" w:rsidR="00045DAE" w:rsidRDefault="00045DAE" w:rsidP="00045DAE">
      <w:pPr>
        <w:pStyle w:val="pboth"/>
        <w:spacing w:before="0" w:beforeAutospacing="0" w:after="0" w:afterAutospacing="0"/>
        <w:jc w:val="both"/>
        <w:rPr>
          <w:color w:val="000000"/>
          <w:sz w:val="28"/>
          <w:szCs w:val="28"/>
        </w:rPr>
      </w:pPr>
      <w:bookmarkStart w:id="239" w:name="101455"/>
      <w:bookmarkEnd w:id="239"/>
      <w:r w:rsidRPr="00045DAE">
        <w:rPr>
          <w:color w:val="000000"/>
          <w:sz w:val="28"/>
          <w:szCs w:val="28"/>
        </w:rPr>
        <w:t>Дни здоровья проводятся 1 раз в три месяца. В этот день проводятся физкультурно-оздоровительные мероприятия, прогулки, игры на свежем воздухе.</w:t>
      </w:r>
    </w:p>
    <w:p w14:paraId="225272A5" w14:textId="77777777" w:rsidR="0077110C" w:rsidRDefault="0077110C" w:rsidP="00045DAE">
      <w:pPr>
        <w:pStyle w:val="pboth"/>
        <w:spacing w:before="0" w:beforeAutospacing="0" w:after="0" w:afterAutospacing="0"/>
        <w:jc w:val="both"/>
        <w:rPr>
          <w:color w:val="000000"/>
          <w:sz w:val="28"/>
          <w:szCs w:val="28"/>
        </w:rPr>
      </w:pPr>
    </w:p>
    <w:p w14:paraId="5004D761" w14:textId="77777777" w:rsidR="0077110C" w:rsidRPr="00045DAE" w:rsidRDefault="0077110C" w:rsidP="00045DAE">
      <w:pPr>
        <w:pStyle w:val="pboth"/>
        <w:spacing w:before="0" w:beforeAutospacing="0" w:after="0" w:afterAutospacing="0"/>
        <w:jc w:val="both"/>
        <w:rPr>
          <w:color w:val="000000"/>
          <w:sz w:val="28"/>
          <w:szCs w:val="28"/>
        </w:rPr>
      </w:pPr>
    </w:p>
    <w:p w14:paraId="6CE0C904" w14:textId="77777777" w:rsidR="00503D58" w:rsidRDefault="00503D58" w:rsidP="00C25AB2">
      <w:pPr>
        <w:spacing w:after="0" w:line="240" w:lineRule="auto"/>
        <w:jc w:val="both"/>
        <w:rPr>
          <w:rFonts w:ascii="Times New Roman" w:hAnsi="Times New Roman" w:cs="Times New Roman"/>
          <w:i/>
          <w:sz w:val="28"/>
          <w:szCs w:val="28"/>
          <w:highlight w:val="yellow"/>
        </w:rPr>
      </w:pPr>
    </w:p>
    <w:p w14:paraId="068C9BE3" w14:textId="77777777" w:rsidR="00773CA4" w:rsidRPr="00773CA4" w:rsidRDefault="00773CA4" w:rsidP="00C25AB2">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lastRenderedPageBreak/>
        <w:t>2.2.2.6. Вариативные формы, способы, методы и средства реализации Программы</w:t>
      </w:r>
    </w:p>
    <w:p w14:paraId="5B4509A3" w14:textId="45E630F0" w:rsidR="00AB6C13" w:rsidRPr="00AB6C13" w:rsidRDefault="00B36A5A" w:rsidP="00C25AB2">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00AB6C13" w:rsidRPr="00AB6C13">
        <w:rPr>
          <w:color w:val="000000"/>
          <w:sz w:val="28"/>
          <w:szCs w:val="28"/>
        </w:rPr>
        <w:t xml:space="preserve">При реализации </w:t>
      </w:r>
      <w:r>
        <w:rPr>
          <w:color w:val="000000"/>
          <w:sz w:val="28"/>
          <w:szCs w:val="28"/>
        </w:rPr>
        <w:t>П</w:t>
      </w:r>
      <w:r w:rsidR="00AB6C13" w:rsidRPr="00AB6C13">
        <w:rPr>
          <w:color w:val="000000"/>
          <w:sz w:val="28"/>
          <w:szCs w:val="28"/>
        </w:rPr>
        <w:t>рограмм</w:t>
      </w:r>
      <w:r>
        <w:rPr>
          <w:color w:val="000000"/>
          <w:sz w:val="28"/>
          <w:szCs w:val="28"/>
        </w:rPr>
        <w:t>ы</w:t>
      </w:r>
      <w:r w:rsidR="00AB6C13" w:rsidRPr="00AB6C13">
        <w:rPr>
          <w:color w:val="000000"/>
          <w:sz w:val="28"/>
          <w:szCs w:val="28"/>
        </w:rPr>
        <w:t xml:space="preserve"> использ</w:t>
      </w:r>
      <w:r>
        <w:rPr>
          <w:color w:val="000000"/>
          <w:sz w:val="28"/>
          <w:szCs w:val="28"/>
        </w:rPr>
        <w:t>ую</w:t>
      </w:r>
      <w:r w:rsidR="00AB6C13" w:rsidRPr="00AB6C13">
        <w:rPr>
          <w:color w:val="000000"/>
          <w:sz w:val="28"/>
          <w:szCs w:val="28"/>
        </w:rPr>
        <w:t>тся различные образовательные технологии, в том числе дистанционные образовательные технологии, электронное обучение,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при реализации Федеральной программы должны осуществляться в соответствии с требованиями </w:t>
      </w:r>
      <w:hyperlink r:id="rId10" w:anchor="XCxkXs6eWQHm" w:history="1">
        <w:r w:rsidR="00AB6C13" w:rsidRPr="00AB6C13">
          <w:rPr>
            <w:rStyle w:val="a6"/>
            <w:color w:val="3C5F87"/>
            <w:sz w:val="28"/>
            <w:szCs w:val="28"/>
            <w:bdr w:val="none" w:sz="0" w:space="0" w:color="auto" w:frame="1"/>
          </w:rPr>
          <w:t>СП 2.4.3648-20</w:t>
        </w:r>
      </w:hyperlink>
      <w:r w:rsidR="00AB6C13" w:rsidRPr="00AB6C13">
        <w:rPr>
          <w:color w:val="000000"/>
          <w:sz w:val="28"/>
          <w:szCs w:val="28"/>
        </w:rPr>
        <w:t> и СанПиН 1.2.3685-21.</w:t>
      </w:r>
    </w:p>
    <w:p w14:paraId="028F9892" w14:textId="77777777" w:rsidR="00AB6C13" w:rsidRPr="00AB6C13" w:rsidRDefault="003E071F" w:rsidP="00C25AB2">
      <w:pPr>
        <w:pStyle w:val="pboth"/>
        <w:shd w:val="clear" w:color="auto" w:fill="FFFFFF"/>
        <w:spacing w:before="0" w:beforeAutospacing="0" w:after="0" w:afterAutospacing="0"/>
        <w:jc w:val="both"/>
        <w:rPr>
          <w:color w:val="000000"/>
          <w:sz w:val="28"/>
          <w:szCs w:val="28"/>
        </w:rPr>
      </w:pPr>
      <w:bookmarkStart w:id="240" w:name="101579"/>
      <w:bookmarkStart w:id="241" w:name="101581"/>
      <w:bookmarkEnd w:id="240"/>
      <w:bookmarkEnd w:id="241"/>
      <w:r>
        <w:rPr>
          <w:color w:val="000000"/>
          <w:sz w:val="28"/>
          <w:szCs w:val="28"/>
        </w:rPr>
        <w:t xml:space="preserve">        </w:t>
      </w:r>
      <w:r w:rsidR="00AB6C13" w:rsidRPr="00AB6C13">
        <w:rPr>
          <w:color w:val="000000"/>
          <w:sz w:val="28"/>
          <w:szCs w:val="28"/>
        </w:rPr>
        <w:t>Согласно </w:t>
      </w:r>
      <w:r>
        <w:rPr>
          <w:color w:val="000000"/>
          <w:sz w:val="28"/>
          <w:szCs w:val="28"/>
        </w:rPr>
        <w:t xml:space="preserve">ФГОС ДО </w:t>
      </w:r>
      <w:r w:rsidR="00AB6C13" w:rsidRPr="00AB6C13">
        <w:rPr>
          <w:color w:val="000000"/>
          <w:sz w:val="28"/>
          <w:szCs w:val="28"/>
        </w:rPr>
        <w:t>использ</w:t>
      </w:r>
      <w:r>
        <w:rPr>
          <w:color w:val="000000"/>
          <w:sz w:val="28"/>
          <w:szCs w:val="28"/>
        </w:rPr>
        <w:t>уются</w:t>
      </w:r>
      <w:r w:rsidR="00AB6C13" w:rsidRPr="00AB6C13">
        <w:rPr>
          <w:color w:val="000000"/>
          <w:sz w:val="28"/>
          <w:szCs w:val="28"/>
        </w:rPr>
        <w:t xml:space="preserve"> различные формы реализации </w:t>
      </w:r>
      <w:r>
        <w:rPr>
          <w:color w:val="000000"/>
          <w:sz w:val="28"/>
          <w:szCs w:val="28"/>
        </w:rPr>
        <w:t>П</w:t>
      </w:r>
      <w:r w:rsidR="00AB6C13" w:rsidRPr="00AB6C13">
        <w:rPr>
          <w:color w:val="000000"/>
          <w:sz w:val="28"/>
          <w:szCs w:val="28"/>
        </w:rPr>
        <w:t>рограммы:</w:t>
      </w:r>
    </w:p>
    <w:p w14:paraId="59DCD129"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42" w:name="101583"/>
      <w:bookmarkStart w:id="243" w:name="101600"/>
      <w:bookmarkEnd w:id="242"/>
      <w:bookmarkEnd w:id="243"/>
      <w:r w:rsidRPr="00AB6C13">
        <w:rPr>
          <w:color w:val="000000"/>
          <w:sz w:val="28"/>
          <w:szCs w:val="28"/>
        </w:rPr>
        <w:t>игровая деятельность (сюжетно-ролевая, театрализованная, режиссерская, строительно-конструктивная, дидактическая, подвижная и другие);</w:t>
      </w:r>
    </w:p>
    <w:p w14:paraId="0750ED9D"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44" w:name="101601"/>
      <w:bookmarkEnd w:id="244"/>
      <w:r w:rsidRPr="00AB6C13">
        <w:rPr>
          <w:color w:val="000000"/>
          <w:sz w:val="28"/>
          <w:szCs w:val="28"/>
        </w:rPr>
        <w:t>общение со взрослым (ситуативно-деловое, внеситуативно-познавательное, внеситуативно-личностное) и сверстниками (ситуативно-деловое, внеситуативно-деловое);</w:t>
      </w:r>
    </w:p>
    <w:p w14:paraId="46B850BD"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45" w:name="101602"/>
      <w:bookmarkEnd w:id="245"/>
      <w:r w:rsidRPr="00AB6C13">
        <w:rPr>
          <w:color w:val="000000"/>
          <w:sz w:val="28"/>
          <w:szCs w:val="28"/>
        </w:rPr>
        <w:t>речевая деятельность (слушание речи взрослого и сверстников, активная диалогическая и монологическая речь);</w:t>
      </w:r>
    </w:p>
    <w:p w14:paraId="27FE3F0C"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46" w:name="101603"/>
      <w:bookmarkEnd w:id="246"/>
      <w:r w:rsidRPr="00AB6C13">
        <w:rPr>
          <w:color w:val="000000"/>
          <w:sz w:val="28"/>
          <w:szCs w:val="28"/>
        </w:rPr>
        <w:t>познавательно-исследовательская деятельность и экспериментирование;</w:t>
      </w:r>
    </w:p>
    <w:p w14:paraId="5FC587C6"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47" w:name="103061"/>
      <w:bookmarkEnd w:id="247"/>
      <w:r w:rsidRPr="00AB6C13">
        <w:rPr>
          <w:color w:val="000000"/>
          <w:sz w:val="28"/>
          <w:szCs w:val="28"/>
        </w:rPr>
        <w:t>изобразительная деятельность (рисование, лепка, аппликация) и конструирование из разных материалов по образцу, условию и замыслу ребенка;</w:t>
      </w:r>
    </w:p>
    <w:p w14:paraId="37F69DA8"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48" w:name="101604"/>
      <w:bookmarkEnd w:id="248"/>
      <w:r w:rsidRPr="00AB6C13">
        <w:rPr>
          <w:color w:val="000000"/>
          <w:sz w:val="28"/>
          <w:szCs w:val="28"/>
        </w:rPr>
        <w:t>двигательная деятельность (основные виды движений, общеразвивающие и спортивные упражнения, подвижные и элементы спортивных игр и другие);</w:t>
      </w:r>
    </w:p>
    <w:p w14:paraId="0B0B10FF"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49" w:name="101605"/>
      <w:bookmarkEnd w:id="249"/>
      <w:r w:rsidRPr="00AB6C13">
        <w:rPr>
          <w:color w:val="000000"/>
          <w:sz w:val="28"/>
          <w:szCs w:val="28"/>
        </w:rPr>
        <w:t>элементарная трудовая деятельность (самообслуживание, хозяйственно-бытовой труд, труд в природе, ручной труд);</w:t>
      </w:r>
    </w:p>
    <w:p w14:paraId="4297CDBE"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50" w:name="101606"/>
      <w:bookmarkEnd w:id="250"/>
      <w:r w:rsidRPr="00AB6C13">
        <w:rPr>
          <w:color w:val="000000"/>
          <w:sz w:val="28"/>
          <w:szCs w:val="28"/>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14:paraId="54BCDA53" w14:textId="77777777" w:rsidR="00AB6C13" w:rsidRPr="00AB6C13" w:rsidRDefault="003E071F" w:rsidP="00C25AB2">
      <w:pPr>
        <w:pStyle w:val="pboth"/>
        <w:shd w:val="clear" w:color="auto" w:fill="FFFFFF"/>
        <w:spacing w:before="0" w:beforeAutospacing="0" w:after="0" w:afterAutospacing="0"/>
        <w:jc w:val="both"/>
        <w:rPr>
          <w:color w:val="000000"/>
          <w:sz w:val="28"/>
          <w:szCs w:val="28"/>
        </w:rPr>
      </w:pPr>
      <w:bookmarkStart w:id="251" w:name="101607"/>
      <w:bookmarkEnd w:id="251"/>
      <w:r>
        <w:rPr>
          <w:color w:val="000000"/>
          <w:sz w:val="28"/>
          <w:szCs w:val="28"/>
        </w:rPr>
        <w:t xml:space="preserve">        </w:t>
      </w:r>
      <w:r w:rsidR="00AB6C13" w:rsidRPr="00AB6C13">
        <w:rPr>
          <w:color w:val="000000"/>
          <w:sz w:val="28"/>
          <w:szCs w:val="28"/>
        </w:rPr>
        <w:t xml:space="preserve"> Для достижения задач воспитания в ходе реализации </w:t>
      </w:r>
      <w:r>
        <w:rPr>
          <w:color w:val="000000"/>
          <w:sz w:val="28"/>
          <w:szCs w:val="28"/>
        </w:rPr>
        <w:t>П</w:t>
      </w:r>
      <w:r w:rsidR="00AB6C13" w:rsidRPr="00AB6C13">
        <w:rPr>
          <w:color w:val="000000"/>
          <w:sz w:val="28"/>
          <w:szCs w:val="28"/>
        </w:rPr>
        <w:t>рограммы использ</w:t>
      </w:r>
      <w:r>
        <w:rPr>
          <w:color w:val="000000"/>
          <w:sz w:val="28"/>
          <w:szCs w:val="28"/>
        </w:rPr>
        <w:t>уются</w:t>
      </w:r>
      <w:r w:rsidR="00AB6C13" w:rsidRPr="00AB6C13">
        <w:rPr>
          <w:color w:val="000000"/>
          <w:sz w:val="28"/>
          <w:szCs w:val="28"/>
        </w:rPr>
        <w:t xml:space="preserve"> следующие методы:</w:t>
      </w:r>
    </w:p>
    <w:p w14:paraId="6C1075FF"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52" w:name="101608"/>
      <w:bookmarkEnd w:id="252"/>
      <w:r w:rsidRPr="00AB6C13">
        <w:rPr>
          <w:color w:val="000000"/>
          <w:sz w:val="28"/>
          <w:szCs w:val="28"/>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14:paraId="4E8B9B4A"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53" w:name="101609"/>
      <w:bookmarkEnd w:id="253"/>
      <w:r w:rsidRPr="00AB6C13">
        <w:rPr>
          <w:color w:val="000000"/>
          <w:sz w:val="28"/>
          <w:szCs w:val="28"/>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14:paraId="5CD15633"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54" w:name="101610"/>
      <w:bookmarkEnd w:id="254"/>
      <w:r w:rsidRPr="00AB6C13">
        <w:rPr>
          <w:color w:val="000000"/>
          <w:sz w:val="28"/>
          <w:szCs w:val="28"/>
        </w:rPr>
        <w:t>мотивации опыта поведения и деятельности (поощрение, методы развития эмоций, игры, соревнования, проектные методы).</w:t>
      </w:r>
    </w:p>
    <w:p w14:paraId="65E4C714" w14:textId="77777777" w:rsidR="00AB6C13" w:rsidRPr="00AB6C13" w:rsidRDefault="003E071F" w:rsidP="00C25AB2">
      <w:pPr>
        <w:pStyle w:val="pboth"/>
        <w:shd w:val="clear" w:color="auto" w:fill="FFFFFF"/>
        <w:spacing w:before="0" w:beforeAutospacing="0" w:after="0" w:afterAutospacing="0"/>
        <w:jc w:val="both"/>
        <w:rPr>
          <w:color w:val="000000"/>
          <w:sz w:val="28"/>
          <w:szCs w:val="28"/>
        </w:rPr>
      </w:pPr>
      <w:bookmarkStart w:id="255" w:name="101611"/>
      <w:bookmarkEnd w:id="255"/>
      <w:r>
        <w:rPr>
          <w:color w:val="000000"/>
          <w:sz w:val="28"/>
          <w:szCs w:val="28"/>
        </w:rPr>
        <w:t xml:space="preserve">      </w:t>
      </w:r>
      <w:r w:rsidR="00AB6C13" w:rsidRPr="00AB6C13">
        <w:rPr>
          <w:color w:val="000000"/>
          <w:sz w:val="28"/>
          <w:szCs w:val="28"/>
        </w:rPr>
        <w:t>При организации обучения дополн</w:t>
      </w:r>
      <w:r>
        <w:rPr>
          <w:color w:val="000000"/>
          <w:sz w:val="28"/>
          <w:szCs w:val="28"/>
        </w:rPr>
        <w:t>яются</w:t>
      </w:r>
      <w:r w:rsidR="00AB6C13" w:rsidRPr="00AB6C13">
        <w:rPr>
          <w:color w:val="000000"/>
          <w:sz w:val="28"/>
          <w:szCs w:val="28"/>
        </w:rPr>
        <w:t xml:space="preserve"> традиционные методы (словесные, наглядные, практические), в основу которых положен характер познавательной деятельности детей:</w:t>
      </w:r>
    </w:p>
    <w:p w14:paraId="14B64154"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56" w:name="101612"/>
      <w:bookmarkEnd w:id="256"/>
      <w:r w:rsidRPr="00AB6C13">
        <w:rPr>
          <w:color w:val="000000"/>
          <w:sz w:val="28"/>
          <w:szCs w:val="28"/>
        </w:rPr>
        <w:lastRenderedPageBreak/>
        <w:t>1) при использовании информационно-рецептивного метода предъявляется информация, организуются действия ребенка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14:paraId="2EF4FF0B"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57" w:name="101613"/>
      <w:bookmarkEnd w:id="257"/>
      <w:r w:rsidRPr="00AB6C13">
        <w:rPr>
          <w:color w:val="000000"/>
          <w:sz w:val="28"/>
          <w:szCs w:val="28"/>
        </w:rPr>
        <w:t>2) 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14:paraId="07E9266F"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58" w:name="101614"/>
      <w:bookmarkEnd w:id="258"/>
      <w:r w:rsidRPr="00AB6C13">
        <w:rPr>
          <w:color w:val="000000"/>
          <w:sz w:val="28"/>
          <w:szCs w:val="28"/>
        </w:rPr>
        <w:t>3) метод проблемного изложения представляет собой постановку проблемы и раскрытие пути ее решения в процессе организации опытов, наблюдений;</w:t>
      </w:r>
    </w:p>
    <w:p w14:paraId="16743736"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59" w:name="101615"/>
      <w:bookmarkEnd w:id="259"/>
      <w:r w:rsidRPr="00AB6C13">
        <w:rPr>
          <w:color w:val="000000"/>
          <w:sz w:val="28"/>
          <w:szCs w:val="28"/>
        </w:rPr>
        <w:t>4) 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14:paraId="0376BFA7"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60" w:name="101616"/>
      <w:bookmarkEnd w:id="260"/>
      <w:r w:rsidRPr="00AB6C13">
        <w:rPr>
          <w:color w:val="000000"/>
          <w:sz w:val="28"/>
          <w:szCs w:val="28"/>
        </w:rPr>
        <w:t>5) 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умениях, потребностях.</w:t>
      </w:r>
    </w:p>
    <w:p w14:paraId="7DA32382" w14:textId="5F39C277" w:rsidR="00AB6C13" w:rsidRPr="00AB6C13" w:rsidRDefault="003E071F" w:rsidP="00C25AB2">
      <w:pPr>
        <w:pStyle w:val="pboth"/>
        <w:shd w:val="clear" w:color="auto" w:fill="FFFFFF"/>
        <w:spacing w:before="0" w:beforeAutospacing="0" w:after="0" w:afterAutospacing="0"/>
        <w:jc w:val="both"/>
        <w:rPr>
          <w:color w:val="000000"/>
          <w:sz w:val="28"/>
          <w:szCs w:val="28"/>
        </w:rPr>
      </w:pPr>
      <w:bookmarkStart w:id="261" w:name="101617"/>
      <w:bookmarkEnd w:id="261"/>
      <w:r>
        <w:rPr>
          <w:color w:val="000000"/>
          <w:sz w:val="28"/>
          <w:szCs w:val="28"/>
        </w:rPr>
        <w:t xml:space="preserve">         При в</w:t>
      </w:r>
      <w:r w:rsidR="00AB6C13" w:rsidRPr="00AB6C13">
        <w:rPr>
          <w:color w:val="000000"/>
          <w:sz w:val="28"/>
          <w:szCs w:val="28"/>
        </w:rPr>
        <w:t>ыбор</w:t>
      </w:r>
      <w:r>
        <w:rPr>
          <w:color w:val="000000"/>
          <w:sz w:val="28"/>
          <w:szCs w:val="28"/>
        </w:rPr>
        <w:t>е</w:t>
      </w:r>
      <w:r w:rsidR="00AB6C13" w:rsidRPr="00AB6C13">
        <w:rPr>
          <w:color w:val="000000"/>
          <w:sz w:val="28"/>
          <w:szCs w:val="28"/>
        </w:rPr>
        <w:t xml:space="preserve"> методов воспитания и обучения, учитыва</w:t>
      </w:r>
      <w:r>
        <w:rPr>
          <w:color w:val="000000"/>
          <w:sz w:val="28"/>
          <w:szCs w:val="28"/>
        </w:rPr>
        <w:t xml:space="preserve">ются </w:t>
      </w:r>
      <w:r w:rsidR="00AB6C13" w:rsidRPr="00AB6C13">
        <w:rPr>
          <w:color w:val="000000"/>
          <w:sz w:val="28"/>
          <w:szCs w:val="28"/>
        </w:rPr>
        <w:t xml:space="preserve"> возрастные и</w:t>
      </w:r>
      <w:r w:rsidR="00F155AE">
        <w:rPr>
          <w:color w:val="000000"/>
          <w:sz w:val="28"/>
          <w:szCs w:val="28"/>
        </w:rPr>
        <w:t xml:space="preserve"> </w:t>
      </w:r>
      <w:r w:rsidR="00AB6C13" w:rsidRPr="00AB6C13">
        <w:rPr>
          <w:color w:val="000000"/>
          <w:sz w:val="28"/>
          <w:szCs w:val="28"/>
        </w:rPr>
        <w:t>личностные особенности детей, педагогический потенциал каждого метода, условия его применения, реализуемые цели и задачи, прогнозиру</w:t>
      </w:r>
      <w:r w:rsidR="002D099A">
        <w:rPr>
          <w:color w:val="000000"/>
          <w:sz w:val="28"/>
          <w:szCs w:val="28"/>
        </w:rPr>
        <w:t>ю</w:t>
      </w:r>
      <w:r w:rsidR="00AB6C13" w:rsidRPr="00AB6C13">
        <w:rPr>
          <w:color w:val="000000"/>
          <w:sz w:val="28"/>
          <w:szCs w:val="28"/>
        </w:rPr>
        <w:t>т</w:t>
      </w:r>
      <w:r>
        <w:rPr>
          <w:color w:val="000000"/>
          <w:sz w:val="28"/>
          <w:szCs w:val="28"/>
        </w:rPr>
        <w:t>ся</w:t>
      </w:r>
      <w:r w:rsidR="002D099A">
        <w:rPr>
          <w:color w:val="000000"/>
          <w:sz w:val="28"/>
          <w:szCs w:val="28"/>
        </w:rPr>
        <w:t xml:space="preserve"> возможные результаты</w:t>
      </w:r>
      <w:r w:rsidR="00AB6C13" w:rsidRPr="00AB6C13">
        <w:rPr>
          <w:color w:val="000000"/>
          <w:sz w:val="28"/>
          <w:szCs w:val="28"/>
        </w:rPr>
        <w:t>.</w:t>
      </w:r>
    </w:p>
    <w:p w14:paraId="76963B1E" w14:textId="77777777" w:rsidR="00AB6C13" w:rsidRPr="00AB6C13" w:rsidRDefault="002D099A" w:rsidP="00C25AB2">
      <w:pPr>
        <w:pStyle w:val="pboth"/>
        <w:shd w:val="clear" w:color="auto" w:fill="FFFFFF"/>
        <w:spacing w:before="0" w:beforeAutospacing="0" w:after="0" w:afterAutospacing="0"/>
        <w:jc w:val="both"/>
        <w:rPr>
          <w:color w:val="000000"/>
          <w:sz w:val="28"/>
          <w:szCs w:val="28"/>
        </w:rPr>
      </w:pPr>
      <w:bookmarkStart w:id="262" w:name="101618"/>
      <w:bookmarkEnd w:id="262"/>
      <w:r>
        <w:rPr>
          <w:color w:val="000000"/>
          <w:sz w:val="28"/>
          <w:szCs w:val="28"/>
        </w:rPr>
        <w:t xml:space="preserve">      </w:t>
      </w:r>
      <w:r w:rsidR="00AB6C13" w:rsidRPr="00AB6C13">
        <w:rPr>
          <w:color w:val="000000"/>
          <w:sz w:val="28"/>
          <w:szCs w:val="28"/>
        </w:rPr>
        <w:t xml:space="preserve"> При реализации </w:t>
      </w:r>
      <w:r>
        <w:rPr>
          <w:color w:val="000000"/>
          <w:sz w:val="28"/>
          <w:szCs w:val="28"/>
        </w:rPr>
        <w:t>П</w:t>
      </w:r>
      <w:r w:rsidR="00AB6C13" w:rsidRPr="00AB6C13">
        <w:rPr>
          <w:color w:val="000000"/>
          <w:sz w:val="28"/>
          <w:szCs w:val="28"/>
        </w:rPr>
        <w:t>рограммы использ</w:t>
      </w:r>
      <w:r>
        <w:rPr>
          <w:color w:val="000000"/>
          <w:sz w:val="28"/>
          <w:szCs w:val="28"/>
        </w:rPr>
        <w:t>уются</w:t>
      </w:r>
      <w:r w:rsidR="00AB6C13" w:rsidRPr="00AB6C13">
        <w:rPr>
          <w:color w:val="000000"/>
          <w:sz w:val="28"/>
          <w:szCs w:val="28"/>
        </w:rPr>
        <w:t xml:space="preserve"> различные средства, представленные совокупностью материальных и идеальных объектов:</w:t>
      </w:r>
    </w:p>
    <w:p w14:paraId="7C66E8B4"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63" w:name="101619"/>
      <w:bookmarkEnd w:id="263"/>
      <w:r w:rsidRPr="00AB6C13">
        <w:rPr>
          <w:color w:val="000000"/>
          <w:sz w:val="28"/>
          <w:szCs w:val="28"/>
        </w:rPr>
        <w:t>демонстрационные и раздаточные;</w:t>
      </w:r>
    </w:p>
    <w:p w14:paraId="12FA3682"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64" w:name="101620"/>
      <w:bookmarkEnd w:id="264"/>
      <w:r w:rsidRPr="00AB6C13">
        <w:rPr>
          <w:color w:val="000000"/>
          <w:sz w:val="28"/>
          <w:szCs w:val="28"/>
        </w:rPr>
        <w:t>визуальные, аудийные, аудиовизуальные;</w:t>
      </w:r>
    </w:p>
    <w:p w14:paraId="2409C91C"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65" w:name="101621"/>
      <w:bookmarkEnd w:id="265"/>
      <w:r w:rsidRPr="00AB6C13">
        <w:rPr>
          <w:color w:val="000000"/>
          <w:sz w:val="28"/>
          <w:szCs w:val="28"/>
        </w:rPr>
        <w:t>естественные и искусственные;</w:t>
      </w:r>
    </w:p>
    <w:p w14:paraId="2674ED46"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66" w:name="101622"/>
      <w:bookmarkEnd w:id="266"/>
      <w:r w:rsidRPr="00AB6C13">
        <w:rPr>
          <w:color w:val="000000"/>
          <w:sz w:val="28"/>
          <w:szCs w:val="28"/>
        </w:rPr>
        <w:t>реальные и виртуальные.</w:t>
      </w:r>
    </w:p>
    <w:p w14:paraId="6EBF4F73" w14:textId="77777777" w:rsidR="00AB6C13" w:rsidRPr="00AB6C13" w:rsidRDefault="002D099A" w:rsidP="00C25AB2">
      <w:pPr>
        <w:pStyle w:val="pboth"/>
        <w:shd w:val="clear" w:color="auto" w:fill="FFFFFF"/>
        <w:spacing w:before="0" w:beforeAutospacing="0" w:after="0" w:afterAutospacing="0"/>
        <w:jc w:val="both"/>
        <w:rPr>
          <w:color w:val="000000"/>
          <w:sz w:val="28"/>
          <w:szCs w:val="28"/>
        </w:rPr>
      </w:pPr>
      <w:bookmarkStart w:id="267" w:name="101623"/>
      <w:bookmarkEnd w:id="267"/>
      <w:r>
        <w:rPr>
          <w:color w:val="000000"/>
          <w:sz w:val="28"/>
          <w:szCs w:val="28"/>
        </w:rPr>
        <w:t xml:space="preserve">          </w:t>
      </w:r>
      <w:r w:rsidR="00AB6C13" w:rsidRPr="00AB6C13">
        <w:rPr>
          <w:color w:val="000000"/>
          <w:sz w:val="28"/>
          <w:szCs w:val="28"/>
        </w:rPr>
        <w:t xml:space="preserve"> </w:t>
      </w:r>
      <w:r>
        <w:rPr>
          <w:color w:val="000000"/>
          <w:sz w:val="28"/>
          <w:szCs w:val="28"/>
        </w:rPr>
        <w:t>Д</w:t>
      </w:r>
      <w:r w:rsidR="00AB6C13" w:rsidRPr="00AB6C13">
        <w:rPr>
          <w:color w:val="000000"/>
          <w:sz w:val="28"/>
          <w:szCs w:val="28"/>
        </w:rPr>
        <w:t>ля развития следующих видов деятельности детей</w:t>
      </w:r>
      <w:r>
        <w:rPr>
          <w:color w:val="000000"/>
          <w:sz w:val="28"/>
          <w:szCs w:val="28"/>
        </w:rPr>
        <w:t xml:space="preserve"> используются средства</w:t>
      </w:r>
      <w:r w:rsidR="00AB6C13" w:rsidRPr="00AB6C13">
        <w:rPr>
          <w:color w:val="000000"/>
          <w:sz w:val="28"/>
          <w:szCs w:val="28"/>
        </w:rPr>
        <w:t>:</w:t>
      </w:r>
    </w:p>
    <w:p w14:paraId="3C57D162"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68" w:name="101624"/>
      <w:bookmarkEnd w:id="268"/>
      <w:r w:rsidRPr="00AB6C13">
        <w:rPr>
          <w:color w:val="000000"/>
          <w:sz w:val="28"/>
          <w:szCs w:val="28"/>
        </w:rPr>
        <w:t>двигательной (оборудование для ходьбы, бега, ползания, лазанья, прыгания, занятий с мячом и другое);</w:t>
      </w:r>
    </w:p>
    <w:p w14:paraId="100877F1"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69" w:name="101625"/>
      <w:bookmarkEnd w:id="269"/>
      <w:r w:rsidRPr="00AB6C13">
        <w:rPr>
          <w:color w:val="000000"/>
          <w:sz w:val="28"/>
          <w:szCs w:val="28"/>
        </w:rPr>
        <w:t>предметной (образные и дидактические игрушки, реальные предметы и другое);</w:t>
      </w:r>
    </w:p>
    <w:p w14:paraId="2FEE1C23"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70" w:name="101626"/>
      <w:bookmarkEnd w:id="270"/>
      <w:r w:rsidRPr="00AB6C13">
        <w:rPr>
          <w:color w:val="000000"/>
          <w:sz w:val="28"/>
          <w:szCs w:val="28"/>
        </w:rPr>
        <w:t>игровой (игры, игрушки, игровое оборудование и другое);</w:t>
      </w:r>
    </w:p>
    <w:p w14:paraId="5CBA3E69"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71" w:name="101627"/>
      <w:bookmarkEnd w:id="271"/>
      <w:r w:rsidRPr="00AB6C13">
        <w:rPr>
          <w:color w:val="000000"/>
          <w:sz w:val="28"/>
          <w:szCs w:val="28"/>
        </w:rPr>
        <w:t>коммуникативной (дидактический материал, предметы, игрушки, видеофильмы и другое);</w:t>
      </w:r>
    </w:p>
    <w:p w14:paraId="6FF917DC"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72" w:name="101628"/>
      <w:bookmarkEnd w:id="272"/>
      <w:r w:rsidRPr="00AB6C13">
        <w:rPr>
          <w:color w:val="000000"/>
          <w:sz w:val="28"/>
          <w:szCs w:val="28"/>
        </w:rPr>
        <w:lastRenderedPageBreak/>
        <w:t>познавательно-исследовательской и экспериментирования (натуральные предметы и оборудование для исследования и образно-символический материал, в том числе макеты, плакаты, модели, схемы и другое);</w:t>
      </w:r>
    </w:p>
    <w:p w14:paraId="42154B55"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73" w:name="101629"/>
      <w:bookmarkEnd w:id="273"/>
      <w:r w:rsidRPr="00AB6C13">
        <w:rPr>
          <w:color w:val="000000"/>
          <w:sz w:val="28"/>
          <w:szCs w:val="28"/>
        </w:rPr>
        <w:t>чтения художественной литературы (книги для детского чтения, в том числе аудиокниги, иллюстративный материал);</w:t>
      </w:r>
    </w:p>
    <w:p w14:paraId="45F7D1D2"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74" w:name="101630"/>
      <w:bookmarkEnd w:id="274"/>
      <w:r w:rsidRPr="00AB6C13">
        <w:rPr>
          <w:color w:val="000000"/>
          <w:sz w:val="28"/>
          <w:szCs w:val="28"/>
        </w:rPr>
        <w:t>трудовой (оборудование и инвентарь для всех видов труда);</w:t>
      </w:r>
    </w:p>
    <w:p w14:paraId="4F394C3D"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75" w:name="101631"/>
      <w:bookmarkEnd w:id="275"/>
      <w:r w:rsidRPr="00AB6C13">
        <w:rPr>
          <w:color w:val="000000"/>
          <w:sz w:val="28"/>
          <w:szCs w:val="28"/>
        </w:rPr>
        <w:t>продуктивной (оборудование и материалы для лепки, аппликации, рисования и конструирования);</w:t>
      </w:r>
    </w:p>
    <w:p w14:paraId="642EB007" w14:textId="77777777" w:rsidR="00AB6C13" w:rsidRPr="00AB6C13" w:rsidRDefault="00AB6C13" w:rsidP="00C25AB2">
      <w:pPr>
        <w:pStyle w:val="pboth"/>
        <w:shd w:val="clear" w:color="auto" w:fill="FFFFFF"/>
        <w:spacing w:before="0" w:beforeAutospacing="0" w:after="0" w:afterAutospacing="0"/>
        <w:jc w:val="both"/>
        <w:rPr>
          <w:color w:val="000000"/>
          <w:sz w:val="28"/>
          <w:szCs w:val="28"/>
        </w:rPr>
      </w:pPr>
      <w:bookmarkStart w:id="276" w:name="101632"/>
      <w:bookmarkEnd w:id="276"/>
      <w:r w:rsidRPr="00AB6C13">
        <w:rPr>
          <w:color w:val="000000"/>
          <w:sz w:val="28"/>
          <w:szCs w:val="28"/>
        </w:rPr>
        <w:t>музыкальной (детские музыкальные инструменты, дидактический материал и другое).</w:t>
      </w:r>
    </w:p>
    <w:p w14:paraId="6E23DDA6" w14:textId="77777777" w:rsidR="00AB6C13" w:rsidRPr="00AB6C13" w:rsidRDefault="002D099A" w:rsidP="00C25AB2">
      <w:pPr>
        <w:pStyle w:val="pboth"/>
        <w:shd w:val="clear" w:color="auto" w:fill="FFFFFF"/>
        <w:spacing w:before="0" w:beforeAutospacing="0" w:after="0" w:afterAutospacing="0"/>
        <w:jc w:val="both"/>
        <w:rPr>
          <w:color w:val="000000"/>
          <w:sz w:val="28"/>
          <w:szCs w:val="28"/>
        </w:rPr>
      </w:pPr>
      <w:bookmarkStart w:id="277" w:name="101633"/>
      <w:bookmarkStart w:id="278" w:name="101634"/>
      <w:bookmarkEnd w:id="277"/>
      <w:bookmarkEnd w:id="278"/>
      <w:r>
        <w:rPr>
          <w:color w:val="000000"/>
          <w:sz w:val="28"/>
          <w:szCs w:val="28"/>
        </w:rPr>
        <w:t xml:space="preserve">       </w:t>
      </w:r>
      <w:r w:rsidR="00AB6C13" w:rsidRPr="00AB6C13">
        <w:rPr>
          <w:color w:val="000000"/>
          <w:sz w:val="28"/>
          <w:szCs w:val="28"/>
        </w:rPr>
        <w:t xml:space="preserve"> Вариативность форм, методов и средств реализации </w:t>
      </w:r>
      <w:r>
        <w:rPr>
          <w:color w:val="000000"/>
          <w:sz w:val="28"/>
          <w:szCs w:val="28"/>
        </w:rPr>
        <w:t>П</w:t>
      </w:r>
      <w:r w:rsidR="00AB6C13" w:rsidRPr="00AB6C13">
        <w:rPr>
          <w:color w:val="000000"/>
          <w:sz w:val="28"/>
          <w:szCs w:val="28"/>
        </w:rPr>
        <w:t>рограммы зависит не только от учета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Важное значение имеет признание приоритетной субъективной позиции ребенка в образовательном процессе.</w:t>
      </w:r>
    </w:p>
    <w:p w14:paraId="70FB12BA" w14:textId="6422E9DB" w:rsidR="00AB6C13" w:rsidRPr="00AB6C13" w:rsidRDefault="002D099A" w:rsidP="00C25AB2">
      <w:pPr>
        <w:pStyle w:val="pboth"/>
        <w:shd w:val="clear" w:color="auto" w:fill="FFFFFF"/>
        <w:spacing w:before="0" w:beforeAutospacing="0" w:after="0" w:afterAutospacing="0"/>
        <w:jc w:val="both"/>
        <w:rPr>
          <w:color w:val="000000"/>
          <w:sz w:val="28"/>
          <w:szCs w:val="28"/>
        </w:rPr>
      </w:pPr>
      <w:bookmarkStart w:id="279" w:name="101635"/>
      <w:bookmarkEnd w:id="279"/>
      <w:r>
        <w:rPr>
          <w:color w:val="000000"/>
          <w:sz w:val="28"/>
          <w:szCs w:val="28"/>
        </w:rPr>
        <w:t xml:space="preserve">       </w:t>
      </w:r>
      <w:r w:rsidR="00AB6C13" w:rsidRPr="00AB6C13">
        <w:rPr>
          <w:color w:val="000000"/>
          <w:sz w:val="28"/>
          <w:szCs w:val="28"/>
        </w:rPr>
        <w:t xml:space="preserve"> При выборе форм, методов, средств реализации </w:t>
      </w:r>
      <w:r>
        <w:rPr>
          <w:color w:val="000000"/>
          <w:sz w:val="28"/>
          <w:szCs w:val="28"/>
        </w:rPr>
        <w:t>П</w:t>
      </w:r>
      <w:r w:rsidR="00AB6C13" w:rsidRPr="00AB6C13">
        <w:rPr>
          <w:color w:val="000000"/>
          <w:sz w:val="28"/>
          <w:szCs w:val="28"/>
        </w:rPr>
        <w:t>рограммы педагог учитыва</w:t>
      </w:r>
      <w:r>
        <w:rPr>
          <w:color w:val="000000"/>
          <w:sz w:val="28"/>
          <w:szCs w:val="28"/>
        </w:rPr>
        <w:t xml:space="preserve">ются </w:t>
      </w:r>
      <w:r w:rsidR="00AB6C13" w:rsidRPr="00AB6C13">
        <w:rPr>
          <w:color w:val="000000"/>
          <w:sz w:val="28"/>
          <w:szCs w:val="28"/>
        </w:rPr>
        <w:t>субъектные проявления ребенка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
    <w:p w14:paraId="4448C65A" w14:textId="440B9334" w:rsidR="000F14D1" w:rsidRPr="00760400" w:rsidRDefault="002D099A" w:rsidP="00760400">
      <w:pPr>
        <w:pStyle w:val="pboth"/>
        <w:shd w:val="clear" w:color="auto" w:fill="FFFFFF"/>
        <w:spacing w:before="0" w:beforeAutospacing="0" w:after="0" w:afterAutospacing="0"/>
        <w:jc w:val="both"/>
        <w:rPr>
          <w:color w:val="000000"/>
          <w:sz w:val="28"/>
          <w:szCs w:val="28"/>
        </w:rPr>
      </w:pPr>
      <w:bookmarkStart w:id="280" w:name="101636"/>
      <w:bookmarkEnd w:id="280"/>
      <w:r>
        <w:rPr>
          <w:color w:val="000000"/>
          <w:sz w:val="28"/>
          <w:szCs w:val="28"/>
        </w:rPr>
        <w:t xml:space="preserve">       </w:t>
      </w:r>
      <w:r w:rsidR="00AB6C13" w:rsidRPr="00AB6C13">
        <w:rPr>
          <w:color w:val="000000"/>
          <w:sz w:val="28"/>
          <w:szCs w:val="28"/>
        </w:rPr>
        <w:t xml:space="preserve"> Выбор педагогически обоснованных форм, методов, средств реализации </w:t>
      </w:r>
      <w:r>
        <w:rPr>
          <w:color w:val="000000"/>
          <w:sz w:val="28"/>
          <w:szCs w:val="28"/>
        </w:rPr>
        <w:t>П</w:t>
      </w:r>
      <w:r w:rsidR="00AB6C13" w:rsidRPr="00AB6C13">
        <w:rPr>
          <w:color w:val="000000"/>
          <w:sz w:val="28"/>
          <w:szCs w:val="28"/>
        </w:rPr>
        <w:t>рограммы, адекватных образовательным потребностям и предпочтениям детей, их соотношение и интеграция при решении задач воспитания и обучения</w:t>
      </w:r>
      <w:r w:rsidR="00760400">
        <w:rPr>
          <w:color w:val="000000"/>
          <w:sz w:val="28"/>
          <w:szCs w:val="28"/>
        </w:rPr>
        <w:t xml:space="preserve"> обеспечивает их вариативность.</w:t>
      </w:r>
    </w:p>
    <w:p w14:paraId="184CF178" w14:textId="77777777" w:rsidR="00771888" w:rsidRDefault="00771888" w:rsidP="00C25AB2">
      <w:pPr>
        <w:shd w:val="clear" w:color="auto" w:fill="FFFFFF"/>
        <w:spacing w:after="0" w:line="240" w:lineRule="auto"/>
        <w:ind w:firstLine="851"/>
        <w:jc w:val="center"/>
        <w:rPr>
          <w:rFonts w:ascii="Times New Roman" w:eastAsia="Calibri" w:hAnsi="Times New Roman" w:cs="Times New Roman"/>
          <w:b/>
          <w:spacing w:val="-2"/>
          <w:sz w:val="24"/>
          <w:szCs w:val="24"/>
        </w:rPr>
      </w:pPr>
    </w:p>
    <w:p w14:paraId="5AD834E0" w14:textId="77777777" w:rsidR="00D07E76" w:rsidRPr="00D07E76" w:rsidRDefault="00D07E76" w:rsidP="00C25AB2">
      <w:pPr>
        <w:shd w:val="clear" w:color="auto" w:fill="FFFFFF"/>
        <w:spacing w:after="0" w:line="240" w:lineRule="auto"/>
        <w:ind w:firstLine="851"/>
        <w:jc w:val="center"/>
        <w:rPr>
          <w:rFonts w:ascii="Times New Roman" w:eastAsia="Calibri" w:hAnsi="Times New Roman" w:cs="Times New Roman"/>
          <w:b/>
          <w:spacing w:val="-2"/>
          <w:sz w:val="28"/>
          <w:szCs w:val="28"/>
        </w:rPr>
      </w:pPr>
      <w:r w:rsidRPr="00D07E76">
        <w:rPr>
          <w:rFonts w:ascii="Times New Roman" w:eastAsia="Calibri" w:hAnsi="Times New Roman" w:cs="Times New Roman"/>
          <w:b/>
          <w:spacing w:val="-2"/>
          <w:sz w:val="28"/>
          <w:szCs w:val="28"/>
        </w:rPr>
        <w:t>Формы работы по образовательным областям</w:t>
      </w:r>
    </w:p>
    <w:p w14:paraId="33715CA1" w14:textId="77777777" w:rsidR="00D07E76" w:rsidRPr="00D07E76" w:rsidRDefault="00D07E76" w:rsidP="00C25AB2">
      <w:pPr>
        <w:shd w:val="clear" w:color="auto" w:fill="FFFFFF"/>
        <w:spacing w:after="0" w:line="240" w:lineRule="auto"/>
        <w:ind w:firstLine="851"/>
        <w:jc w:val="center"/>
        <w:rPr>
          <w:rFonts w:ascii="Times New Roman" w:eastAsia="Calibri" w:hAnsi="Times New Roman" w:cs="Times New Roman"/>
          <w:b/>
          <w:spacing w:val="-2"/>
          <w:sz w:val="24"/>
          <w:szCs w:val="24"/>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1658"/>
      </w:tblGrid>
      <w:tr w:rsidR="00D07E76" w:rsidRPr="00D07E76" w14:paraId="09F7D3F9" w14:textId="77777777" w:rsidTr="00760400">
        <w:trPr>
          <w:trHeight w:val="210"/>
        </w:trPr>
        <w:tc>
          <w:tcPr>
            <w:tcW w:w="3510" w:type="dxa"/>
            <w:vMerge w:val="restart"/>
            <w:shd w:val="clear" w:color="auto" w:fill="auto"/>
          </w:tcPr>
          <w:p w14:paraId="1EFB4B81" w14:textId="77777777" w:rsidR="00D07E76" w:rsidRPr="00D07E76" w:rsidRDefault="00D07E76" w:rsidP="00C25AB2">
            <w:pPr>
              <w:shd w:val="clear" w:color="auto" w:fill="FFFFFF"/>
              <w:spacing w:after="0" w:line="240" w:lineRule="auto"/>
              <w:ind w:left="34"/>
              <w:rPr>
                <w:rFonts w:ascii="Times New Roman" w:eastAsia="Calibri" w:hAnsi="Times New Roman" w:cs="Times New Roman"/>
                <w:b/>
                <w:sz w:val="24"/>
                <w:szCs w:val="24"/>
              </w:rPr>
            </w:pPr>
            <w:r w:rsidRPr="00D07E76">
              <w:rPr>
                <w:rFonts w:ascii="Times New Roman" w:hAnsi="Times New Roman" w:cs="Times New Roman"/>
                <w:b/>
                <w:sz w:val="24"/>
                <w:szCs w:val="24"/>
              </w:rPr>
              <w:t>Н</w:t>
            </w:r>
            <w:r w:rsidRPr="00D07E76">
              <w:rPr>
                <w:rFonts w:ascii="Times New Roman" w:eastAsia="Calibri" w:hAnsi="Times New Roman" w:cs="Times New Roman"/>
                <w:b/>
                <w:sz w:val="24"/>
                <w:szCs w:val="24"/>
              </w:rPr>
              <w:t>аправления развития и образования детей (далее - образовательные области)</w:t>
            </w:r>
          </w:p>
        </w:tc>
        <w:tc>
          <w:tcPr>
            <w:tcW w:w="11658" w:type="dxa"/>
            <w:tcBorders>
              <w:bottom w:val="nil"/>
            </w:tcBorders>
            <w:shd w:val="clear" w:color="auto" w:fill="auto"/>
          </w:tcPr>
          <w:p w14:paraId="298C647D" w14:textId="77777777" w:rsidR="00D07E76" w:rsidRPr="00D07E76" w:rsidRDefault="00D07E76" w:rsidP="00C25AB2">
            <w:pPr>
              <w:spacing w:after="0" w:line="240" w:lineRule="auto"/>
              <w:ind w:firstLine="851"/>
              <w:rPr>
                <w:rFonts w:ascii="Times New Roman" w:eastAsia="Calibri" w:hAnsi="Times New Roman" w:cs="Times New Roman"/>
                <w:b/>
                <w:bCs/>
                <w:spacing w:val="-7"/>
                <w:sz w:val="24"/>
                <w:szCs w:val="24"/>
              </w:rPr>
            </w:pPr>
            <w:r>
              <w:rPr>
                <w:rFonts w:ascii="Times New Roman" w:eastAsia="Calibri" w:hAnsi="Times New Roman" w:cs="Times New Roman"/>
                <w:b/>
                <w:bCs/>
                <w:spacing w:val="-7"/>
                <w:sz w:val="24"/>
                <w:szCs w:val="24"/>
              </w:rPr>
              <w:t xml:space="preserve">             </w:t>
            </w:r>
            <w:r w:rsidRPr="00D07E76">
              <w:rPr>
                <w:rFonts w:ascii="Times New Roman" w:eastAsia="Calibri" w:hAnsi="Times New Roman" w:cs="Times New Roman"/>
                <w:b/>
                <w:bCs/>
                <w:spacing w:val="-7"/>
                <w:sz w:val="24"/>
                <w:szCs w:val="24"/>
              </w:rPr>
              <w:t>Формы работы</w:t>
            </w:r>
          </w:p>
        </w:tc>
      </w:tr>
      <w:tr w:rsidR="00D07E76" w:rsidRPr="00D07E76" w14:paraId="4D55D044" w14:textId="77777777" w:rsidTr="00760400">
        <w:trPr>
          <w:trHeight w:val="107"/>
        </w:trPr>
        <w:tc>
          <w:tcPr>
            <w:tcW w:w="3510" w:type="dxa"/>
            <w:vMerge/>
            <w:shd w:val="clear" w:color="auto" w:fill="auto"/>
          </w:tcPr>
          <w:p w14:paraId="038BB2A8" w14:textId="77777777" w:rsidR="00D07E76" w:rsidRPr="00D07E76" w:rsidRDefault="00D07E76" w:rsidP="00C25AB2">
            <w:pPr>
              <w:spacing w:after="0" w:line="240" w:lineRule="auto"/>
              <w:ind w:left="34"/>
              <w:rPr>
                <w:rFonts w:ascii="Times New Roman" w:eastAsia="Calibri" w:hAnsi="Times New Roman" w:cs="Times New Roman"/>
                <w:b/>
                <w:bCs/>
                <w:i/>
                <w:spacing w:val="-7"/>
                <w:sz w:val="24"/>
                <w:szCs w:val="24"/>
              </w:rPr>
            </w:pPr>
          </w:p>
        </w:tc>
        <w:tc>
          <w:tcPr>
            <w:tcW w:w="11658" w:type="dxa"/>
            <w:tcBorders>
              <w:top w:val="nil"/>
            </w:tcBorders>
            <w:shd w:val="clear" w:color="auto" w:fill="auto"/>
          </w:tcPr>
          <w:p w14:paraId="2151772D" w14:textId="77777777" w:rsidR="00D07E76" w:rsidRPr="00D07E76" w:rsidRDefault="00D07E76" w:rsidP="00C25AB2">
            <w:pPr>
              <w:spacing w:after="0" w:line="240" w:lineRule="auto"/>
              <w:rPr>
                <w:rFonts w:ascii="Times New Roman" w:eastAsia="Calibri" w:hAnsi="Times New Roman" w:cs="Times New Roman"/>
                <w:b/>
                <w:bCs/>
                <w:spacing w:val="-7"/>
                <w:sz w:val="24"/>
                <w:szCs w:val="24"/>
              </w:rPr>
            </w:pPr>
          </w:p>
        </w:tc>
      </w:tr>
      <w:tr w:rsidR="00D07E76" w:rsidRPr="00D07E76" w14:paraId="690760B2" w14:textId="77777777" w:rsidTr="00760400">
        <w:trPr>
          <w:trHeight w:val="210"/>
        </w:trPr>
        <w:tc>
          <w:tcPr>
            <w:tcW w:w="3510" w:type="dxa"/>
            <w:shd w:val="clear" w:color="auto" w:fill="auto"/>
          </w:tcPr>
          <w:p w14:paraId="70238F27" w14:textId="77777777" w:rsidR="00D07E76" w:rsidRPr="00D07E76" w:rsidRDefault="00D07E76" w:rsidP="00C25AB2">
            <w:pPr>
              <w:spacing w:after="0" w:line="240" w:lineRule="auto"/>
              <w:ind w:left="34"/>
              <w:rPr>
                <w:rFonts w:ascii="Times New Roman" w:hAnsi="Times New Roman" w:cs="Times New Roman"/>
                <w:sz w:val="24"/>
                <w:szCs w:val="24"/>
              </w:rPr>
            </w:pPr>
            <w:r w:rsidRPr="00D07E76">
              <w:rPr>
                <w:rFonts w:ascii="Times New Roman" w:eastAsia="Calibri" w:hAnsi="Times New Roman" w:cs="Times New Roman"/>
                <w:sz w:val="24"/>
                <w:szCs w:val="24"/>
              </w:rPr>
              <w:t>Физическое</w:t>
            </w:r>
          </w:p>
          <w:p w14:paraId="1F37ABD4" w14:textId="77777777" w:rsidR="00D07E76" w:rsidRPr="00D07E76" w:rsidRDefault="00D07E76" w:rsidP="00C25AB2">
            <w:pPr>
              <w:spacing w:after="0" w:line="240" w:lineRule="auto"/>
              <w:ind w:left="34"/>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tc>
        <w:tc>
          <w:tcPr>
            <w:tcW w:w="11658" w:type="dxa"/>
            <w:shd w:val="clear" w:color="auto" w:fill="auto"/>
          </w:tcPr>
          <w:p w14:paraId="35C7A3C8"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Физкультурное занятие</w:t>
            </w:r>
          </w:p>
          <w:p w14:paraId="46E2F93C"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Утренняя гимнастика</w:t>
            </w:r>
          </w:p>
          <w:p w14:paraId="0C805AE0"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14:paraId="332B0251"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14:paraId="1404A715"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14:paraId="118A9950"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Чтение</w:t>
            </w:r>
          </w:p>
          <w:p w14:paraId="0D284CE2"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14:paraId="5E1A4421"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14:paraId="30B49183" w14:textId="77777777" w:rsidR="00D07E76" w:rsidRPr="00D07E76" w:rsidRDefault="00D07E76" w:rsidP="00C25AB2">
            <w:pPr>
              <w:tabs>
                <w:tab w:val="num" w:pos="252"/>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Контрольно-диагностическая деятельность</w:t>
            </w:r>
          </w:p>
          <w:p w14:paraId="1A3F1B2B" w14:textId="77777777" w:rsidR="00D07E76" w:rsidRPr="00D07E76" w:rsidRDefault="00D07E76" w:rsidP="00C25AB2">
            <w:pPr>
              <w:tabs>
                <w:tab w:val="num" w:pos="252"/>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Спортивные и физкультурные досуги</w:t>
            </w:r>
          </w:p>
          <w:p w14:paraId="02020C87"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Спортивные состязания</w:t>
            </w:r>
          </w:p>
          <w:p w14:paraId="23A74A98" w14:textId="77777777" w:rsidR="00D07E76" w:rsidRPr="00D07E76" w:rsidRDefault="00D07E76" w:rsidP="00C25AB2">
            <w:pPr>
              <w:tabs>
                <w:tab w:val="num" w:pos="252"/>
              </w:tabs>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деятельность взрослого и детей тематического характера</w:t>
            </w:r>
          </w:p>
          <w:p w14:paraId="63E581DC"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14:paraId="76B3C131"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tc>
      </w:tr>
      <w:tr w:rsidR="00D07E76" w:rsidRPr="00D07E76" w14:paraId="44CBE068" w14:textId="77777777" w:rsidTr="00760400">
        <w:trPr>
          <w:trHeight w:val="210"/>
        </w:trPr>
        <w:tc>
          <w:tcPr>
            <w:tcW w:w="3510" w:type="dxa"/>
            <w:shd w:val="clear" w:color="auto" w:fill="auto"/>
          </w:tcPr>
          <w:p w14:paraId="5B157C15" w14:textId="77777777" w:rsidR="00D07E76" w:rsidRPr="00D07E76" w:rsidRDefault="00D07E76" w:rsidP="00C25AB2">
            <w:pPr>
              <w:spacing w:after="0" w:line="240" w:lineRule="auto"/>
              <w:ind w:left="34"/>
              <w:rPr>
                <w:rFonts w:ascii="Times New Roman" w:eastAsia="Calibri" w:hAnsi="Times New Roman" w:cs="Times New Roman"/>
                <w:sz w:val="24"/>
                <w:szCs w:val="24"/>
              </w:rPr>
            </w:pPr>
            <w:r w:rsidRPr="00D07E76">
              <w:rPr>
                <w:rFonts w:ascii="Times New Roman" w:eastAsia="Calibri" w:hAnsi="Times New Roman" w:cs="Times New Roman"/>
                <w:sz w:val="24"/>
                <w:szCs w:val="24"/>
              </w:rPr>
              <w:lastRenderedPageBreak/>
              <w:t>Социально-коммуникативное</w:t>
            </w:r>
          </w:p>
        </w:tc>
        <w:tc>
          <w:tcPr>
            <w:tcW w:w="11658" w:type="dxa"/>
            <w:shd w:val="clear" w:color="auto" w:fill="auto"/>
          </w:tcPr>
          <w:p w14:paraId="62460F4A"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Индивидуальная игра.</w:t>
            </w:r>
          </w:p>
          <w:p w14:paraId="34C565AC"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с воспитателем игра.</w:t>
            </w:r>
          </w:p>
          <w:p w14:paraId="13DA3E85"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со сверстниками игра</w:t>
            </w:r>
          </w:p>
          <w:p w14:paraId="369D2F49"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14:paraId="472BDB7C"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Чтение</w:t>
            </w:r>
          </w:p>
          <w:p w14:paraId="78900753"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14:paraId="4875EED7"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Наблюдение</w:t>
            </w:r>
          </w:p>
          <w:p w14:paraId="6F589953"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Педагогическая ситуация.</w:t>
            </w:r>
          </w:p>
          <w:p w14:paraId="34FF0295"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Экскурсия</w:t>
            </w:r>
          </w:p>
          <w:p w14:paraId="3612EAAB"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Ситуация морального выбора.</w:t>
            </w:r>
          </w:p>
          <w:p w14:paraId="0EC1621D" w14:textId="77777777" w:rsidR="00D07E76" w:rsidRPr="00D07E76" w:rsidRDefault="00D07E76" w:rsidP="00C25AB2">
            <w:pPr>
              <w:spacing w:after="0" w:line="240" w:lineRule="auto"/>
              <w:rPr>
                <w:rFonts w:ascii="Times New Roman"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14:paraId="2BDDAAA8"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14:paraId="71E8CABE"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Праздник</w:t>
            </w:r>
          </w:p>
          <w:p w14:paraId="0AB6C174"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Совместные действия</w:t>
            </w:r>
          </w:p>
          <w:p w14:paraId="20283E4F"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14:paraId="42EB14E5"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Проектная деятельность</w:t>
            </w:r>
          </w:p>
          <w:p w14:paraId="4F8D77DF" w14:textId="77777777" w:rsidR="00D07E76" w:rsidRPr="00D07E76" w:rsidRDefault="00D07E76" w:rsidP="00C25AB2">
            <w:pPr>
              <w:tabs>
                <w:tab w:val="num" w:pos="0"/>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Просмотр и анализ мультфильмов, видеофильмов, телепередач.</w:t>
            </w:r>
          </w:p>
          <w:p w14:paraId="013C8852"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Экспериментирование</w:t>
            </w:r>
          </w:p>
          <w:p w14:paraId="0A467142"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Поручение и задание</w:t>
            </w:r>
          </w:p>
          <w:p w14:paraId="4B739EAF"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Дежурство.</w:t>
            </w:r>
          </w:p>
          <w:p w14:paraId="2D9B7D46" w14:textId="77777777" w:rsidR="00D07E76" w:rsidRPr="00D07E76" w:rsidRDefault="00D07E76" w:rsidP="00C25AB2">
            <w:pPr>
              <w:tabs>
                <w:tab w:val="num" w:pos="0"/>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деятельность взрослого и детей тематического характера</w:t>
            </w:r>
          </w:p>
          <w:p w14:paraId="4121B28F"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tc>
      </w:tr>
      <w:tr w:rsidR="00D07E76" w:rsidRPr="00D07E76" w14:paraId="24C3B497" w14:textId="77777777" w:rsidTr="00760400">
        <w:trPr>
          <w:trHeight w:val="210"/>
        </w:trPr>
        <w:tc>
          <w:tcPr>
            <w:tcW w:w="3510" w:type="dxa"/>
            <w:shd w:val="clear" w:color="auto" w:fill="auto"/>
          </w:tcPr>
          <w:p w14:paraId="5C6CC20F" w14:textId="77777777" w:rsidR="00D07E76" w:rsidRPr="00D07E76" w:rsidRDefault="00D07E76" w:rsidP="00C25AB2">
            <w:pPr>
              <w:spacing w:after="0" w:line="240" w:lineRule="auto"/>
              <w:ind w:left="34"/>
              <w:rPr>
                <w:rFonts w:ascii="Times New Roman" w:hAnsi="Times New Roman" w:cs="Times New Roman"/>
                <w:sz w:val="24"/>
                <w:szCs w:val="24"/>
              </w:rPr>
            </w:pPr>
            <w:r w:rsidRPr="00D07E76">
              <w:rPr>
                <w:rFonts w:ascii="Times New Roman" w:eastAsia="Calibri" w:hAnsi="Times New Roman" w:cs="Times New Roman"/>
                <w:sz w:val="24"/>
                <w:szCs w:val="24"/>
              </w:rPr>
              <w:t>Речевое</w:t>
            </w:r>
          </w:p>
          <w:p w14:paraId="535D8FD7" w14:textId="77777777" w:rsidR="00D07E76" w:rsidRPr="00D07E76" w:rsidRDefault="00D07E76" w:rsidP="00C25AB2">
            <w:pPr>
              <w:spacing w:after="0" w:line="240" w:lineRule="auto"/>
              <w:ind w:firstLine="37"/>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p w14:paraId="47641581"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p w14:paraId="6599CD01"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p w14:paraId="585A82B8"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p w14:paraId="2355A124"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p w14:paraId="2713A2D1"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p w14:paraId="375A035E"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p w14:paraId="13400604"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p w14:paraId="1A338B44"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p w14:paraId="467271F1"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p w14:paraId="2F89F3E8" w14:textId="77777777" w:rsidR="00D07E76" w:rsidRPr="00D07E76" w:rsidRDefault="00D07E76" w:rsidP="00C25AB2">
            <w:pPr>
              <w:spacing w:after="0" w:line="240" w:lineRule="auto"/>
              <w:ind w:firstLine="851"/>
              <w:rPr>
                <w:rFonts w:ascii="Times New Roman" w:eastAsia="Calibri" w:hAnsi="Times New Roman" w:cs="Times New Roman"/>
                <w:sz w:val="24"/>
                <w:szCs w:val="24"/>
              </w:rPr>
            </w:pPr>
          </w:p>
        </w:tc>
        <w:tc>
          <w:tcPr>
            <w:tcW w:w="11658" w:type="dxa"/>
            <w:shd w:val="clear" w:color="auto" w:fill="auto"/>
          </w:tcPr>
          <w:p w14:paraId="5A5EDE73"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Чтение</w:t>
            </w:r>
          </w:p>
          <w:p w14:paraId="0488D373"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14:paraId="102484F3"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14:paraId="640D0B28"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Решение проблемных ситуаций.</w:t>
            </w:r>
          </w:p>
          <w:p w14:paraId="6371F62A"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Разговор с детьми</w:t>
            </w:r>
          </w:p>
          <w:p w14:paraId="25FD9408"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14:paraId="0C24CA88"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14:paraId="7A7A6BCA"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Создание коллекций</w:t>
            </w:r>
          </w:p>
          <w:p w14:paraId="458620EA"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Интегративная деятельность</w:t>
            </w:r>
          </w:p>
          <w:p w14:paraId="45A986A7"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Обсуждение</w:t>
            </w:r>
          </w:p>
          <w:p w14:paraId="139F7FC0"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14:paraId="68F49C60"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Инсценирование</w:t>
            </w:r>
          </w:p>
          <w:p w14:paraId="0B1FEE7D"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Ситуативный разговор с детьми</w:t>
            </w:r>
          </w:p>
          <w:p w14:paraId="630CDC31"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Сочинение загадок</w:t>
            </w:r>
          </w:p>
          <w:p w14:paraId="7F683923"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p w14:paraId="5C64DEC9"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-Использование</w:t>
            </w:r>
            <w:r w:rsidRPr="00D07E76">
              <w:rPr>
                <w:rFonts w:ascii="Times New Roman" w:eastAsia="Calibri" w:hAnsi="Times New Roman" w:cs="Times New Roman"/>
                <w:sz w:val="24"/>
                <w:szCs w:val="24"/>
              </w:rPr>
              <w:t xml:space="preserve">    различных видов театра</w:t>
            </w:r>
          </w:p>
        </w:tc>
      </w:tr>
      <w:tr w:rsidR="00D07E76" w:rsidRPr="00D07E76" w14:paraId="7033210A" w14:textId="77777777" w:rsidTr="00760400">
        <w:trPr>
          <w:trHeight w:val="221"/>
        </w:trPr>
        <w:tc>
          <w:tcPr>
            <w:tcW w:w="3510" w:type="dxa"/>
            <w:shd w:val="clear" w:color="auto" w:fill="auto"/>
          </w:tcPr>
          <w:p w14:paraId="02F3CA18"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lastRenderedPageBreak/>
              <w:t>Познавательное развитие</w:t>
            </w:r>
          </w:p>
        </w:tc>
        <w:tc>
          <w:tcPr>
            <w:tcW w:w="11658" w:type="dxa"/>
            <w:shd w:val="clear" w:color="auto" w:fill="auto"/>
          </w:tcPr>
          <w:p w14:paraId="5D9CA7E6"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Создание коллекций</w:t>
            </w:r>
          </w:p>
          <w:p w14:paraId="5DE210B3"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14:paraId="44A79452"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Исследовательская деятельность.</w:t>
            </w:r>
          </w:p>
          <w:p w14:paraId="6BF1D9D7"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Конструирование</w:t>
            </w:r>
          </w:p>
          <w:p w14:paraId="383EF4F5"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Экспериментирование</w:t>
            </w:r>
          </w:p>
          <w:p w14:paraId="62482B8D"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Развивающая игра</w:t>
            </w:r>
          </w:p>
          <w:p w14:paraId="05BBA42E"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Наблюдение</w:t>
            </w:r>
          </w:p>
          <w:p w14:paraId="0A963807"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p w14:paraId="3FF02AAD"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14:paraId="7BA20948"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14:paraId="124B1894"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14:paraId="65FA9E56"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Экскурсии </w:t>
            </w:r>
          </w:p>
          <w:p w14:paraId="5A992866"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Коллекционирование </w:t>
            </w:r>
          </w:p>
          <w:p w14:paraId="40AFC51E"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Моделирование </w:t>
            </w:r>
          </w:p>
          <w:p w14:paraId="3229F79A"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Реализация проекта </w:t>
            </w:r>
          </w:p>
          <w:p w14:paraId="0F0C9169"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Игры с правилами </w:t>
            </w:r>
          </w:p>
        </w:tc>
      </w:tr>
      <w:tr w:rsidR="00D07E76" w:rsidRPr="00D07E76" w14:paraId="63EECF54" w14:textId="77777777" w:rsidTr="00760400">
        <w:trPr>
          <w:trHeight w:val="442"/>
        </w:trPr>
        <w:tc>
          <w:tcPr>
            <w:tcW w:w="3510" w:type="dxa"/>
            <w:shd w:val="clear" w:color="auto" w:fill="auto"/>
          </w:tcPr>
          <w:p w14:paraId="748769CD"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Художественно- эстетическое</w:t>
            </w:r>
          </w:p>
          <w:p w14:paraId="09F2D057" w14:textId="77777777" w:rsidR="00D07E76" w:rsidRPr="00D07E76" w:rsidRDefault="00D07E76" w:rsidP="00C25AB2">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tc>
        <w:tc>
          <w:tcPr>
            <w:tcW w:w="11658" w:type="dxa"/>
            <w:shd w:val="clear" w:color="auto" w:fill="auto"/>
          </w:tcPr>
          <w:p w14:paraId="432F5E9D"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Изготовление украшений для группового помещения к праздни</w:t>
            </w:r>
            <w:r w:rsidRPr="00D07E76">
              <w:rPr>
                <w:rFonts w:ascii="Times New Roman" w:hAnsi="Times New Roman" w:cs="Times New Roman"/>
                <w:sz w:val="24"/>
                <w:szCs w:val="24"/>
              </w:rPr>
              <w:t xml:space="preserve">кам </w:t>
            </w:r>
            <w:r w:rsidRPr="00D07E76">
              <w:rPr>
                <w:rFonts w:ascii="Times New Roman" w:eastAsia="Calibri" w:hAnsi="Times New Roman" w:cs="Times New Roman"/>
                <w:sz w:val="24"/>
                <w:szCs w:val="24"/>
              </w:rPr>
              <w:t xml:space="preserve">предметов для игры, сувениров, предметов для познавательно-исследовательской деятельности. </w:t>
            </w:r>
          </w:p>
          <w:p w14:paraId="0B4D920B"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Создание макетов, коллекций и их    оформление</w:t>
            </w:r>
          </w:p>
          <w:p w14:paraId="39E85DC7"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Рассматривание эстетически     привлекательных предметов </w:t>
            </w:r>
          </w:p>
          <w:p w14:paraId="22627476"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14:paraId="361A8C30"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Организация выставок</w:t>
            </w:r>
          </w:p>
          <w:p w14:paraId="3380E58E"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Слушание соответствующей возрасту народной, классической, детской музыки</w:t>
            </w:r>
          </w:p>
          <w:p w14:paraId="72F34370"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Музыкально- дидактическая игра</w:t>
            </w:r>
          </w:p>
          <w:p w14:paraId="796F0B22"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 интегративного характера, элементарного музыковедческого содержания)</w:t>
            </w:r>
          </w:p>
          <w:p w14:paraId="340B0379"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14:paraId="259116FE" w14:textId="2FD29462"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w:t>
            </w:r>
            <w:r w:rsidR="00EC7643">
              <w:rPr>
                <w:rFonts w:ascii="Times New Roman" w:eastAsia="Calibri" w:hAnsi="Times New Roman" w:cs="Times New Roman"/>
                <w:sz w:val="24"/>
                <w:szCs w:val="24"/>
              </w:rPr>
              <w:t>ое и индивидуальное</w:t>
            </w:r>
            <w:r w:rsidRPr="00D07E76">
              <w:rPr>
                <w:rFonts w:ascii="Times New Roman" w:eastAsia="Calibri" w:hAnsi="Times New Roman" w:cs="Times New Roman"/>
                <w:sz w:val="24"/>
                <w:szCs w:val="24"/>
              </w:rPr>
              <w:t xml:space="preserve"> музыкальное исполнение</w:t>
            </w:r>
          </w:p>
          <w:p w14:paraId="4A2BE68A"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Музыкальное упражнение.</w:t>
            </w:r>
          </w:p>
          <w:p w14:paraId="113814ED"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Попевка, распевка</w:t>
            </w:r>
          </w:p>
          <w:p w14:paraId="2F8784F1"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Двигательный, пластический танцевальный этюд</w:t>
            </w:r>
          </w:p>
          <w:p w14:paraId="7D03D7E8"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Танец</w:t>
            </w:r>
          </w:p>
          <w:p w14:paraId="177ECEA1"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Творческое задание</w:t>
            </w:r>
          </w:p>
          <w:p w14:paraId="76C9A6F7"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Концерт- импровизация</w:t>
            </w:r>
          </w:p>
          <w:p w14:paraId="31173F94" w14:textId="77777777" w:rsidR="00D07E76" w:rsidRPr="00D07E76" w:rsidRDefault="00D07E76" w:rsidP="00C25AB2">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Музыкальная сюжетная игра</w:t>
            </w:r>
          </w:p>
        </w:tc>
      </w:tr>
    </w:tbl>
    <w:p w14:paraId="5B94BD0E" w14:textId="77777777" w:rsidR="00D07E76" w:rsidRDefault="00D07E76" w:rsidP="00C25AB2">
      <w:pPr>
        <w:spacing w:after="0" w:line="240" w:lineRule="auto"/>
        <w:jc w:val="both"/>
        <w:rPr>
          <w:rFonts w:ascii="Times New Roman" w:hAnsi="Times New Roman" w:cs="Times New Roman"/>
          <w:b/>
          <w:sz w:val="28"/>
          <w:szCs w:val="28"/>
        </w:rPr>
      </w:pPr>
    </w:p>
    <w:p w14:paraId="74259F5E" w14:textId="77777777" w:rsidR="00773CA4" w:rsidRPr="00773CA4" w:rsidRDefault="00773CA4" w:rsidP="00C25AB2">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2.2.2.7. Особенности образовательной деятельности разных видов и культурных практик</w:t>
      </w:r>
    </w:p>
    <w:p w14:paraId="625FDED2"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D07E76">
        <w:rPr>
          <w:color w:val="000000"/>
          <w:sz w:val="28"/>
          <w:szCs w:val="28"/>
        </w:rPr>
        <w:t>Образовательная деятельность включает:</w:t>
      </w:r>
    </w:p>
    <w:p w14:paraId="12F3F9EE"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81" w:name="101639"/>
      <w:bookmarkEnd w:id="281"/>
      <w:r w:rsidRPr="00D07E76">
        <w:rPr>
          <w:color w:val="000000"/>
          <w:sz w:val="28"/>
          <w:szCs w:val="28"/>
        </w:rPr>
        <w:t>образовательную деятельность, осуществляемую в процессе организации различных видов детской деятельности;</w:t>
      </w:r>
    </w:p>
    <w:p w14:paraId="34C7D88F"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82" w:name="101640"/>
      <w:bookmarkEnd w:id="282"/>
      <w:r w:rsidRPr="00D07E76">
        <w:rPr>
          <w:color w:val="000000"/>
          <w:sz w:val="28"/>
          <w:szCs w:val="28"/>
        </w:rPr>
        <w:t>образовательную деятельность, осуществляемую в ходе режимных процессов;</w:t>
      </w:r>
    </w:p>
    <w:p w14:paraId="71CBA928"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83" w:name="101641"/>
      <w:bookmarkEnd w:id="283"/>
      <w:r w:rsidRPr="00D07E76">
        <w:rPr>
          <w:color w:val="000000"/>
          <w:sz w:val="28"/>
          <w:szCs w:val="28"/>
        </w:rPr>
        <w:t>самостоятельную деятельность детей;</w:t>
      </w:r>
    </w:p>
    <w:p w14:paraId="2D25611D"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84" w:name="101642"/>
      <w:bookmarkEnd w:id="284"/>
      <w:r w:rsidRPr="00D07E76">
        <w:rPr>
          <w:color w:val="000000"/>
          <w:sz w:val="28"/>
          <w:szCs w:val="28"/>
        </w:rPr>
        <w:t>взаимодействие с семьями детей по реализации образовательной программы.</w:t>
      </w:r>
    </w:p>
    <w:p w14:paraId="0E0B5980" w14:textId="3FE40452"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85" w:name="101643"/>
      <w:bookmarkEnd w:id="285"/>
      <w:r>
        <w:rPr>
          <w:color w:val="000000"/>
          <w:sz w:val="28"/>
          <w:szCs w:val="28"/>
        </w:rPr>
        <w:t xml:space="preserve">        </w:t>
      </w:r>
      <w:r w:rsidRPr="00D07E76">
        <w:rPr>
          <w:color w:val="000000"/>
          <w:sz w:val="28"/>
          <w:szCs w:val="28"/>
        </w:rPr>
        <w:t xml:space="preserve"> 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выб</w:t>
      </w:r>
      <w:r w:rsidR="00CB54EA">
        <w:rPr>
          <w:color w:val="000000"/>
          <w:sz w:val="28"/>
          <w:szCs w:val="28"/>
        </w:rPr>
        <w:t>и</w:t>
      </w:r>
      <w:r w:rsidRPr="00D07E76">
        <w:rPr>
          <w:color w:val="000000"/>
          <w:sz w:val="28"/>
          <w:szCs w:val="28"/>
        </w:rPr>
        <w:t>ра</w:t>
      </w:r>
      <w:r w:rsidR="00DE3567">
        <w:rPr>
          <w:color w:val="000000"/>
          <w:sz w:val="28"/>
          <w:szCs w:val="28"/>
        </w:rPr>
        <w:t>ются</w:t>
      </w:r>
      <w:r w:rsidRPr="00D07E76">
        <w:rPr>
          <w:color w:val="000000"/>
          <w:sz w:val="28"/>
          <w:szCs w:val="28"/>
        </w:rPr>
        <w:t xml:space="preserve"> один или несколько вариантов совместной деятельности:</w:t>
      </w:r>
    </w:p>
    <w:p w14:paraId="64752D4F"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86" w:name="101644"/>
      <w:bookmarkEnd w:id="286"/>
      <w:r w:rsidRPr="00D07E76">
        <w:rPr>
          <w:color w:val="000000"/>
          <w:sz w:val="28"/>
          <w:szCs w:val="28"/>
        </w:rPr>
        <w:t>1) совместная деятельность педагога с ребенком, где, взаимодействуя с ребенком, он выполняет функции педагога: обучает ребенка чему-то новому;</w:t>
      </w:r>
    </w:p>
    <w:p w14:paraId="7E58172C"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87" w:name="101645"/>
      <w:bookmarkEnd w:id="287"/>
      <w:r w:rsidRPr="00D07E76">
        <w:rPr>
          <w:color w:val="000000"/>
          <w:sz w:val="28"/>
          <w:szCs w:val="28"/>
        </w:rPr>
        <w:t>2) совместная деятельность ребенка с педагогом, при которой ребенок и педагог - равноправные партнеры;</w:t>
      </w:r>
    </w:p>
    <w:p w14:paraId="147DED45"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88" w:name="101646"/>
      <w:bookmarkEnd w:id="288"/>
      <w:r w:rsidRPr="00D07E76">
        <w:rPr>
          <w:color w:val="000000"/>
          <w:sz w:val="28"/>
          <w:szCs w:val="28"/>
        </w:rPr>
        <w:t>3) совместная деятельность группы детей под руководством педагога, который на правах участника деятельности на всех этапах ее выполнения (от планирования до завершения) направляет совместную деятельность группы детей;</w:t>
      </w:r>
    </w:p>
    <w:p w14:paraId="3E043454"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89" w:name="101647"/>
      <w:bookmarkEnd w:id="289"/>
      <w:r w:rsidRPr="00D07E76">
        <w:rPr>
          <w:color w:val="000000"/>
          <w:sz w:val="28"/>
          <w:szCs w:val="28"/>
        </w:rPr>
        <w:t>4) 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ее организатора, ставящего задачу группе детей, тем самым актуализируя лидерские ресурсы самих детей;</w:t>
      </w:r>
    </w:p>
    <w:p w14:paraId="42584033"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90" w:name="101648"/>
      <w:bookmarkEnd w:id="290"/>
      <w:r w:rsidRPr="00D07E76">
        <w:rPr>
          <w:color w:val="000000"/>
          <w:sz w:val="28"/>
          <w:szCs w:val="28"/>
        </w:rPr>
        <w:t>5) 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14:paraId="4EA3BB85" w14:textId="01A55CC1" w:rsidR="00D07E76" w:rsidRPr="00D07E76" w:rsidRDefault="00DE3567" w:rsidP="00C25AB2">
      <w:pPr>
        <w:pStyle w:val="pboth"/>
        <w:shd w:val="clear" w:color="auto" w:fill="FFFFFF"/>
        <w:spacing w:before="0" w:beforeAutospacing="0" w:after="0" w:afterAutospacing="0"/>
        <w:jc w:val="both"/>
        <w:rPr>
          <w:color w:val="000000"/>
          <w:sz w:val="28"/>
          <w:szCs w:val="28"/>
        </w:rPr>
      </w:pPr>
      <w:bookmarkStart w:id="291" w:name="101649"/>
      <w:bookmarkEnd w:id="291"/>
      <w:r>
        <w:rPr>
          <w:color w:val="000000"/>
          <w:sz w:val="28"/>
          <w:szCs w:val="28"/>
        </w:rPr>
        <w:t xml:space="preserve">        При о</w:t>
      </w:r>
      <w:r w:rsidR="00D07E76" w:rsidRPr="00D07E76">
        <w:rPr>
          <w:color w:val="000000"/>
          <w:sz w:val="28"/>
          <w:szCs w:val="28"/>
        </w:rPr>
        <w:t>рганиз</w:t>
      </w:r>
      <w:r w:rsidR="007B3A40">
        <w:rPr>
          <w:color w:val="000000"/>
          <w:sz w:val="28"/>
          <w:szCs w:val="28"/>
        </w:rPr>
        <w:t>ации</w:t>
      </w:r>
      <w:r w:rsidR="00D07E76" w:rsidRPr="00D07E76">
        <w:rPr>
          <w:color w:val="000000"/>
          <w:sz w:val="28"/>
          <w:szCs w:val="28"/>
        </w:rPr>
        <w:t xml:space="preserve"> различны</w:t>
      </w:r>
      <w:r>
        <w:rPr>
          <w:color w:val="000000"/>
          <w:sz w:val="28"/>
          <w:szCs w:val="28"/>
        </w:rPr>
        <w:t>х</w:t>
      </w:r>
      <w:r w:rsidR="00D07E76" w:rsidRPr="00D07E76">
        <w:rPr>
          <w:color w:val="000000"/>
          <w:sz w:val="28"/>
          <w:szCs w:val="28"/>
        </w:rPr>
        <w:t xml:space="preserve"> вид</w:t>
      </w:r>
      <w:r>
        <w:rPr>
          <w:color w:val="000000"/>
          <w:sz w:val="28"/>
          <w:szCs w:val="28"/>
        </w:rPr>
        <w:t>ов</w:t>
      </w:r>
      <w:r w:rsidR="00D07E76" w:rsidRPr="00D07E76">
        <w:rPr>
          <w:color w:val="000000"/>
          <w:sz w:val="28"/>
          <w:szCs w:val="28"/>
        </w:rPr>
        <w:t xml:space="preserve"> деятельности, учитывает</w:t>
      </w:r>
      <w:r>
        <w:rPr>
          <w:color w:val="000000"/>
          <w:sz w:val="28"/>
          <w:szCs w:val="28"/>
        </w:rPr>
        <w:t>ся</w:t>
      </w:r>
      <w:r w:rsidR="00D07E76" w:rsidRPr="00D07E76">
        <w:rPr>
          <w:color w:val="000000"/>
          <w:sz w:val="28"/>
          <w:szCs w:val="28"/>
        </w:rPr>
        <w:t xml:space="preserve"> опыт ребенка, его субъектные проявления (самостоятельность, творчество при выборе содержания деятельности и способов его реализации, стремление к </w:t>
      </w:r>
      <w:r w:rsidR="00D07E76" w:rsidRPr="00D07E76">
        <w:rPr>
          <w:color w:val="000000"/>
          <w:sz w:val="28"/>
          <w:szCs w:val="28"/>
        </w:rPr>
        <w:lastRenderedPageBreak/>
        <w:t xml:space="preserve">сотрудничеству с детьми, инициативность и желание заниматься определенным видом деятельности). </w:t>
      </w:r>
      <w:r>
        <w:rPr>
          <w:color w:val="000000"/>
          <w:sz w:val="28"/>
          <w:szCs w:val="28"/>
        </w:rPr>
        <w:t xml:space="preserve"> </w:t>
      </w:r>
      <w:r w:rsidR="00D07E76" w:rsidRPr="00D07E76">
        <w:rPr>
          <w:color w:val="000000"/>
          <w:sz w:val="28"/>
          <w:szCs w:val="28"/>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14:paraId="7A5DB2BB" w14:textId="77777777" w:rsidR="00D07E76" w:rsidRPr="00D07E76" w:rsidRDefault="00A773D5" w:rsidP="00C25AB2">
      <w:pPr>
        <w:pStyle w:val="pboth"/>
        <w:shd w:val="clear" w:color="auto" w:fill="FFFFFF"/>
        <w:spacing w:before="0" w:beforeAutospacing="0" w:after="0" w:afterAutospacing="0"/>
        <w:jc w:val="both"/>
        <w:rPr>
          <w:color w:val="000000"/>
          <w:sz w:val="28"/>
          <w:szCs w:val="28"/>
        </w:rPr>
      </w:pPr>
      <w:bookmarkStart w:id="292" w:name="101651"/>
      <w:bookmarkEnd w:id="292"/>
      <w:r>
        <w:rPr>
          <w:color w:val="000000"/>
          <w:sz w:val="28"/>
          <w:szCs w:val="28"/>
        </w:rPr>
        <w:t xml:space="preserve">        </w:t>
      </w:r>
      <w:r w:rsidR="00D07E76" w:rsidRPr="00D07E76">
        <w:rPr>
          <w:color w:val="000000"/>
          <w:sz w:val="28"/>
          <w:szCs w:val="28"/>
        </w:rPr>
        <w:t xml:space="preserve"> Игра занимает центральное место в жизни ребенка, являясь преобладающим видом его самостоятельной деятельности. В игре закладываются основы личности ребенка,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14:paraId="779EB2D5" w14:textId="77777777" w:rsidR="00D07E76" w:rsidRPr="00D07E76" w:rsidRDefault="00A773D5" w:rsidP="00C25AB2">
      <w:pPr>
        <w:pStyle w:val="pboth"/>
        <w:shd w:val="clear" w:color="auto" w:fill="FFFFFF"/>
        <w:spacing w:before="0" w:beforeAutospacing="0" w:after="0" w:afterAutospacing="0"/>
        <w:jc w:val="both"/>
        <w:rPr>
          <w:color w:val="000000"/>
          <w:sz w:val="28"/>
          <w:szCs w:val="28"/>
        </w:rPr>
      </w:pPr>
      <w:bookmarkStart w:id="293" w:name="101652"/>
      <w:bookmarkEnd w:id="293"/>
      <w:r>
        <w:rPr>
          <w:color w:val="000000"/>
          <w:sz w:val="28"/>
          <w:szCs w:val="28"/>
        </w:rPr>
        <w:t xml:space="preserve">       </w:t>
      </w:r>
      <w:r w:rsidR="00D07E76" w:rsidRPr="00D07E76">
        <w:rPr>
          <w:color w:val="000000"/>
          <w:sz w:val="28"/>
          <w:szCs w:val="28"/>
        </w:rPr>
        <w:t xml:space="preserve"> 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14:paraId="1E3F7BCF" w14:textId="77777777" w:rsidR="00D07E76" w:rsidRPr="00D07E76" w:rsidRDefault="00A773D5" w:rsidP="00C25AB2">
      <w:pPr>
        <w:pStyle w:val="pboth"/>
        <w:shd w:val="clear" w:color="auto" w:fill="FFFFFF"/>
        <w:spacing w:before="0" w:beforeAutospacing="0" w:after="0" w:afterAutospacing="0"/>
        <w:jc w:val="both"/>
        <w:rPr>
          <w:color w:val="000000"/>
          <w:sz w:val="28"/>
          <w:szCs w:val="28"/>
        </w:rPr>
      </w:pPr>
      <w:bookmarkStart w:id="294" w:name="101653"/>
      <w:bookmarkEnd w:id="294"/>
      <w:r>
        <w:rPr>
          <w:color w:val="000000"/>
          <w:sz w:val="28"/>
          <w:szCs w:val="28"/>
        </w:rPr>
        <w:t xml:space="preserve">       </w:t>
      </w:r>
      <w:r w:rsidR="00D07E76" w:rsidRPr="00D07E76">
        <w:rPr>
          <w:color w:val="000000"/>
          <w:sz w:val="28"/>
          <w:szCs w:val="28"/>
        </w:rPr>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ребенка приводит к серьезным проблемам, прежде всего, в социальном развитии детей.</w:t>
      </w:r>
    </w:p>
    <w:p w14:paraId="047D735E" w14:textId="77777777" w:rsidR="00D07E76" w:rsidRPr="00D07E76" w:rsidRDefault="00A773D5" w:rsidP="00C25AB2">
      <w:pPr>
        <w:pStyle w:val="pboth"/>
        <w:shd w:val="clear" w:color="auto" w:fill="FFFFFF"/>
        <w:spacing w:before="0" w:beforeAutospacing="0" w:after="0" w:afterAutospacing="0"/>
        <w:jc w:val="both"/>
        <w:rPr>
          <w:color w:val="000000"/>
          <w:sz w:val="28"/>
          <w:szCs w:val="28"/>
        </w:rPr>
      </w:pPr>
      <w:bookmarkStart w:id="295" w:name="101654"/>
      <w:bookmarkEnd w:id="295"/>
      <w:r>
        <w:rPr>
          <w:color w:val="000000"/>
          <w:sz w:val="28"/>
          <w:szCs w:val="28"/>
        </w:rPr>
        <w:t xml:space="preserve">      </w:t>
      </w:r>
      <w:r w:rsidR="00D07E76" w:rsidRPr="00D07E76">
        <w:rPr>
          <w:color w:val="000000"/>
          <w:sz w:val="28"/>
          <w:szCs w:val="28"/>
        </w:rPr>
        <w:t xml:space="preserve"> Учитывая потенциал игры для разностороннего развития ребенка и становления его личности, педагог максимально использует все варианты ее применения в ДО.</w:t>
      </w:r>
    </w:p>
    <w:p w14:paraId="5BBF9558" w14:textId="77777777" w:rsidR="00D07E76" w:rsidRPr="00D07E76" w:rsidRDefault="00A773D5" w:rsidP="00C25AB2">
      <w:pPr>
        <w:pStyle w:val="pboth"/>
        <w:shd w:val="clear" w:color="auto" w:fill="FFFFFF"/>
        <w:spacing w:before="0" w:beforeAutospacing="0" w:after="0" w:afterAutospacing="0"/>
        <w:jc w:val="both"/>
        <w:rPr>
          <w:color w:val="000000"/>
          <w:sz w:val="28"/>
          <w:szCs w:val="28"/>
        </w:rPr>
      </w:pPr>
      <w:bookmarkStart w:id="296" w:name="101655"/>
      <w:bookmarkEnd w:id="296"/>
      <w:r>
        <w:rPr>
          <w:color w:val="000000"/>
          <w:sz w:val="28"/>
          <w:szCs w:val="28"/>
        </w:rPr>
        <w:t xml:space="preserve">       </w:t>
      </w:r>
      <w:r w:rsidR="00D07E76" w:rsidRPr="00D07E76">
        <w:rPr>
          <w:color w:val="000000"/>
          <w:sz w:val="28"/>
          <w:szCs w:val="28"/>
        </w:rPr>
        <w:t xml:space="preserve"> Образовательная деятельность в режимных процессах предполагает использование особых форм работы в соответствии с реализуемыми задачами воспитания, обучения и развития ребенка. Основная задача в утренний отрезок времени состоит в том, чтобы включить детей в общий ритм жизни ДО</w:t>
      </w:r>
      <w:r w:rsidR="001E29A2">
        <w:rPr>
          <w:color w:val="000000"/>
          <w:sz w:val="28"/>
          <w:szCs w:val="28"/>
        </w:rPr>
        <w:t>У</w:t>
      </w:r>
      <w:r w:rsidR="00D07E76" w:rsidRPr="00D07E76">
        <w:rPr>
          <w:color w:val="000000"/>
          <w:sz w:val="28"/>
          <w:szCs w:val="28"/>
        </w:rPr>
        <w:t>, создать у них бодрое, жизнерадостное настроение.</w:t>
      </w:r>
    </w:p>
    <w:p w14:paraId="5FD133A6" w14:textId="77777777"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297" w:name="101656"/>
      <w:bookmarkEnd w:id="297"/>
      <w:r>
        <w:rPr>
          <w:color w:val="000000"/>
          <w:sz w:val="28"/>
          <w:szCs w:val="28"/>
        </w:rPr>
        <w:t xml:space="preserve">     </w:t>
      </w:r>
      <w:r w:rsidR="00D07E76" w:rsidRPr="00D07E76">
        <w:rPr>
          <w:color w:val="000000"/>
          <w:sz w:val="28"/>
          <w:szCs w:val="28"/>
        </w:rPr>
        <w:t xml:space="preserve"> Образовательная деятельность, осуществляемая в утренний отрезок времени</w:t>
      </w:r>
      <w:r>
        <w:rPr>
          <w:color w:val="000000"/>
          <w:sz w:val="28"/>
          <w:szCs w:val="28"/>
        </w:rPr>
        <w:t xml:space="preserve"> </w:t>
      </w:r>
      <w:r w:rsidR="00D07E76" w:rsidRPr="00D07E76">
        <w:rPr>
          <w:color w:val="000000"/>
          <w:sz w:val="28"/>
          <w:szCs w:val="28"/>
        </w:rPr>
        <w:t>включа</w:t>
      </w:r>
      <w:r>
        <w:rPr>
          <w:color w:val="000000"/>
          <w:sz w:val="28"/>
          <w:szCs w:val="28"/>
        </w:rPr>
        <w:t>ет</w:t>
      </w:r>
      <w:r w:rsidR="00D07E76" w:rsidRPr="00D07E76">
        <w:rPr>
          <w:color w:val="000000"/>
          <w:sz w:val="28"/>
          <w:szCs w:val="28"/>
        </w:rPr>
        <w:t>:</w:t>
      </w:r>
    </w:p>
    <w:p w14:paraId="77B7499C"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98" w:name="101657"/>
      <w:bookmarkEnd w:id="298"/>
      <w:r w:rsidRPr="00D07E76">
        <w:rPr>
          <w:color w:val="000000"/>
          <w:sz w:val="28"/>
          <w:szCs w:val="28"/>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4D8FCB80"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299" w:name="101658"/>
      <w:bookmarkEnd w:id="299"/>
      <w:r w:rsidRPr="00D07E76">
        <w:rPr>
          <w:color w:val="000000"/>
          <w:sz w:val="28"/>
          <w:szCs w:val="28"/>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14:paraId="207EC1A6"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00" w:name="101659"/>
      <w:bookmarkEnd w:id="300"/>
      <w:r w:rsidRPr="00D07E76">
        <w:rPr>
          <w:color w:val="000000"/>
          <w:sz w:val="28"/>
          <w:szCs w:val="28"/>
        </w:rPr>
        <w:t>практические, проблемные ситуации, упражнения (по освоению культурно-гигиенических навыков и культуры здоровья, правил и норм поведения и другие);</w:t>
      </w:r>
    </w:p>
    <w:p w14:paraId="39D7B01B"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01" w:name="101660"/>
      <w:bookmarkEnd w:id="301"/>
      <w:r w:rsidRPr="00D07E76">
        <w:rPr>
          <w:color w:val="000000"/>
          <w:sz w:val="28"/>
          <w:szCs w:val="28"/>
        </w:rPr>
        <w:t>наблюдения за объектами и явлениями природы, трудом взрослых;</w:t>
      </w:r>
    </w:p>
    <w:p w14:paraId="228BDB7F"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02" w:name="101661"/>
      <w:bookmarkEnd w:id="302"/>
      <w:r w:rsidRPr="00D07E76">
        <w:rPr>
          <w:color w:val="000000"/>
          <w:sz w:val="28"/>
          <w:szCs w:val="28"/>
        </w:rPr>
        <w:lastRenderedPageBreak/>
        <w:t>трудовые поручения и дежурства (сервировка стола к приему пищи, уход за комнатными растениями и другое);</w:t>
      </w:r>
    </w:p>
    <w:p w14:paraId="6A7048E3"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03" w:name="101662"/>
      <w:bookmarkEnd w:id="303"/>
      <w:r w:rsidRPr="00D07E76">
        <w:rPr>
          <w:color w:val="000000"/>
          <w:sz w:val="28"/>
          <w:szCs w:val="28"/>
        </w:rPr>
        <w:t>индивидуальную работу с детьми в соответствии с задачами разных образовательных областей;</w:t>
      </w:r>
    </w:p>
    <w:p w14:paraId="70A91DAE"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04" w:name="101663"/>
      <w:bookmarkEnd w:id="304"/>
      <w:r w:rsidRPr="00D07E76">
        <w:rPr>
          <w:color w:val="000000"/>
          <w:sz w:val="28"/>
          <w:szCs w:val="28"/>
        </w:rPr>
        <w:t>продуктивную деятельность детей по интересам детей (рисование, конструирование, лепка и другое);</w:t>
      </w:r>
    </w:p>
    <w:p w14:paraId="22E487A9" w14:textId="18B8B931"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05" w:name="101664"/>
      <w:bookmarkEnd w:id="305"/>
      <w:r w:rsidRPr="00D07E76">
        <w:rPr>
          <w:color w:val="000000"/>
          <w:sz w:val="28"/>
          <w:szCs w:val="28"/>
        </w:rPr>
        <w:t>оздоровительные и закаливающие процедуры, здоровье</w:t>
      </w:r>
      <w:r w:rsidR="00CB54EA">
        <w:rPr>
          <w:color w:val="000000"/>
          <w:sz w:val="28"/>
          <w:szCs w:val="28"/>
        </w:rPr>
        <w:t>-</w:t>
      </w:r>
      <w:r w:rsidRPr="00D07E76">
        <w:rPr>
          <w:color w:val="000000"/>
          <w:sz w:val="28"/>
          <w:szCs w:val="28"/>
        </w:rPr>
        <w:t>сберегающие мероприятия, двигательную деятельность (подвижные игры, гимнастика и другое).</w:t>
      </w:r>
    </w:p>
    <w:p w14:paraId="34352427" w14:textId="78A2CDA9"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306" w:name="101665"/>
      <w:bookmarkEnd w:id="306"/>
      <w:r>
        <w:rPr>
          <w:color w:val="000000"/>
          <w:sz w:val="28"/>
          <w:szCs w:val="28"/>
        </w:rPr>
        <w:t xml:space="preserve">       </w:t>
      </w:r>
      <w:r w:rsidR="00D07E76" w:rsidRPr="00D07E76">
        <w:rPr>
          <w:color w:val="000000"/>
          <w:sz w:val="28"/>
          <w:szCs w:val="28"/>
        </w:rPr>
        <w:t>Согласно</w:t>
      </w:r>
      <w:r w:rsidR="00CB54EA">
        <w:rPr>
          <w:color w:val="000000"/>
          <w:sz w:val="28"/>
          <w:szCs w:val="28"/>
        </w:rPr>
        <w:t xml:space="preserve"> </w:t>
      </w:r>
      <w:r w:rsidR="00D07E76" w:rsidRPr="00D07E76">
        <w:rPr>
          <w:color w:val="000000"/>
          <w:sz w:val="28"/>
          <w:szCs w:val="28"/>
        </w:rPr>
        <w:t>требованиям</w:t>
      </w:r>
      <w:r w:rsidR="00CB54EA">
        <w:rPr>
          <w:color w:val="000000"/>
          <w:sz w:val="28"/>
          <w:szCs w:val="28"/>
        </w:rPr>
        <w:t xml:space="preserve"> </w:t>
      </w:r>
      <w:r w:rsidR="00D07E76" w:rsidRPr="00D07E76">
        <w:rPr>
          <w:color w:val="000000"/>
          <w:sz w:val="28"/>
          <w:szCs w:val="28"/>
        </w:rPr>
        <w:t>СанПиН 1.2.3685-21 в режиме дня предусмотрено время для проведения занятий.</w:t>
      </w:r>
    </w:p>
    <w:p w14:paraId="75B8CA20" w14:textId="77777777"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307" w:name="101666"/>
      <w:bookmarkEnd w:id="307"/>
      <w:r>
        <w:rPr>
          <w:color w:val="000000"/>
          <w:sz w:val="28"/>
          <w:szCs w:val="28"/>
        </w:rPr>
        <w:t xml:space="preserve">      </w:t>
      </w:r>
      <w:r w:rsidR="00D07E76" w:rsidRPr="00D07E76">
        <w:rPr>
          <w:color w:val="000000"/>
          <w:sz w:val="28"/>
          <w:szCs w:val="28"/>
        </w:rPr>
        <w:t xml:space="preserve"> 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учетом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14:paraId="4D2F2549" w14:textId="77777777"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308" w:name="101667"/>
      <w:bookmarkEnd w:id="308"/>
      <w:r>
        <w:rPr>
          <w:color w:val="000000"/>
          <w:sz w:val="28"/>
          <w:szCs w:val="28"/>
        </w:rPr>
        <w:t xml:space="preserve">      </w:t>
      </w:r>
      <w:r w:rsidR="00D07E76" w:rsidRPr="00D07E76">
        <w:rPr>
          <w:color w:val="000000"/>
          <w:sz w:val="28"/>
          <w:szCs w:val="28"/>
        </w:rPr>
        <w:t xml:space="preserve">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14:paraId="24B63E82" w14:textId="77777777" w:rsidR="001E29A2" w:rsidRPr="001E29A2" w:rsidRDefault="001E29A2" w:rsidP="00C25AB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309" w:name="101668"/>
      <w:bookmarkStart w:id="310" w:name="101669"/>
      <w:bookmarkEnd w:id="309"/>
      <w:bookmarkEnd w:id="310"/>
      <w:r w:rsidRPr="001E29A2">
        <w:rPr>
          <w:rFonts w:ascii="Times New Roman" w:eastAsia="Calibri" w:hAnsi="Times New Roman" w:cs="Times New Roman"/>
          <w:sz w:val="28"/>
          <w:szCs w:val="28"/>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составляет: </w:t>
      </w:r>
      <w:r w:rsidR="00E216C8">
        <w:rPr>
          <w:rFonts w:ascii="Times New Roman" w:eastAsia="Calibri" w:hAnsi="Times New Roman" w:cs="Times New Roman"/>
          <w:sz w:val="28"/>
          <w:szCs w:val="28"/>
        </w:rPr>
        <w:t>в средней</w:t>
      </w:r>
      <w:r w:rsidRPr="001E29A2">
        <w:rPr>
          <w:rFonts w:ascii="Times New Roman" w:eastAsia="Calibri" w:hAnsi="Times New Roman" w:cs="Times New Roman"/>
          <w:sz w:val="28"/>
          <w:szCs w:val="28"/>
        </w:rPr>
        <w:t xml:space="preserve"> </w:t>
      </w:r>
      <w:r w:rsidR="00E216C8">
        <w:rPr>
          <w:rFonts w:ascii="Times New Roman" w:eastAsia="Calibri" w:hAnsi="Times New Roman" w:cs="Times New Roman"/>
          <w:sz w:val="28"/>
          <w:szCs w:val="28"/>
        </w:rPr>
        <w:t>группе</w:t>
      </w:r>
      <w:r w:rsidRPr="001E29A2">
        <w:rPr>
          <w:rFonts w:ascii="Times New Roman" w:eastAsia="Calibri" w:hAnsi="Times New Roman" w:cs="Times New Roman"/>
          <w:sz w:val="28"/>
          <w:szCs w:val="28"/>
        </w:rPr>
        <w:t xml:space="preserve"> - </w:t>
      </w:r>
      <w:r w:rsidR="00E216C8">
        <w:rPr>
          <w:rFonts w:ascii="Times New Roman" w:eastAsia="Calibri" w:hAnsi="Times New Roman" w:cs="Times New Roman"/>
          <w:sz w:val="28"/>
          <w:szCs w:val="28"/>
        </w:rPr>
        <w:t>4</w:t>
      </w:r>
      <w:r w:rsidRPr="001E29A2">
        <w:rPr>
          <w:rFonts w:ascii="Times New Roman" w:eastAsia="Calibri" w:hAnsi="Times New Roman" w:cs="Times New Roman"/>
          <w:sz w:val="28"/>
          <w:szCs w:val="28"/>
        </w:rPr>
        <w:t xml:space="preserve"> час</w:t>
      </w:r>
      <w:r w:rsidR="00E216C8">
        <w:rPr>
          <w:rFonts w:ascii="Times New Roman" w:eastAsia="Calibri" w:hAnsi="Times New Roman" w:cs="Times New Roman"/>
          <w:sz w:val="28"/>
          <w:szCs w:val="28"/>
        </w:rPr>
        <w:t>а.</w:t>
      </w:r>
    </w:p>
    <w:p w14:paraId="7E88C4A9" w14:textId="77777777" w:rsidR="001E29A2" w:rsidRPr="001E29A2" w:rsidRDefault="001E29A2" w:rsidP="00C25AB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 xml:space="preserve">Продолжительность </w:t>
      </w:r>
      <w:r>
        <w:rPr>
          <w:rFonts w:ascii="Times New Roman" w:eastAsia="Calibri" w:hAnsi="Times New Roman" w:cs="Times New Roman"/>
          <w:sz w:val="28"/>
          <w:szCs w:val="28"/>
        </w:rPr>
        <w:t>занятий</w:t>
      </w:r>
      <w:r w:rsidRPr="001E29A2">
        <w:rPr>
          <w:rFonts w:ascii="Times New Roman" w:eastAsia="Calibri" w:hAnsi="Times New Roman" w:cs="Times New Roman"/>
          <w:sz w:val="28"/>
          <w:szCs w:val="28"/>
        </w:rPr>
        <w:t xml:space="preserve"> для детей </w:t>
      </w:r>
      <w:r w:rsidR="0053503B">
        <w:rPr>
          <w:rFonts w:ascii="Times New Roman" w:eastAsia="Calibri" w:hAnsi="Times New Roman" w:cs="Times New Roman"/>
          <w:sz w:val="28"/>
          <w:szCs w:val="28"/>
        </w:rPr>
        <w:t>4</w:t>
      </w:r>
      <w:r w:rsidRPr="001E29A2">
        <w:rPr>
          <w:rFonts w:ascii="Times New Roman" w:eastAsia="Calibri" w:hAnsi="Times New Roman" w:cs="Times New Roman"/>
          <w:sz w:val="28"/>
          <w:szCs w:val="28"/>
        </w:rPr>
        <w:t>-</w:t>
      </w:r>
      <w:r w:rsidR="0053503B">
        <w:rPr>
          <w:rFonts w:ascii="Times New Roman" w:eastAsia="Calibri" w:hAnsi="Times New Roman" w:cs="Times New Roman"/>
          <w:sz w:val="28"/>
          <w:szCs w:val="28"/>
        </w:rPr>
        <w:t>5</w:t>
      </w:r>
      <w:r w:rsidRPr="001E29A2">
        <w:rPr>
          <w:rFonts w:ascii="Times New Roman" w:eastAsia="Calibri" w:hAnsi="Times New Roman" w:cs="Times New Roman"/>
          <w:sz w:val="28"/>
          <w:szCs w:val="28"/>
        </w:rPr>
        <w:t xml:space="preserve">-го года жизни - не более </w:t>
      </w:r>
      <w:r w:rsidR="0053503B">
        <w:rPr>
          <w:rFonts w:ascii="Times New Roman" w:eastAsia="Calibri" w:hAnsi="Times New Roman" w:cs="Times New Roman"/>
          <w:sz w:val="28"/>
          <w:szCs w:val="28"/>
        </w:rPr>
        <w:t>20</w:t>
      </w:r>
      <w:r w:rsidRPr="001E29A2">
        <w:rPr>
          <w:rFonts w:ascii="Times New Roman" w:eastAsia="Calibri" w:hAnsi="Times New Roman" w:cs="Times New Roman"/>
          <w:sz w:val="28"/>
          <w:szCs w:val="28"/>
        </w:rPr>
        <w:t xml:space="preserve"> минут. </w:t>
      </w:r>
    </w:p>
    <w:p w14:paraId="5FED7384" w14:textId="77777777" w:rsidR="001E29A2" w:rsidRPr="001E29A2" w:rsidRDefault="001E29A2" w:rsidP="00C25AB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Максимально допустимый объем образовательной нагрузки в первой половине дня</w:t>
      </w:r>
      <w:r>
        <w:rPr>
          <w:rFonts w:ascii="Times New Roman" w:eastAsia="Calibri" w:hAnsi="Times New Roman" w:cs="Times New Roman"/>
          <w:sz w:val="28"/>
          <w:szCs w:val="28"/>
        </w:rPr>
        <w:t xml:space="preserve"> </w:t>
      </w:r>
      <w:r w:rsidR="009C4865">
        <w:rPr>
          <w:rFonts w:ascii="Times New Roman" w:eastAsia="Calibri" w:hAnsi="Times New Roman" w:cs="Times New Roman"/>
          <w:sz w:val="28"/>
          <w:szCs w:val="28"/>
        </w:rPr>
        <w:t>-</w:t>
      </w:r>
      <w:r w:rsidR="00E216C8">
        <w:rPr>
          <w:rFonts w:ascii="Times New Roman" w:eastAsia="Calibri" w:hAnsi="Times New Roman" w:cs="Times New Roman"/>
          <w:sz w:val="28"/>
          <w:szCs w:val="28"/>
        </w:rPr>
        <w:t>40 мин.</w:t>
      </w:r>
      <w:r w:rsidRPr="001E29A2">
        <w:rPr>
          <w:rFonts w:ascii="Times New Roman" w:eastAsia="Calibri" w:hAnsi="Times New Roman" w:cs="Times New Roman"/>
          <w:sz w:val="28"/>
          <w:szCs w:val="28"/>
        </w:rPr>
        <w:t xml:space="preserve">. </w:t>
      </w:r>
    </w:p>
    <w:p w14:paraId="33756CFD" w14:textId="77777777" w:rsidR="001E29A2" w:rsidRPr="001E29A2" w:rsidRDefault="001E29A2" w:rsidP="00C25AB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 xml:space="preserve">В середине времени, отведенного на </w:t>
      </w:r>
      <w:r>
        <w:rPr>
          <w:rFonts w:ascii="Times New Roman" w:eastAsia="Calibri" w:hAnsi="Times New Roman" w:cs="Times New Roman"/>
          <w:sz w:val="28"/>
          <w:szCs w:val="28"/>
        </w:rPr>
        <w:t>занятия</w:t>
      </w:r>
      <w:r w:rsidRPr="001E29A2">
        <w:rPr>
          <w:rFonts w:ascii="Times New Roman" w:eastAsia="Calibri" w:hAnsi="Times New Roman" w:cs="Times New Roman"/>
          <w:sz w:val="28"/>
          <w:szCs w:val="28"/>
        </w:rPr>
        <w:t>, провод</w:t>
      </w:r>
      <w:r>
        <w:rPr>
          <w:rFonts w:ascii="Times New Roman" w:eastAsia="Calibri" w:hAnsi="Times New Roman" w:cs="Times New Roman"/>
          <w:sz w:val="28"/>
          <w:szCs w:val="28"/>
        </w:rPr>
        <w:t>ится</w:t>
      </w:r>
      <w:r w:rsidRPr="001E29A2">
        <w:rPr>
          <w:rFonts w:ascii="Times New Roman" w:eastAsia="Calibri" w:hAnsi="Times New Roman" w:cs="Times New Roman"/>
          <w:sz w:val="28"/>
          <w:szCs w:val="28"/>
        </w:rPr>
        <w:t xml:space="preserve"> физкультминутк</w:t>
      </w:r>
      <w:r>
        <w:rPr>
          <w:rFonts w:ascii="Times New Roman" w:eastAsia="Calibri" w:hAnsi="Times New Roman" w:cs="Times New Roman"/>
          <w:sz w:val="28"/>
          <w:szCs w:val="28"/>
        </w:rPr>
        <w:t>а</w:t>
      </w:r>
      <w:r w:rsidRPr="001E29A2">
        <w:rPr>
          <w:rFonts w:ascii="Times New Roman" w:eastAsia="Calibri" w:hAnsi="Times New Roman" w:cs="Times New Roman"/>
          <w:sz w:val="28"/>
          <w:szCs w:val="28"/>
        </w:rPr>
        <w:t xml:space="preserve">. Перерывы между </w:t>
      </w:r>
      <w:r>
        <w:rPr>
          <w:rFonts w:ascii="Times New Roman" w:eastAsia="Calibri" w:hAnsi="Times New Roman" w:cs="Times New Roman"/>
          <w:sz w:val="28"/>
          <w:szCs w:val="28"/>
        </w:rPr>
        <w:t>занятиями</w:t>
      </w:r>
      <w:r w:rsidRPr="001E29A2">
        <w:rPr>
          <w:rFonts w:ascii="Times New Roman" w:eastAsia="Calibri" w:hAnsi="Times New Roman" w:cs="Times New Roman"/>
          <w:sz w:val="28"/>
          <w:szCs w:val="28"/>
        </w:rPr>
        <w:t>- не менее 10 минут.</w:t>
      </w:r>
    </w:p>
    <w:p w14:paraId="3AE2FE2D" w14:textId="77777777" w:rsidR="001E29A2" w:rsidRPr="001E29A2" w:rsidRDefault="001E29A2" w:rsidP="00C25AB2">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Занятия</w:t>
      </w:r>
      <w:r w:rsidRPr="001E29A2">
        <w:rPr>
          <w:rFonts w:ascii="Times New Roman" w:eastAsia="Calibri" w:hAnsi="Times New Roman" w:cs="Times New Roman"/>
          <w:sz w:val="28"/>
          <w:szCs w:val="28"/>
        </w:rPr>
        <w:t>, требующ</w:t>
      </w:r>
      <w:r>
        <w:rPr>
          <w:rFonts w:ascii="Times New Roman" w:eastAsia="Calibri" w:hAnsi="Times New Roman" w:cs="Times New Roman"/>
          <w:sz w:val="28"/>
          <w:szCs w:val="28"/>
        </w:rPr>
        <w:t>ие</w:t>
      </w:r>
      <w:r w:rsidRPr="001E29A2">
        <w:rPr>
          <w:rFonts w:ascii="Times New Roman" w:eastAsia="Calibri" w:hAnsi="Times New Roman" w:cs="Times New Roman"/>
          <w:sz w:val="28"/>
          <w:szCs w:val="28"/>
        </w:rPr>
        <w:t xml:space="preserve"> повышенной познавательной активности и умственного напряжения детей, провод</w:t>
      </w:r>
      <w:r>
        <w:rPr>
          <w:rFonts w:ascii="Times New Roman" w:eastAsia="Calibri" w:hAnsi="Times New Roman" w:cs="Times New Roman"/>
          <w:sz w:val="28"/>
          <w:szCs w:val="28"/>
        </w:rPr>
        <w:t>я</w:t>
      </w:r>
      <w:r w:rsidRPr="001E29A2">
        <w:rPr>
          <w:rFonts w:ascii="Times New Roman" w:eastAsia="Calibri" w:hAnsi="Times New Roman" w:cs="Times New Roman"/>
          <w:sz w:val="28"/>
          <w:szCs w:val="28"/>
        </w:rPr>
        <w:t>тся в первую половину дня и в дни наиболее высокой работоспособности (вторник, среда), сочетается с физкультурными и музыкальными занятиями.</w:t>
      </w:r>
    </w:p>
    <w:p w14:paraId="313DDD24" w14:textId="77777777" w:rsidR="00D07E76" w:rsidRPr="00D07E76" w:rsidRDefault="001E29A2" w:rsidP="00C25AB2">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00D07E76" w:rsidRPr="00D07E76">
        <w:rPr>
          <w:color w:val="000000"/>
          <w:sz w:val="28"/>
          <w:szCs w:val="28"/>
        </w:rPr>
        <w:t>Образовательная деятельность, осуществляемая во время прогулки, включает:</w:t>
      </w:r>
    </w:p>
    <w:p w14:paraId="2D596AEC"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11" w:name="101670"/>
      <w:bookmarkEnd w:id="311"/>
      <w:r w:rsidRPr="00D07E76">
        <w:rPr>
          <w:color w:val="000000"/>
          <w:sz w:val="28"/>
          <w:szCs w:val="28"/>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14:paraId="5A67A617"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12" w:name="101671"/>
      <w:bookmarkEnd w:id="312"/>
      <w:r w:rsidRPr="00D07E76">
        <w:rPr>
          <w:color w:val="000000"/>
          <w:sz w:val="28"/>
          <w:szCs w:val="28"/>
        </w:rPr>
        <w:lastRenderedPageBreak/>
        <w:t>подвижные игры и спортивные упражнения, направленные на оптимизацию режима двигательной активности и укрепление здоровья детей;</w:t>
      </w:r>
    </w:p>
    <w:p w14:paraId="555BAFB3"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13" w:name="101672"/>
      <w:bookmarkEnd w:id="313"/>
      <w:r w:rsidRPr="00D07E76">
        <w:rPr>
          <w:color w:val="000000"/>
          <w:sz w:val="28"/>
          <w:szCs w:val="28"/>
        </w:rPr>
        <w:t>экспериментирование с объектами неживой природы;</w:t>
      </w:r>
    </w:p>
    <w:p w14:paraId="39703CB8"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14" w:name="101673"/>
      <w:bookmarkEnd w:id="314"/>
      <w:r w:rsidRPr="00D07E76">
        <w:rPr>
          <w:color w:val="000000"/>
          <w:sz w:val="28"/>
          <w:szCs w:val="28"/>
        </w:rPr>
        <w:t>сюжетно-ролевые и конструктивные игры (с песком, со снегом, с природным материалом);</w:t>
      </w:r>
    </w:p>
    <w:p w14:paraId="21D63EC1"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15" w:name="101674"/>
      <w:bookmarkEnd w:id="315"/>
      <w:r w:rsidRPr="00D07E76">
        <w:rPr>
          <w:color w:val="000000"/>
          <w:sz w:val="28"/>
          <w:szCs w:val="28"/>
        </w:rPr>
        <w:t>элементарную трудовую деятельность детей на участке ДОО;</w:t>
      </w:r>
    </w:p>
    <w:p w14:paraId="333238C6"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16" w:name="101675"/>
      <w:bookmarkEnd w:id="316"/>
      <w:r w:rsidRPr="00D07E76">
        <w:rPr>
          <w:color w:val="000000"/>
          <w:sz w:val="28"/>
          <w:szCs w:val="28"/>
        </w:rPr>
        <w:t>свободное общение педагога с детьми, индивидуальную работу;</w:t>
      </w:r>
    </w:p>
    <w:p w14:paraId="28B8C26C"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17" w:name="101676"/>
      <w:bookmarkEnd w:id="317"/>
      <w:r w:rsidRPr="00D07E76">
        <w:rPr>
          <w:color w:val="000000"/>
          <w:sz w:val="28"/>
          <w:szCs w:val="28"/>
        </w:rPr>
        <w:t>проведение спортивных праздников (при необходимости).</w:t>
      </w:r>
    </w:p>
    <w:p w14:paraId="53076F71" w14:textId="77777777"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318" w:name="101677"/>
      <w:bookmarkEnd w:id="318"/>
      <w:r>
        <w:rPr>
          <w:color w:val="000000"/>
          <w:sz w:val="28"/>
          <w:szCs w:val="28"/>
        </w:rPr>
        <w:t xml:space="preserve">       </w:t>
      </w:r>
      <w:r w:rsidR="00D07E76" w:rsidRPr="00D07E76">
        <w:rPr>
          <w:color w:val="000000"/>
          <w:sz w:val="28"/>
          <w:szCs w:val="28"/>
        </w:rPr>
        <w:t xml:space="preserve"> Образовательная деятельность, осуществ</w:t>
      </w:r>
      <w:r>
        <w:rPr>
          <w:color w:val="000000"/>
          <w:sz w:val="28"/>
          <w:szCs w:val="28"/>
        </w:rPr>
        <w:t>ляемая во вторую половину дня</w:t>
      </w:r>
      <w:r w:rsidR="00D07E76" w:rsidRPr="00D07E76">
        <w:rPr>
          <w:color w:val="000000"/>
          <w:sz w:val="28"/>
          <w:szCs w:val="28"/>
        </w:rPr>
        <w:t xml:space="preserve"> включа</w:t>
      </w:r>
      <w:r>
        <w:rPr>
          <w:color w:val="000000"/>
          <w:sz w:val="28"/>
          <w:szCs w:val="28"/>
        </w:rPr>
        <w:t>ет</w:t>
      </w:r>
      <w:r w:rsidR="00D07E76" w:rsidRPr="00D07E76">
        <w:rPr>
          <w:color w:val="000000"/>
          <w:sz w:val="28"/>
          <w:szCs w:val="28"/>
        </w:rPr>
        <w:t>:</w:t>
      </w:r>
    </w:p>
    <w:p w14:paraId="5F4B2375"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19" w:name="101678"/>
      <w:bookmarkEnd w:id="319"/>
      <w:r w:rsidRPr="00D07E76">
        <w:rPr>
          <w:color w:val="000000"/>
          <w:sz w:val="28"/>
          <w:szCs w:val="28"/>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14:paraId="609C1E70"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20" w:name="101679"/>
      <w:bookmarkEnd w:id="320"/>
      <w:r w:rsidRPr="00D07E76">
        <w:rPr>
          <w:color w:val="000000"/>
          <w:sz w:val="28"/>
          <w:szCs w:val="28"/>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14:paraId="60488DD8"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21" w:name="101680"/>
      <w:bookmarkEnd w:id="321"/>
      <w:r w:rsidRPr="00D07E76">
        <w:rPr>
          <w:color w:val="000000"/>
          <w:sz w:val="28"/>
          <w:szCs w:val="28"/>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5A768B88"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22" w:name="101681"/>
      <w:bookmarkEnd w:id="322"/>
      <w:r w:rsidRPr="00D07E76">
        <w:rPr>
          <w:color w:val="000000"/>
          <w:sz w:val="28"/>
          <w:szCs w:val="28"/>
        </w:rPr>
        <w:t>опыты и эксперименты, практико-ориентированные проекты, коллекционирование и другое;</w:t>
      </w:r>
    </w:p>
    <w:p w14:paraId="10D3C81C"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23" w:name="101682"/>
      <w:bookmarkEnd w:id="323"/>
      <w:r w:rsidRPr="00D07E76">
        <w:rPr>
          <w:color w:val="000000"/>
          <w:sz w:val="28"/>
          <w:szCs w:val="28"/>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14:paraId="27B09CA3"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24" w:name="101683"/>
      <w:bookmarkEnd w:id="324"/>
      <w:r w:rsidRPr="00D07E76">
        <w:rPr>
          <w:color w:val="000000"/>
          <w:sz w:val="28"/>
          <w:szCs w:val="28"/>
        </w:rPr>
        <w:t>слушание и исполнение музыкальных произведений, музыкально-ритмические движения, музыкальные игры и импровизации;</w:t>
      </w:r>
    </w:p>
    <w:p w14:paraId="3D75D11D"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25" w:name="101684"/>
      <w:bookmarkEnd w:id="325"/>
      <w:r w:rsidRPr="00D07E76">
        <w:rPr>
          <w:color w:val="000000"/>
          <w:sz w:val="28"/>
          <w:szCs w:val="28"/>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14:paraId="6BE40C57"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26" w:name="101685"/>
      <w:bookmarkEnd w:id="326"/>
      <w:r w:rsidRPr="00D07E76">
        <w:rPr>
          <w:color w:val="000000"/>
          <w:sz w:val="28"/>
          <w:szCs w:val="28"/>
        </w:rPr>
        <w:t>индивидуальную работу по всем видам деятельности и образовательным областям;</w:t>
      </w:r>
    </w:p>
    <w:p w14:paraId="26BA5866" w14:textId="77777777" w:rsidR="00D07E76" w:rsidRPr="00D07E76" w:rsidRDefault="00AC5F89" w:rsidP="00C25AB2">
      <w:pPr>
        <w:pStyle w:val="pboth"/>
        <w:shd w:val="clear" w:color="auto" w:fill="FFFFFF"/>
        <w:spacing w:before="0" w:beforeAutospacing="0" w:after="0" w:afterAutospacing="0"/>
        <w:jc w:val="both"/>
        <w:rPr>
          <w:color w:val="000000"/>
          <w:sz w:val="28"/>
          <w:szCs w:val="28"/>
        </w:rPr>
      </w:pPr>
      <w:bookmarkStart w:id="327" w:name="101686"/>
      <w:bookmarkEnd w:id="327"/>
      <w:r>
        <w:rPr>
          <w:color w:val="000000"/>
          <w:sz w:val="28"/>
          <w:szCs w:val="28"/>
        </w:rPr>
        <w:t>взаимодействие</w:t>
      </w:r>
      <w:r w:rsidR="00D07E76" w:rsidRPr="00D07E76">
        <w:rPr>
          <w:color w:val="000000"/>
          <w:sz w:val="28"/>
          <w:szCs w:val="28"/>
        </w:rPr>
        <w:t xml:space="preserve"> с родителями (законными представителями).</w:t>
      </w:r>
    </w:p>
    <w:p w14:paraId="55DDFF05" w14:textId="77777777"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328" w:name="101687"/>
      <w:bookmarkEnd w:id="328"/>
      <w:r>
        <w:rPr>
          <w:color w:val="000000"/>
          <w:sz w:val="28"/>
          <w:szCs w:val="28"/>
        </w:rPr>
        <w:t xml:space="preserve">         </w:t>
      </w:r>
      <w:r w:rsidR="00D07E76" w:rsidRPr="00D07E76">
        <w:rPr>
          <w:color w:val="000000"/>
          <w:sz w:val="28"/>
          <w:szCs w:val="28"/>
        </w:rPr>
        <w:t>Для организации самостоятельной деятельности детей в группе создаются различные центры активности (игровой, литературный, спортивный, творчества, познания и другое). Самостоятельная деятельность предполагает самостоятельный выбор ребенком ее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14:paraId="408D44F9" w14:textId="77777777"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329" w:name="101688"/>
      <w:bookmarkEnd w:id="329"/>
      <w:r>
        <w:rPr>
          <w:color w:val="000000"/>
          <w:sz w:val="28"/>
          <w:szCs w:val="28"/>
        </w:rPr>
        <w:t xml:space="preserve">         </w:t>
      </w:r>
      <w:r w:rsidR="00D07E76" w:rsidRPr="00D07E76">
        <w:rPr>
          <w:color w:val="000000"/>
          <w:sz w:val="28"/>
          <w:szCs w:val="28"/>
        </w:rPr>
        <w:t xml:space="preserve"> Во вторую половину дня мо</w:t>
      </w:r>
      <w:r>
        <w:rPr>
          <w:color w:val="000000"/>
          <w:sz w:val="28"/>
          <w:szCs w:val="28"/>
        </w:rPr>
        <w:t>гут</w:t>
      </w:r>
      <w:r w:rsidR="00D07E76" w:rsidRPr="00D07E76">
        <w:rPr>
          <w:color w:val="000000"/>
          <w:sz w:val="28"/>
          <w:szCs w:val="28"/>
        </w:rPr>
        <w:t xml:space="preserve"> организовывать</w:t>
      </w:r>
      <w:r>
        <w:rPr>
          <w:color w:val="000000"/>
          <w:sz w:val="28"/>
          <w:szCs w:val="28"/>
        </w:rPr>
        <w:t>ся</w:t>
      </w:r>
      <w:r w:rsidR="00D07E76" w:rsidRPr="00D07E76">
        <w:rPr>
          <w:color w:val="000000"/>
          <w:sz w:val="28"/>
          <w:szCs w:val="28"/>
        </w:rPr>
        <w:t xml:space="preserve">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w:t>
      </w:r>
      <w:r w:rsidR="00D07E76" w:rsidRPr="00D07E76">
        <w:rPr>
          <w:color w:val="000000"/>
          <w:sz w:val="28"/>
          <w:szCs w:val="28"/>
        </w:rPr>
        <w:lastRenderedPageBreak/>
        <w:t>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14:paraId="069BDC5A" w14:textId="77777777"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330" w:name="101689"/>
      <w:bookmarkEnd w:id="330"/>
      <w:r>
        <w:rPr>
          <w:color w:val="000000"/>
          <w:sz w:val="28"/>
          <w:szCs w:val="28"/>
        </w:rPr>
        <w:t xml:space="preserve">      </w:t>
      </w:r>
      <w:r w:rsidR="00D07E76" w:rsidRPr="00D07E76">
        <w:rPr>
          <w:color w:val="000000"/>
          <w:sz w:val="28"/>
          <w:szCs w:val="28"/>
        </w:rPr>
        <w:t xml:space="preserve"> 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14:paraId="24611EA5" w14:textId="77777777"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331" w:name="101690"/>
      <w:bookmarkEnd w:id="331"/>
      <w:r>
        <w:rPr>
          <w:color w:val="000000"/>
          <w:sz w:val="28"/>
          <w:szCs w:val="28"/>
        </w:rPr>
        <w:t xml:space="preserve">     </w:t>
      </w:r>
      <w:r w:rsidR="00D07E76" w:rsidRPr="00D07E76">
        <w:rPr>
          <w:color w:val="000000"/>
          <w:sz w:val="28"/>
          <w:szCs w:val="28"/>
        </w:rPr>
        <w:t xml:space="preserve"> Культурные практики предоставляют ребенку возможность проявить свою субъектность с разных сторон, что, в свою очередь, способствует становлению разных видов детских инициатив:</w:t>
      </w:r>
    </w:p>
    <w:p w14:paraId="3CE17164"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32" w:name="101691"/>
      <w:bookmarkEnd w:id="332"/>
      <w:r w:rsidRPr="00D07E76">
        <w:rPr>
          <w:color w:val="000000"/>
          <w:sz w:val="28"/>
          <w:szCs w:val="28"/>
        </w:rPr>
        <w:t>в игровой практике ребенок проявляет себя как творческий субъект (творческая инициатива);</w:t>
      </w:r>
    </w:p>
    <w:p w14:paraId="2FC7CDD0"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33" w:name="101692"/>
      <w:bookmarkEnd w:id="333"/>
      <w:r w:rsidRPr="00D07E76">
        <w:rPr>
          <w:color w:val="000000"/>
          <w:sz w:val="28"/>
          <w:szCs w:val="28"/>
        </w:rPr>
        <w:t>в продуктивной - созидающий и волевой субъект (инициатива целеполагания);</w:t>
      </w:r>
    </w:p>
    <w:p w14:paraId="1F2F7F27"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34" w:name="101693"/>
      <w:bookmarkEnd w:id="334"/>
      <w:r w:rsidRPr="00D07E76">
        <w:rPr>
          <w:color w:val="000000"/>
          <w:sz w:val="28"/>
          <w:szCs w:val="28"/>
        </w:rPr>
        <w:t>в познавательно-исследовательской практике - как субъект исследования (познавательная инициатива);</w:t>
      </w:r>
    </w:p>
    <w:p w14:paraId="7C2DC5CB"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35" w:name="101694"/>
      <w:bookmarkEnd w:id="335"/>
      <w:r w:rsidRPr="00D07E76">
        <w:rPr>
          <w:color w:val="000000"/>
          <w:sz w:val="28"/>
          <w:szCs w:val="28"/>
        </w:rPr>
        <w:t>коммуникативной практике - как партнер по взаимодействию и собеседник (коммуникативная инициатива);</w:t>
      </w:r>
    </w:p>
    <w:p w14:paraId="0309F9A8" w14:textId="77777777" w:rsidR="00D07E76" w:rsidRPr="00D07E76" w:rsidRDefault="00D07E76" w:rsidP="00C25AB2">
      <w:pPr>
        <w:pStyle w:val="pboth"/>
        <w:shd w:val="clear" w:color="auto" w:fill="FFFFFF"/>
        <w:spacing w:before="0" w:beforeAutospacing="0" w:after="0" w:afterAutospacing="0"/>
        <w:jc w:val="both"/>
        <w:rPr>
          <w:color w:val="000000"/>
          <w:sz w:val="28"/>
          <w:szCs w:val="28"/>
        </w:rPr>
      </w:pPr>
      <w:bookmarkStart w:id="336" w:name="101695"/>
      <w:bookmarkEnd w:id="336"/>
      <w:r w:rsidRPr="00D07E76">
        <w:rPr>
          <w:color w:val="000000"/>
          <w:sz w:val="28"/>
          <w:szCs w:val="28"/>
        </w:rPr>
        <w:t>чтение художественной литературы дополняет развивающие возможности других культурных практик детей дошкольного возраста (игровой, познавательно-исследовательской, продуктивной деятельности).</w:t>
      </w:r>
    </w:p>
    <w:p w14:paraId="30BB4DB7" w14:textId="4930D13F" w:rsidR="00D07E76" w:rsidRPr="00D07E76" w:rsidRDefault="001E29A2" w:rsidP="00C25AB2">
      <w:pPr>
        <w:pStyle w:val="pboth"/>
        <w:shd w:val="clear" w:color="auto" w:fill="FFFFFF"/>
        <w:spacing w:before="0" w:beforeAutospacing="0" w:after="0" w:afterAutospacing="0"/>
        <w:jc w:val="both"/>
        <w:rPr>
          <w:color w:val="000000"/>
          <w:sz w:val="28"/>
          <w:szCs w:val="28"/>
        </w:rPr>
      </w:pPr>
      <w:bookmarkStart w:id="337" w:name="101696"/>
      <w:bookmarkEnd w:id="337"/>
      <w:r>
        <w:rPr>
          <w:color w:val="000000"/>
          <w:sz w:val="28"/>
          <w:szCs w:val="28"/>
        </w:rPr>
        <w:t xml:space="preserve">      </w:t>
      </w:r>
      <w:r w:rsidR="00D07E76" w:rsidRPr="00D07E76">
        <w:rPr>
          <w:color w:val="000000"/>
          <w:sz w:val="28"/>
          <w:szCs w:val="28"/>
        </w:rPr>
        <w:t xml:space="preserve"> Тематику культурных практик </w:t>
      </w:r>
      <w:r w:rsidR="00CB54EA">
        <w:rPr>
          <w:color w:val="000000"/>
          <w:sz w:val="28"/>
          <w:szCs w:val="28"/>
        </w:rPr>
        <w:t>о</w:t>
      </w:r>
      <w:r w:rsidR="00D07E76" w:rsidRPr="00D07E76">
        <w:rPr>
          <w:color w:val="000000"/>
          <w:sz w:val="28"/>
          <w:szCs w:val="28"/>
        </w:rPr>
        <w:t>предел</w:t>
      </w:r>
      <w:r>
        <w:rPr>
          <w:color w:val="000000"/>
          <w:sz w:val="28"/>
          <w:szCs w:val="28"/>
        </w:rPr>
        <w:t>яют</w:t>
      </w:r>
      <w:r w:rsidR="00D07E76" w:rsidRPr="00D07E76">
        <w:rPr>
          <w:color w:val="000000"/>
          <w:sz w:val="28"/>
          <w:szCs w:val="28"/>
        </w:rPr>
        <w:t xml:space="preserve">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bookmarkStart w:id="338" w:name="101697"/>
      <w:bookmarkEnd w:id="338"/>
      <w:r>
        <w:rPr>
          <w:color w:val="000000"/>
          <w:sz w:val="28"/>
          <w:szCs w:val="28"/>
        </w:rPr>
        <w:t xml:space="preserve"> </w:t>
      </w:r>
      <w:r w:rsidR="00D07E76" w:rsidRPr="00D07E76">
        <w:rPr>
          <w:color w:val="000000"/>
          <w:sz w:val="28"/>
          <w:szCs w:val="28"/>
        </w:rPr>
        <w:t>Организация культурных практик предполагает подгрупповой способ объединения детей.</w:t>
      </w:r>
    </w:p>
    <w:p w14:paraId="1CA13B5A" w14:textId="77777777" w:rsidR="00D07E76" w:rsidRDefault="00D07E76" w:rsidP="00C25AB2">
      <w:pPr>
        <w:spacing w:after="0" w:line="240" w:lineRule="auto"/>
        <w:jc w:val="both"/>
        <w:rPr>
          <w:rFonts w:ascii="Times New Roman" w:hAnsi="Times New Roman" w:cs="Times New Roman"/>
          <w:b/>
          <w:sz w:val="28"/>
          <w:szCs w:val="28"/>
        </w:rPr>
      </w:pPr>
    </w:p>
    <w:p w14:paraId="4E8BFBA2" w14:textId="77777777" w:rsidR="000F14D1" w:rsidRDefault="000F14D1" w:rsidP="00C25AB2">
      <w:pPr>
        <w:spacing w:after="0" w:line="240" w:lineRule="auto"/>
        <w:jc w:val="both"/>
        <w:rPr>
          <w:rFonts w:ascii="Times New Roman" w:hAnsi="Times New Roman" w:cs="Times New Roman"/>
          <w:b/>
          <w:sz w:val="28"/>
          <w:szCs w:val="28"/>
        </w:rPr>
      </w:pPr>
    </w:p>
    <w:p w14:paraId="706EBC51" w14:textId="3B448415" w:rsidR="00773CA4" w:rsidRPr="00773CA4" w:rsidRDefault="00773CA4" w:rsidP="00C25AB2">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2.2.2.8.</w:t>
      </w:r>
      <w:r w:rsidR="00CB54EA">
        <w:rPr>
          <w:rFonts w:ascii="Times New Roman" w:hAnsi="Times New Roman" w:cs="Times New Roman"/>
          <w:b/>
          <w:sz w:val="28"/>
          <w:szCs w:val="28"/>
        </w:rPr>
        <w:t xml:space="preserve"> </w:t>
      </w:r>
      <w:r w:rsidRPr="00773CA4">
        <w:rPr>
          <w:rFonts w:ascii="Times New Roman" w:hAnsi="Times New Roman" w:cs="Times New Roman"/>
          <w:b/>
          <w:sz w:val="28"/>
          <w:szCs w:val="28"/>
        </w:rPr>
        <w:t>Способы и направления поддержки детской инициативы</w:t>
      </w:r>
    </w:p>
    <w:p w14:paraId="633B5A59"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5573F7">
        <w:rPr>
          <w:color w:val="000000"/>
          <w:sz w:val="28"/>
          <w:szCs w:val="28"/>
        </w:rPr>
        <w:t xml:space="preserve">Для поддержки детской инициативы </w:t>
      </w:r>
      <w:r>
        <w:rPr>
          <w:color w:val="000000"/>
          <w:sz w:val="28"/>
          <w:szCs w:val="28"/>
        </w:rPr>
        <w:t>п</w:t>
      </w:r>
      <w:r w:rsidRPr="005573F7">
        <w:rPr>
          <w:color w:val="000000"/>
          <w:sz w:val="28"/>
          <w:szCs w:val="28"/>
        </w:rPr>
        <w:t>оощряет</w:t>
      </w:r>
      <w:r>
        <w:rPr>
          <w:color w:val="000000"/>
          <w:sz w:val="28"/>
          <w:szCs w:val="28"/>
        </w:rPr>
        <w:t>ся</w:t>
      </w:r>
      <w:r w:rsidRPr="005573F7">
        <w:rPr>
          <w:color w:val="000000"/>
          <w:sz w:val="28"/>
          <w:szCs w:val="28"/>
        </w:rPr>
        <w:t xml:space="preserve"> свободн</w:t>
      </w:r>
      <w:r>
        <w:rPr>
          <w:color w:val="000000"/>
          <w:sz w:val="28"/>
          <w:szCs w:val="28"/>
        </w:rPr>
        <w:t>ая</w:t>
      </w:r>
      <w:r w:rsidRPr="005573F7">
        <w:rPr>
          <w:color w:val="000000"/>
          <w:sz w:val="28"/>
          <w:szCs w:val="28"/>
        </w:rPr>
        <w:t xml:space="preserve"> самостоятельн</w:t>
      </w:r>
      <w:r>
        <w:rPr>
          <w:color w:val="000000"/>
          <w:sz w:val="28"/>
          <w:szCs w:val="28"/>
        </w:rPr>
        <w:t>ая</w:t>
      </w:r>
      <w:r w:rsidRPr="005573F7">
        <w:rPr>
          <w:color w:val="000000"/>
          <w:sz w:val="28"/>
          <w:szCs w:val="28"/>
        </w:rPr>
        <w:t xml:space="preserve"> деятельность детей, основанн</w:t>
      </w:r>
      <w:r>
        <w:rPr>
          <w:color w:val="000000"/>
          <w:sz w:val="28"/>
          <w:szCs w:val="28"/>
        </w:rPr>
        <w:t>ая</w:t>
      </w:r>
      <w:r w:rsidRPr="005573F7">
        <w:rPr>
          <w:color w:val="000000"/>
          <w:sz w:val="28"/>
          <w:szCs w:val="28"/>
        </w:rPr>
        <w:t xml:space="preserve"> на детских интересах и предпочтениях. Появление возможности у ребенка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ребенка, как уверенность в себе, чувство защищенности, комфорта, положительного самоощущения.</w:t>
      </w:r>
    </w:p>
    <w:p w14:paraId="7705E9F6"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39" w:name="101700"/>
      <w:bookmarkEnd w:id="339"/>
      <w:r>
        <w:rPr>
          <w:color w:val="000000"/>
          <w:sz w:val="28"/>
          <w:szCs w:val="28"/>
        </w:rPr>
        <w:t xml:space="preserve">          Ф</w:t>
      </w:r>
      <w:r w:rsidRPr="005573F7">
        <w:rPr>
          <w:color w:val="000000"/>
          <w:sz w:val="28"/>
          <w:szCs w:val="28"/>
        </w:rPr>
        <w:t>орм</w:t>
      </w:r>
      <w:r>
        <w:rPr>
          <w:color w:val="000000"/>
          <w:sz w:val="28"/>
          <w:szCs w:val="28"/>
        </w:rPr>
        <w:t>ы</w:t>
      </w:r>
      <w:r w:rsidRPr="005573F7">
        <w:rPr>
          <w:color w:val="000000"/>
          <w:sz w:val="28"/>
          <w:szCs w:val="28"/>
        </w:rPr>
        <w:t xml:space="preserve"> самостоятельной инициативной деятельности:</w:t>
      </w:r>
    </w:p>
    <w:p w14:paraId="38ED7635"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0" w:name="101702"/>
      <w:bookmarkEnd w:id="340"/>
      <w:r w:rsidRPr="005573F7">
        <w:rPr>
          <w:color w:val="000000"/>
          <w:sz w:val="28"/>
          <w:szCs w:val="28"/>
        </w:rPr>
        <w:t>самостоятельная исследовательская деятельность и экспериментирование;</w:t>
      </w:r>
    </w:p>
    <w:p w14:paraId="08DCA234"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1" w:name="101703"/>
      <w:bookmarkEnd w:id="341"/>
      <w:r w:rsidRPr="005573F7">
        <w:rPr>
          <w:color w:val="000000"/>
          <w:sz w:val="28"/>
          <w:szCs w:val="28"/>
        </w:rPr>
        <w:t>свободные сюжетно-ролевые, театрализованные, режиссерские игры;</w:t>
      </w:r>
    </w:p>
    <w:p w14:paraId="13475B4B"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2" w:name="101704"/>
      <w:bookmarkEnd w:id="342"/>
      <w:r w:rsidRPr="005573F7">
        <w:rPr>
          <w:color w:val="000000"/>
          <w:sz w:val="28"/>
          <w:szCs w:val="28"/>
        </w:rPr>
        <w:t>игры-импровизации и музыкальные игры;</w:t>
      </w:r>
    </w:p>
    <w:p w14:paraId="3385FAC7"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3" w:name="101705"/>
      <w:bookmarkEnd w:id="343"/>
      <w:r w:rsidRPr="005573F7">
        <w:rPr>
          <w:color w:val="000000"/>
          <w:sz w:val="28"/>
          <w:szCs w:val="28"/>
        </w:rPr>
        <w:t>речевые и словесные игры, игры с буквами, слогами, звуками;</w:t>
      </w:r>
    </w:p>
    <w:p w14:paraId="35F2766A"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4" w:name="101706"/>
      <w:bookmarkEnd w:id="344"/>
      <w:r w:rsidRPr="005573F7">
        <w:rPr>
          <w:color w:val="000000"/>
          <w:sz w:val="28"/>
          <w:szCs w:val="28"/>
        </w:rPr>
        <w:t>логические игры, развивающие игры математического содержания;</w:t>
      </w:r>
    </w:p>
    <w:p w14:paraId="31B59D58"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5" w:name="101707"/>
      <w:bookmarkEnd w:id="345"/>
      <w:r w:rsidRPr="005573F7">
        <w:rPr>
          <w:color w:val="000000"/>
          <w:sz w:val="28"/>
          <w:szCs w:val="28"/>
        </w:rPr>
        <w:lastRenderedPageBreak/>
        <w:t>самостоятельная деятельность в книжном уголке;</w:t>
      </w:r>
    </w:p>
    <w:p w14:paraId="1F6214D5"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6" w:name="101708"/>
      <w:bookmarkEnd w:id="346"/>
      <w:r w:rsidRPr="005573F7">
        <w:rPr>
          <w:color w:val="000000"/>
          <w:sz w:val="28"/>
          <w:szCs w:val="28"/>
        </w:rPr>
        <w:t>самостоятельная изобразительная деятельность, конструирование;</w:t>
      </w:r>
    </w:p>
    <w:p w14:paraId="10C5FD62"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7" w:name="101709"/>
      <w:bookmarkEnd w:id="347"/>
      <w:r w:rsidRPr="005573F7">
        <w:rPr>
          <w:color w:val="000000"/>
          <w:sz w:val="28"/>
          <w:szCs w:val="28"/>
        </w:rPr>
        <w:t>самостоятельная двигательная деятельность, подвижные игры, выполнение ритмических и танцевальных движений.</w:t>
      </w:r>
    </w:p>
    <w:p w14:paraId="16964F74"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8" w:name="101710"/>
      <w:bookmarkEnd w:id="348"/>
      <w:r>
        <w:rPr>
          <w:color w:val="000000"/>
          <w:sz w:val="28"/>
          <w:szCs w:val="28"/>
        </w:rPr>
        <w:t xml:space="preserve">          </w:t>
      </w:r>
      <w:r w:rsidRPr="005573F7">
        <w:rPr>
          <w:color w:val="000000"/>
          <w:sz w:val="28"/>
          <w:szCs w:val="28"/>
        </w:rPr>
        <w:t xml:space="preserve"> Для поддержки детской инициативы учитыва</w:t>
      </w:r>
      <w:r>
        <w:rPr>
          <w:color w:val="000000"/>
          <w:sz w:val="28"/>
          <w:szCs w:val="28"/>
        </w:rPr>
        <w:t>ются</w:t>
      </w:r>
      <w:r w:rsidRPr="005573F7">
        <w:rPr>
          <w:color w:val="000000"/>
          <w:sz w:val="28"/>
          <w:szCs w:val="28"/>
        </w:rPr>
        <w:t xml:space="preserve"> следующие условия:</w:t>
      </w:r>
    </w:p>
    <w:p w14:paraId="1F72C71F"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49" w:name="101711"/>
      <w:bookmarkEnd w:id="349"/>
      <w:r w:rsidRPr="005573F7">
        <w:rPr>
          <w:color w:val="000000"/>
          <w:sz w:val="28"/>
          <w:szCs w:val="28"/>
        </w:rPr>
        <w:t>1) уделять внимание развитию детского интереса к окружающему миру, поощрять желание ребенка получать новые знания и умения, осуществлять деятельностные пробы в соответствии со своими интересами, задавать познавательные вопросы;</w:t>
      </w:r>
    </w:p>
    <w:p w14:paraId="114DA9A9"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50" w:name="101712"/>
      <w:bookmarkEnd w:id="350"/>
      <w:r w:rsidRPr="005573F7">
        <w:rPr>
          <w:color w:val="000000"/>
          <w:sz w:val="28"/>
          <w:szCs w:val="28"/>
        </w:rPr>
        <w:t>2) организовывать ситуации, способствующие активизации личного опыта ребенка в деятельности, побуждающие детей к применению знаний, умений при выборе способов деятельности;</w:t>
      </w:r>
    </w:p>
    <w:p w14:paraId="6B72711D"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51" w:name="101713"/>
      <w:bookmarkEnd w:id="351"/>
      <w:r w:rsidRPr="005573F7">
        <w:rPr>
          <w:color w:val="000000"/>
          <w:sz w:val="28"/>
          <w:szCs w:val="28"/>
        </w:rPr>
        <w:t>3) расширять и усложнять в соответствии с возможностями и особенностями развития детей область задач, которые ребенок способен и желает решить самостоятельно, уделять внимание таким задачам, которые способствуют активизации у ребенка творчества, сообразительности, поиска новых подходов;</w:t>
      </w:r>
    </w:p>
    <w:p w14:paraId="206A52A2"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52" w:name="101714"/>
      <w:bookmarkEnd w:id="352"/>
      <w:r w:rsidRPr="005573F7">
        <w:rPr>
          <w:color w:val="000000"/>
          <w:sz w:val="28"/>
          <w:szCs w:val="28"/>
        </w:rPr>
        <w:t>4) поощрять проявление детской инициативы в течение всего дня пребывания ребенка в ДОО, используя приемы поддержки, одобрения, похвалы;</w:t>
      </w:r>
    </w:p>
    <w:p w14:paraId="29F0D650"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53" w:name="101715"/>
      <w:bookmarkEnd w:id="353"/>
      <w:r w:rsidRPr="005573F7">
        <w:rPr>
          <w:color w:val="000000"/>
          <w:sz w:val="28"/>
          <w:szCs w:val="28"/>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ребенка преодолевать трудности, доводить деятельность до результата;</w:t>
      </w:r>
    </w:p>
    <w:p w14:paraId="175A7D27"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54" w:name="101716"/>
      <w:bookmarkEnd w:id="354"/>
      <w:r w:rsidRPr="005573F7">
        <w:rPr>
          <w:color w:val="000000"/>
          <w:sz w:val="28"/>
          <w:szCs w:val="28"/>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ребенку,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14:paraId="057FFC97"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55" w:name="101717"/>
      <w:bookmarkEnd w:id="355"/>
      <w:r w:rsidRPr="005573F7">
        <w:rPr>
          <w:color w:val="000000"/>
          <w:sz w:val="28"/>
          <w:szCs w:val="28"/>
        </w:rPr>
        <w:t>7) внимательно наблюдать за процессом самостоятельной деятельности детей, в случае необходимости оказывать детям помощь, но стремиться к ее дозированию. Если ребенок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ребенка, намекнуть, посоветовать вспомнить, как он действовал в аналогичном случае;</w:t>
      </w:r>
    </w:p>
    <w:p w14:paraId="1A09E1E8"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56" w:name="101718"/>
      <w:bookmarkEnd w:id="356"/>
      <w:r w:rsidRPr="005573F7">
        <w:rPr>
          <w:color w:val="000000"/>
          <w:sz w:val="28"/>
          <w:szCs w:val="28"/>
        </w:rPr>
        <w:t>8)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через использование приемов похвалы, одобрения, восхищения.</w:t>
      </w:r>
    </w:p>
    <w:p w14:paraId="7730BD71" w14:textId="77777777" w:rsidR="00EC7643" w:rsidRDefault="005B2CF9" w:rsidP="00EC7643">
      <w:pPr>
        <w:pStyle w:val="pboth"/>
        <w:shd w:val="clear" w:color="auto" w:fill="FFFFFF"/>
        <w:spacing w:before="0" w:beforeAutospacing="0" w:after="0" w:afterAutospacing="0" w:line="293" w:lineRule="atLeast"/>
        <w:jc w:val="both"/>
        <w:rPr>
          <w:color w:val="000000"/>
          <w:sz w:val="28"/>
          <w:szCs w:val="28"/>
        </w:rPr>
      </w:pPr>
      <w:bookmarkStart w:id="357" w:name="101719"/>
      <w:bookmarkEnd w:id="357"/>
      <w:r w:rsidRPr="00E75F3C">
        <w:rPr>
          <w:color w:val="000000"/>
          <w:sz w:val="28"/>
          <w:szCs w:val="28"/>
        </w:rPr>
        <w:t xml:space="preserve">         </w:t>
      </w:r>
      <w:r w:rsidR="00E75F3C" w:rsidRPr="00E75F3C">
        <w:rPr>
          <w:color w:val="000000"/>
          <w:sz w:val="28"/>
          <w:szCs w:val="28"/>
        </w:rPr>
        <w:t xml:space="preserve">С четырех - пяти лет у детей наблюдается высокая активность. Данная потребность ребенка является ключевым условием для развития самостоятельности во всех сферах его жизни и деятельности. Педагогу важно обращать особое </w:t>
      </w:r>
      <w:r w:rsidR="00E75F3C" w:rsidRPr="00E75F3C">
        <w:rPr>
          <w:color w:val="000000"/>
          <w:sz w:val="28"/>
          <w:szCs w:val="28"/>
        </w:rPr>
        <w:lastRenderedPageBreak/>
        <w:t>внимание на освоение детьми системы разнообразных обследовательских действий,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ребенком.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ребенка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bookmarkStart w:id="358" w:name="101721"/>
      <w:bookmarkEnd w:id="358"/>
    </w:p>
    <w:p w14:paraId="02CA0A3D" w14:textId="77777777" w:rsidR="00EC7643" w:rsidRDefault="00E75F3C" w:rsidP="00EC7643">
      <w:pPr>
        <w:pStyle w:val="pboth"/>
        <w:shd w:val="clear" w:color="auto" w:fill="FFFFFF"/>
        <w:spacing w:before="0" w:beforeAutospacing="0" w:after="0" w:afterAutospacing="0" w:line="293" w:lineRule="atLeast"/>
        <w:jc w:val="both"/>
        <w:rPr>
          <w:color w:val="000000"/>
          <w:sz w:val="28"/>
          <w:szCs w:val="28"/>
        </w:rPr>
      </w:pPr>
      <w:r w:rsidRPr="00E75F3C">
        <w:rPr>
          <w:color w:val="000000"/>
          <w:sz w:val="28"/>
          <w:szCs w:val="28"/>
        </w:rPr>
        <w:t>Важно, чтобы у ребенка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w:t>
      </w:r>
      <w:bookmarkStart w:id="359" w:name="101720"/>
      <w:bookmarkStart w:id="360" w:name="101723"/>
      <w:bookmarkEnd w:id="359"/>
      <w:bookmarkEnd w:id="360"/>
      <w:r w:rsidR="00EC7643">
        <w:rPr>
          <w:color w:val="000000"/>
          <w:sz w:val="28"/>
          <w:szCs w:val="28"/>
        </w:rPr>
        <w:t>сяца).</w:t>
      </w:r>
    </w:p>
    <w:p w14:paraId="36F29985" w14:textId="1BF781F5" w:rsidR="005573F7" w:rsidRPr="005573F7" w:rsidRDefault="005573F7" w:rsidP="00EC7643">
      <w:pPr>
        <w:pStyle w:val="pboth"/>
        <w:shd w:val="clear" w:color="auto" w:fill="FFFFFF"/>
        <w:spacing w:before="0" w:beforeAutospacing="0" w:after="0" w:afterAutospacing="0" w:line="293" w:lineRule="atLeast"/>
        <w:jc w:val="both"/>
        <w:rPr>
          <w:color w:val="000000"/>
          <w:sz w:val="28"/>
          <w:szCs w:val="28"/>
        </w:rPr>
      </w:pPr>
      <w:r w:rsidRPr="005573F7">
        <w:rPr>
          <w:color w:val="000000"/>
          <w:sz w:val="28"/>
          <w:szCs w:val="28"/>
        </w:rPr>
        <w:t>Для поддержки детской инициативы использ</w:t>
      </w:r>
      <w:r w:rsidR="005B2CF9">
        <w:rPr>
          <w:color w:val="000000"/>
          <w:sz w:val="28"/>
          <w:szCs w:val="28"/>
        </w:rPr>
        <w:t>уется</w:t>
      </w:r>
      <w:r w:rsidRPr="005573F7">
        <w:rPr>
          <w:color w:val="000000"/>
          <w:sz w:val="28"/>
          <w:szCs w:val="28"/>
        </w:rPr>
        <w:t xml:space="preserve"> ряд способов и приемов.</w:t>
      </w:r>
    </w:p>
    <w:p w14:paraId="13F851D8" w14:textId="77777777" w:rsidR="005573F7" w:rsidRPr="005573F7" w:rsidRDefault="005573F7" w:rsidP="00EC7643">
      <w:pPr>
        <w:pStyle w:val="pboth"/>
        <w:shd w:val="clear" w:color="auto" w:fill="FFFFFF"/>
        <w:spacing w:before="0" w:beforeAutospacing="0" w:after="0" w:afterAutospacing="0"/>
        <w:jc w:val="both"/>
        <w:rPr>
          <w:color w:val="000000"/>
          <w:sz w:val="28"/>
          <w:szCs w:val="28"/>
        </w:rPr>
      </w:pPr>
      <w:bookmarkStart w:id="361" w:name="101724"/>
      <w:bookmarkEnd w:id="361"/>
      <w:r w:rsidRPr="005573F7">
        <w:rPr>
          <w:color w:val="000000"/>
          <w:sz w:val="28"/>
          <w:szCs w:val="28"/>
        </w:rPr>
        <w:t>1) Не следует сразу помогать ребенку,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ребенку, педагог сначала стремится к ее минимизации: лучше дать совет, задать наводящие вопросы, активизировать имеющийся у ребенка прошлый опыт.</w:t>
      </w:r>
    </w:p>
    <w:p w14:paraId="38688CBB"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62" w:name="101725"/>
      <w:bookmarkEnd w:id="362"/>
      <w:r w:rsidRPr="005573F7">
        <w:rPr>
          <w:color w:val="000000"/>
          <w:sz w:val="28"/>
          <w:szCs w:val="28"/>
        </w:rPr>
        <w:t>2) У ребенка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14:paraId="1DEBC3CB"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63" w:name="101726"/>
      <w:bookmarkEnd w:id="363"/>
      <w:r w:rsidRPr="005573F7">
        <w:rPr>
          <w:color w:val="000000"/>
          <w:sz w:val="28"/>
          <w:szCs w:val="28"/>
        </w:rPr>
        <w:t>3) Особое внимание педагог уделяет общению с ребенком в период проявления кризиса семи лет: характерные для ребенка изменения в поведении и деятельности становятся поводом для смены стиля общения с ребенком. Важно уделять внимание ребенку,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14:paraId="78C2FEC3"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64" w:name="101727"/>
      <w:bookmarkEnd w:id="364"/>
      <w:r w:rsidRPr="005573F7">
        <w:rPr>
          <w:color w:val="000000"/>
          <w:sz w:val="28"/>
          <w:szCs w:val="28"/>
        </w:rPr>
        <w:lastRenderedPageBreak/>
        <w:t>4)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 поставить цель (или принять ее от педагога), обдумать способы ее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14:paraId="6BB46BA2"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65" w:name="101728"/>
      <w:bookmarkEnd w:id="365"/>
      <w:r w:rsidRPr="005573F7">
        <w:rPr>
          <w:color w:val="000000"/>
          <w:sz w:val="28"/>
          <w:szCs w:val="28"/>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ребенка, активизирует его желание самостоятельно определить замысел, способы и формы его воплощения.</w:t>
      </w:r>
    </w:p>
    <w:p w14:paraId="03921C2B" w14:textId="77777777" w:rsidR="005573F7" w:rsidRPr="005573F7" w:rsidRDefault="005573F7" w:rsidP="00C25AB2">
      <w:pPr>
        <w:pStyle w:val="pboth"/>
        <w:shd w:val="clear" w:color="auto" w:fill="FFFFFF"/>
        <w:spacing w:before="0" w:beforeAutospacing="0" w:after="0" w:afterAutospacing="0"/>
        <w:jc w:val="both"/>
        <w:rPr>
          <w:color w:val="000000"/>
          <w:sz w:val="28"/>
          <w:szCs w:val="28"/>
        </w:rPr>
      </w:pPr>
      <w:bookmarkStart w:id="366" w:name="101729"/>
      <w:bookmarkEnd w:id="366"/>
      <w:r w:rsidRPr="005573F7">
        <w:rPr>
          <w:color w:val="000000"/>
          <w:sz w:val="28"/>
          <w:szCs w:val="28"/>
        </w:rPr>
        <w:t>6) Педагог уделяет особое внимание обогащению РППС, обеспечивающей поддержку инициативности ребенка.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14:paraId="174F49E8" w14:textId="77777777" w:rsidR="00773CA4" w:rsidRDefault="00773CA4" w:rsidP="00C25AB2">
      <w:pPr>
        <w:spacing w:after="0" w:line="240" w:lineRule="auto"/>
        <w:jc w:val="both"/>
        <w:rPr>
          <w:rFonts w:ascii="Times New Roman" w:hAnsi="Times New Roman" w:cs="Times New Roman"/>
          <w:b/>
          <w:sz w:val="28"/>
          <w:szCs w:val="28"/>
        </w:rPr>
      </w:pPr>
    </w:p>
    <w:p w14:paraId="57D30A2B" w14:textId="3E4F2046" w:rsidR="00773CA4" w:rsidRPr="00773CA4" w:rsidRDefault="00773CA4" w:rsidP="00C25AB2">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2.2.2.9.</w:t>
      </w:r>
      <w:r w:rsidR="00CB54EA">
        <w:rPr>
          <w:rFonts w:ascii="Times New Roman" w:hAnsi="Times New Roman" w:cs="Times New Roman"/>
          <w:b/>
          <w:sz w:val="28"/>
          <w:szCs w:val="28"/>
        </w:rPr>
        <w:t xml:space="preserve"> </w:t>
      </w:r>
      <w:r w:rsidRPr="00773CA4">
        <w:rPr>
          <w:rFonts w:ascii="Times New Roman" w:hAnsi="Times New Roman" w:cs="Times New Roman"/>
          <w:b/>
          <w:sz w:val="28"/>
          <w:szCs w:val="28"/>
        </w:rPr>
        <w:t>Особенности взаимодействия с семьями обучающихся</w:t>
      </w:r>
    </w:p>
    <w:p w14:paraId="5639F8FF" w14:textId="77777777" w:rsidR="00CA36C9" w:rsidRPr="00CA36C9" w:rsidRDefault="00CA36C9" w:rsidP="00C25AB2">
      <w:pPr>
        <w:pStyle w:val="pboth"/>
        <w:spacing w:before="0" w:beforeAutospacing="0" w:after="0" w:afterAutospacing="0"/>
        <w:jc w:val="both"/>
        <w:rPr>
          <w:color w:val="000000"/>
          <w:sz w:val="28"/>
          <w:szCs w:val="28"/>
        </w:rPr>
      </w:pPr>
      <w:r>
        <w:rPr>
          <w:color w:val="000000"/>
          <w:sz w:val="28"/>
          <w:szCs w:val="28"/>
        </w:rPr>
        <w:t xml:space="preserve">        Главными целями взаимодействия </w:t>
      </w:r>
      <w:r w:rsidRPr="00CA36C9">
        <w:rPr>
          <w:color w:val="000000"/>
          <w:sz w:val="28"/>
          <w:szCs w:val="28"/>
        </w:rPr>
        <w:t>с семьями обучающихся являются:</w:t>
      </w:r>
    </w:p>
    <w:p w14:paraId="091245A0" w14:textId="77777777" w:rsidR="00CA36C9" w:rsidRPr="00CA36C9" w:rsidRDefault="00CA36C9" w:rsidP="00C25AB2">
      <w:pPr>
        <w:pStyle w:val="pboth"/>
        <w:spacing w:before="0" w:beforeAutospacing="0" w:after="0" w:afterAutospacing="0"/>
        <w:jc w:val="both"/>
        <w:rPr>
          <w:color w:val="000000"/>
          <w:sz w:val="28"/>
          <w:szCs w:val="28"/>
        </w:rPr>
      </w:pPr>
      <w:bookmarkStart w:id="367" w:name="101732"/>
      <w:bookmarkEnd w:id="367"/>
      <w:r w:rsidRPr="00CA36C9">
        <w:rPr>
          <w:color w:val="000000"/>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14:paraId="1D05CFB0" w14:textId="77777777" w:rsidR="00CA36C9" w:rsidRPr="00CA36C9" w:rsidRDefault="00CA36C9" w:rsidP="00C25AB2">
      <w:pPr>
        <w:pStyle w:val="pboth"/>
        <w:spacing w:before="0" w:beforeAutospacing="0" w:after="0" w:afterAutospacing="0"/>
        <w:jc w:val="both"/>
        <w:rPr>
          <w:color w:val="000000"/>
          <w:sz w:val="28"/>
          <w:szCs w:val="28"/>
        </w:rPr>
      </w:pPr>
      <w:bookmarkStart w:id="368" w:name="101733"/>
      <w:bookmarkEnd w:id="368"/>
      <w:r w:rsidRPr="00CA36C9">
        <w:rPr>
          <w:color w:val="000000"/>
          <w:sz w:val="28"/>
          <w:szCs w:val="28"/>
        </w:rPr>
        <w:t>обеспечение единства подходов к воспитанию и обучению детей в условиях ДО</w:t>
      </w:r>
      <w:r>
        <w:rPr>
          <w:color w:val="000000"/>
          <w:sz w:val="28"/>
          <w:szCs w:val="28"/>
        </w:rPr>
        <w:t>У</w:t>
      </w:r>
      <w:r w:rsidRPr="00CA36C9">
        <w:rPr>
          <w:color w:val="000000"/>
          <w:sz w:val="28"/>
          <w:szCs w:val="28"/>
        </w:rPr>
        <w:t xml:space="preserve"> и семьи; повышение воспитательного потенциала семьи.</w:t>
      </w:r>
    </w:p>
    <w:p w14:paraId="02FD4E23" w14:textId="77777777" w:rsidR="00CA36C9" w:rsidRPr="00CA36C9" w:rsidRDefault="00CA36C9" w:rsidP="00C25AB2">
      <w:pPr>
        <w:pStyle w:val="pboth"/>
        <w:spacing w:before="0" w:beforeAutospacing="0" w:after="0" w:afterAutospacing="0"/>
        <w:jc w:val="both"/>
        <w:rPr>
          <w:color w:val="000000"/>
          <w:sz w:val="28"/>
          <w:szCs w:val="28"/>
        </w:rPr>
      </w:pPr>
      <w:bookmarkStart w:id="369" w:name="101734"/>
      <w:bookmarkEnd w:id="369"/>
      <w:r>
        <w:rPr>
          <w:color w:val="000000"/>
          <w:sz w:val="28"/>
          <w:szCs w:val="28"/>
        </w:rPr>
        <w:t xml:space="preserve">        </w:t>
      </w:r>
      <w:r w:rsidRPr="00CA36C9">
        <w:rPr>
          <w:color w:val="000000"/>
          <w:sz w:val="28"/>
          <w:szCs w:val="28"/>
        </w:rPr>
        <w:t>Достижение этих целей осуществля</w:t>
      </w:r>
      <w:r w:rsidR="00A96889">
        <w:rPr>
          <w:color w:val="000000"/>
          <w:sz w:val="28"/>
          <w:szCs w:val="28"/>
        </w:rPr>
        <w:t>ет</w:t>
      </w:r>
      <w:r w:rsidRPr="00CA36C9">
        <w:rPr>
          <w:color w:val="000000"/>
          <w:sz w:val="28"/>
          <w:szCs w:val="28"/>
        </w:rPr>
        <w:t>ся через решение основных задач:</w:t>
      </w:r>
    </w:p>
    <w:p w14:paraId="4AAB34DC" w14:textId="77777777" w:rsidR="00CA36C9" w:rsidRPr="00CA36C9" w:rsidRDefault="00CA36C9" w:rsidP="00C25AB2">
      <w:pPr>
        <w:pStyle w:val="pboth"/>
        <w:spacing w:before="0" w:beforeAutospacing="0" w:after="0" w:afterAutospacing="0"/>
        <w:jc w:val="both"/>
        <w:rPr>
          <w:color w:val="000000"/>
          <w:sz w:val="28"/>
          <w:szCs w:val="28"/>
        </w:rPr>
      </w:pPr>
      <w:bookmarkStart w:id="370" w:name="101736"/>
      <w:bookmarkEnd w:id="370"/>
      <w:r w:rsidRPr="00CA36C9">
        <w:rPr>
          <w:color w:val="000000"/>
          <w:sz w:val="28"/>
          <w:szCs w:val="28"/>
        </w:rPr>
        <w:t>1)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14:paraId="2517B2D8" w14:textId="77777777" w:rsidR="00CA36C9" w:rsidRPr="00CA36C9" w:rsidRDefault="00CA36C9" w:rsidP="00C25AB2">
      <w:pPr>
        <w:pStyle w:val="pboth"/>
        <w:spacing w:before="0" w:beforeAutospacing="0" w:after="0" w:afterAutospacing="0"/>
        <w:jc w:val="both"/>
        <w:rPr>
          <w:color w:val="000000"/>
          <w:sz w:val="28"/>
          <w:szCs w:val="28"/>
        </w:rPr>
      </w:pPr>
      <w:bookmarkStart w:id="371" w:name="101737"/>
      <w:bookmarkEnd w:id="371"/>
      <w:r w:rsidRPr="00CA36C9">
        <w:rPr>
          <w:color w:val="000000"/>
          <w:sz w:val="28"/>
          <w:szCs w:val="28"/>
        </w:rPr>
        <w:t>2)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14:paraId="1934C790" w14:textId="73D7D429" w:rsidR="00CA36C9" w:rsidRPr="00CA36C9" w:rsidRDefault="00CA36C9" w:rsidP="00C25AB2">
      <w:pPr>
        <w:pStyle w:val="pboth"/>
        <w:spacing w:before="0" w:beforeAutospacing="0" w:after="0" w:afterAutospacing="0"/>
        <w:jc w:val="both"/>
        <w:rPr>
          <w:color w:val="000000"/>
          <w:sz w:val="28"/>
          <w:szCs w:val="28"/>
        </w:rPr>
      </w:pPr>
      <w:bookmarkStart w:id="372" w:name="101738"/>
      <w:bookmarkEnd w:id="372"/>
      <w:r w:rsidRPr="00CA36C9">
        <w:rPr>
          <w:color w:val="000000"/>
          <w:sz w:val="28"/>
          <w:szCs w:val="28"/>
        </w:rPr>
        <w:t>3) способствование развитию ответственного и осознанного родительства</w:t>
      </w:r>
      <w:r w:rsidR="00EC7643">
        <w:rPr>
          <w:color w:val="000000"/>
          <w:sz w:val="28"/>
          <w:szCs w:val="28"/>
        </w:rPr>
        <w:t xml:space="preserve"> как</w:t>
      </w:r>
      <w:r w:rsidRPr="00CA36C9">
        <w:rPr>
          <w:color w:val="000000"/>
          <w:sz w:val="28"/>
          <w:szCs w:val="28"/>
        </w:rPr>
        <w:t xml:space="preserve"> базовой основы благополучия семьи;</w:t>
      </w:r>
    </w:p>
    <w:p w14:paraId="18D8908B" w14:textId="77777777" w:rsidR="00CA36C9" w:rsidRPr="00CA36C9" w:rsidRDefault="00CA36C9" w:rsidP="00C25AB2">
      <w:pPr>
        <w:pStyle w:val="pboth"/>
        <w:spacing w:before="0" w:beforeAutospacing="0" w:after="0" w:afterAutospacing="0"/>
        <w:jc w:val="both"/>
        <w:rPr>
          <w:color w:val="000000"/>
          <w:sz w:val="28"/>
          <w:szCs w:val="28"/>
        </w:rPr>
      </w:pPr>
      <w:bookmarkStart w:id="373" w:name="101739"/>
      <w:bookmarkEnd w:id="373"/>
      <w:r w:rsidRPr="00CA36C9">
        <w:rPr>
          <w:color w:val="000000"/>
          <w:sz w:val="28"/>
          <w:szCs w:val="28"/>
        </w:rPr>
        <w:lastRenderedPageBreak/>
        <w:t>4) построение взаимодействия в форме сотрудничества и установления партнерских отношений с родителями (законными представителями) детей младенческого, раннего и дошкольного возраста для решения образовательных задач;</w:t>
      </w:r>
    </w:p>
    <w:p w14:paraId="472DE4EF" w14:textId="77777777" w:rsidR="00CA36C9" w:rsidRPr="00CA36C9" w:rsidRDefault="00CA36C9" w:rsidP="00C25AB2">
      <w:pPr>
        <w:pStyle w:val="pboth"/>
        <w:spacing w:before="0" w:beforeAutospacing="0" w:after="0" w:afterAutospacing="0"/>
        <w:jc w:val="both"/>
        <w:rPr>
          <w:color w:val="000000"/>
          <w:sz w:val="28"/>
          <w:szCs w:val="28"/>
        </w:rPr>
      </w:pPr>
      <w:bookmarkStart w:id="374" w:name="101740"/>
      <w:bookmarkEnd w:id="374"/>
      <w:r w:rsidRPr="00CA36C9">
        <w:rPr>
          <w:color w:val="000000"/>
          <w:sz w:val="28"/>
          <w:szCs w:val="28"/>
        </w:rPr>
        <w:t>5) вовлечение родителей (законных представителей) в образовательный процесс.</w:t>
      </w:r>
    </w:p>
    <w:p w14:paraId="46B486C1" w14:textId="77777777" w:rsidR="00CA36C9" w:rsidRPr="00CA36C9" w:rsidRDefault="00A96889" w:rsidP="00C25AB2">
      <w:pPr>
        <w:pStyle w:val="pboth"/>
        <w:spacing w:before="0" w:beforeAutospacing="0" w:after="0" w:afterAutospacing="0"/>
        <w:jc w:val="both"/>
        <w:rPr>
          <w:color w:val="000000"/>
          <w:sz w:val="28"/>
          <w:szCs w:val="28"/>
        </w:rPr>
      </w:pPr>
      <w:bookmarkStart w:id="375" w:name="101741"/>
      <w:bookmarkEnd w:id="375"/>
      <w:r>
        <w:rPr>
          <w:color w:val="000000"/>
          <w:sz w:val="28"/>
          <w:szCs w:val="28"/>
        </w:rPr>
        <w:t xml:space="preserve">        </w:t>
      </w:r>
      <w:r w:rsidR="00CA36C9" w:rsidRPr="00CA36C9">
        <w:rPr>
          <w:color w:val="000000"/>
          <w:sz w:val="28"/>
          <w:szCs w:val="28"/>
        </w:rPr>
        <w:t xml:space="preserve"> Построение взаимодействия с родителями (законными представителями) придержива</w:t>
      </w:r>
      <w:r>
        <w:rPr>
          <w:color w:val="000000"/>
          <w:sz w:val="28"/>
          <w:szCs w:val="28"/>
        </w:rPr>
        <w:t>ет</w:t>
      </w:r>
      <w:r w:rsidR="00CA36C9" w:rsidRPr="00CA36C9">
        <w:rPr>
          <w:color w:val="000000"/>
          <w:sz w:val="28"/>
          <w:szCs w:val="28"/>
        </w:rPr>
        <w:t>ся следующих принципов:</w:t>
      </w:r>
    </w:p>
    <w:p w14:paraId="16A28377" w14:textId="77777777" w:rsidR="00CA36C9" w:rsidRPr="00CA36C9" w:rsidRDefault="00CA36C9" w:rsidP="00C25AB2">
      <w:pPr>
        <w:pStyle w:val="pboth"/>
        <w:spacing w:before="0" w:beforeAutospacing="0" w:after="0" w:afterAutospacing="0"/>
        <w:jc w:val="both"/>
        <w:rPr>
          <w:color w:val="000000"/>
          <w:sz w:val="28"/>
          <w:szCs w:val="28"/>
        </w:rPr>
      </w:pPr>
      <w:bookmarkStart w:id="376" w:name="101742"/>
      <w:bookmarkEnd w:id="376"/>
      <w:r w:rsidRPr="00CA36C9">
        <w:rPr>
          <w:color w:val="000000"/>
          <w:sz w:val="28"/>
          <w:szCs w:val="28"/>
        </w:rPr>
        <w:t>1) приоритет семьи в воспитании, обучении и развитии ребенка: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w:t>
      </w:r>
    </w:p>
    <w:p w14:paraId="739A2E8A" w14:textId="77777777" w:rsidR="00CA36C9" w:rsidRPr="00CA36C9" w:rsidRDefault="00CA36C9" w:rsidP="00C25AB2">
      <w:pPr>
        <w:pStyle w:val="pboth"/>
        <w:spacing w:before="0" w:beforeAutospacing="0" w:after="0" w:afterAutospacing="0"/>
        <w:jc w:val="both"/>
        <w:rPr>
          <w:color w:val="000000"/>
          <w:sz w:val="28"/>
          <w:szCs w:val="28"/>
        </w:rPr>
      </w:pPr>
      <w:bookmarkStart w:id="377" w:name="101743"/>
      <w:bookmarkEnd w:id="377"/>
      <w:r w:rsidRPr="00CA36C9">
        <w:rPr>
          <w:color w:val="000000"/>
          <w:sz w:val="28"/>
          <w:szCs w:val="28"/>
        </w:rPr>
        <w:t>2) открытость: для родителей (законных представителей) доступна актуальная информация об особенностях пребывания ребенка в группе; каждому из родителей (законных представителей) предоставлен свободный доступ в ДО</w:t>
      </w:r>
      <w:r w:rsidR="00A96889">
        <w:rPr>
          <w:color w:val="000000"/>
          <w:sz w:val="28"/>
          <w:szCs w:val="28"/>
        </w:rPr>
        <w:t>У</w:t>
      </w:r>
      <w:r w:rsidRPr="00CA36C9">
        <w:rPr>
          <w:color w:val="000000"/>
          <w:sz w:val="28"/>
          <w:szCs w:val="28"/>
        </w:rPr>
        <w:t xml:space="preserve">; между педагогами и родителями (законными представителями) </w:t>
      </w:r>
      <w:r w:rsidR="00A96889">
        <w:rPr>
          <w:color w:val="000000"/>
          <w:sz w:val="28"/>
          <w:szCs w:val="28"/>
        </w:rPr>
        <w:t>налажен</w:t>
      </w:r>
      <w:r w:rsidRPr="00CA36C9">
        <w:rPr>
          <w:color w:val="000000"/>
          <w:sz w:val="28"/>
          <w:szCs w:val="28"/>
        </w:rPr>
        <w:t xml:space="preserve"> обмен информацией об особенностях развития ребенка в ДО</w:t>
      </w:r>
      <w:r w:rsidR="00A96889">
        <w:rPr>
          <w:color w:val="000000"/>
          <w:sz w:val="28"/>
          <w:szCs w:val="28"/>
        </w:rPr>
        <w:t>У</w:t>
      </w:r>
      <w:r w:rsidRPr="00CA36C9">
        <w:rPr>
          <w:color w:val="000000"/>
          <w:sz w:val="28"/>
          <w:szCs w:val="28"/>
        </w:rPr>
        <w:t xml:space="preserve"> и семье;</w:t>
      </w:r>
    </w:p>
    <w:p w14:paraId="7CF85AD1" w14:textId="77777777" w:rsidR="00CA36C9" w:rsidRPr="00CA36C9" w:rsidRDefault="00CA36C9" w:rsidP="00C25AB2">
      <w:pPr>
        <w:pStyle w:val="pboth"/>
        <w:spacing w:before="0" w:beforeAutospacing="0" w:after="0" w:afterAutospacing="0"/>
        <w:jc w:val="both"/>
        <w:rPr>
          <w:color w:val="000000"/>
          <w:sz w:val="28"/>
          <w:szCs w:val="28"/>
        </w:rPr>
      </w:pPr>
      <w:bookmarkStart w:id="378" w:name="101744"/>
      <w:bookmarkEnd w:id="378"/>
      <w:r w:rsidRPr="00CA36C9">
        <w:rPr>
          <w:color w:val="000000"/>
          <w:sz w:val="28"/>
          <w:szCs w:val="28"/>
        </w:rPr>
        <w:t>3)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14:paraId="5EC0F956" w14:textId="77777777" w:rsidR="00CA36C9" w:rsidRPr="00CA36C9" w:rsidRDefault="00CA36C9" w:rsidP="00C25AB2">
      <w:pPr>
        <w:pStyle w:val="pboth"/>
        <w:spacing w:before="0" w:beforeAutospacing="0" w:after="0" w:afterAutospacing="0"/>
        <w:jc w:val="both"/>
        <w:rPr>
          <w:color w:val="000000"/>
          <w:sz w:val="28"/>
          <w:szCs w:val="28"/>
        </w:rPr>
      </w:pPr>
      <w:bookmarkStart w:id="379" w:name="101745"/>
      <w:bookmarkEnd w:id="379"/>
      <w:r w:rsidRPr="00CA36C9">
        <w:rPr>
          <w:color w:val="000000"/>
          <w:sz w:val="28"/>
          <w:szCs w:val="28"/>
        </w:rPr>
        <w:t>4) индивидуально-дифференцированный подход к каждой семье: при взаимодействии учитыва</w:t>
      </w:r>
      <w:r w:rsidR="00A96889">
        <w:rPr>
          <w:color w:val="000000"/>
          <w:sz w:val="28"/>
          <w:szCs w:val="28"/>
        </w:rPr>
        <w:t>ются</w:t>
      </w:r>
      <w:r w:rsidRPr="00CA36C9">
        <w:rPr>
          <w:color w:val="000000"/>
          <w:sz w:val="28"/>
          <w:szCs w:val="28"/>
        </w:rPr>
        <w:t xml:space="preserve"> особенности семейного воспитания, потребности родителей (законных представителей) в отношении образования ребенка, отношение к педагогу и ДО</w:t>
      </w:r>
      <w:r w:rsidR="00A96889">
        <w:rPr>
          <w:color w:val="000000"/>
          <w:sz w:val="28"/>
          <w:szCs w:val="28"/>
        </w:rPr>
        <w:t>У</w:t>
      </w:r>
      <w:r w:rsidRPr="00CA36C9">
        <w:rPr>
          <w:color w:val="000000"/>
          <w:sz w:val="28"/>
          <w:szCs w:val="28"/>
        </w:rPr>
        <w:t>, проводимым мероприятиям; включени</w:t>
      </w:r>
      <w:r w:rsidR="00A96889">
        <w:rPr>
          <w:color w:val="000000"/>
          <w:sz w:val="28"/>
          <w:szCs w:val="28"/>
        </w:rPr>
        <w:t>е</w:t>
      </w:r>
      <w:r w:rsidRPr="00CA36C9">
        <w:rPr>
          <w:color w:val="000000"/>
          <w:sz w:val="28"/>
          <w:szCs w:val="28"/>
        </w:rPr>
        <w:t xml:space="preserve"> родителей (законных представителей) в совместное решение образовательных задач;</w:t>
      </w:r>
    </w:p>
    <w:p w14:paraId="2C2A4A5C" w14:textId="77777777" w:rsidR="00CA36C9" w:rsidRPr="00CA36C9" w:rsidRDefault="00CA36C9" w:rsidP="00C25AB2">
      <w:pPr>
        <w:pStyle w:val="pboth"/>
        <w:spacing w:before="0" w:beforeAutospacing="0" w:after="0" w:afterAutospacing="0"/>
        <w:jc w:val="both"/>
        <w:rPr>
          <w:color w:val="000000"/>
          <w:sz w:val="28"/>
          <w:szCs w:val="28"/>
        </w:rPr>
      </w:pPr>
      <w:bookmarkStart w:id="380" w:name="101746"/>
      <w:bookmarkEnd w:id="380"/>
      <w:r w:rsidRPr="00CA36C9">
        <w:rPr>
          <w:color w:val="000000"/>
          <w:sz w:val="28"/>
          <w:szCs w:val="28"/>
        </w:rPr>
        <w:t>5) возрастосообразность: при планировании и осуществлении взаимодействия учитыва</w:t>
      </w:r>
      <w:r w:rsidR="00A96889">
        <w:rPr>
          <w:color w:val="000000"/>
          <w:sz w:val="28"/>
          <w:szCs w:val="28"/>
        </w:rPr>
        <w:t>ется</w:t>
      </w:r>
      <w:r w:rsidRPr="00CA36C9">
        <w:rPr>
          <w:color w:val="000000"/>
          <w:sz w:val="28"/>
          <w:szCs w:val="28"/>
        </w:rPr>
        <w:t xml:space="preserve"> особенности и характер отношений ребенка с родителями (законными представителями</w:t>
      </w:r>
      <w:r w:rsidR="00A96889">
        <w:rPr>
          <w:color w:val="000000"/>
          <w:sz w:val="28"/>
          <w:szCs w:val="28"/>
        </w:rPr>
        <w:t>)</w:t>
      </w:r>
      <w:r w:rsidRPr="00CA36C9">
        <w:rPr>
          <w:color w:val="000000"/>
          <w:sz w:val="28"/>
          <w:szCs w:val="28"/>
        </w:rPr>
        <w:t>.</w:t>
      </w:r>
    </w:p>
    <w:p w14:paraId="6D737766" w14:textId="77777777" w:rsidR="00CA36C9" w:rsidRPr="00CA36C9" w:rsidRDefault="00A96889" w:rsidP="00C25AB2">
      <w:pPr>
        <w:pStyle w:val="pboth"/>
        <w:spacing w:before="0" w:beforeAutospacing="0" w:after="0" w:afterAutospacing="0"/>
        <w:jc w:val="both"/>
        <w:rPr>
          <w:color w:val="000000"/>
          <w:sz w:val="28"/>
          <w:szCs w:val="28"/>
        </w:rPr>
      </w:pPr>
      <w:bookmarkStart w:id="381" w:name="101747"/>
      <w:bookmarkEnd w:id="381"/>
      <w:r>
        <w:rPr>
          <w:color w:val="000000"/>
          <w:sz w:val="28"/>
          <w:szCs w:val="28"/>
        </w:rPr>
        <w:t xml:space="preserve">         </w:t>
      </w:r>
      <w:r w:rsidR="00CA36C9" w:rsidRPr="00CA36C9">
        <w:rPr>
          <w:color w:val="000000"/>
          <w:sz w:val="28"/>
          <w:szCs w:val="28"/>
        </w:rPr>
        <w:t>Деятельность по построению взаимодействия с родителями (законными представителями) обучающихся осуществляется по нескольким направлениям:</w:t>
      </w:r>
    </w:p>
    <w:p w14:paraId="01B864F1" w14:textId="77777777" w:rsidR="00CA36C9" w:rsidRPr="00CA36C9" w:rsidRDefault="00CA36C9" w:rsidP="00C25AB2">
      <w:pPr>
        <w:pStyle w:val="pboth"/>
        <w:spacing w:before="0" w:beforeAutospacing="0" w:after="0" w:afterAutospacing="0"/>
        <w:jc w:val="both"/>
        <w:rPr>
          <w:color w:val="000000"/>
          <w:sz w:val="28"/>
          <w:szCs w:val="28"/>
        </w:rPr>
      </w:pPr>
      <w:bookmarkStart w:id="382" w:name="101748"/>
      <w:bookmarkEnd w:id="382"/>
      <w:r w:rsidRPr="00CA36C9">
        <w:rPr>
          <w:color w:val="000000"/>
          <w:sz w:val="28"/>
          <w:szCs w:val="28"/>
        </w:rPr>
        <w:t>1) диагностико-аналитическое направление включает получение и анализ данных о семье каждого обучающегося, ее запросах в отношении охраны здоровья и развития ребенка; об уровне психолого-педагогической компетентности родителей (законных представителей); а также планирование работы с семьей с учетом результатов проведенного анализа; согласование воспитательных задач;</w:t>
      </w:r>
    </w:p>
    <w:p w14:paraId="1A051FC9" w14:textId="77777777" w:rsidR="00CA36C9" w:rsidRPr="00CA36C9" w:rsidRDefault="00CA36C9" w:rsidP="00C25AB2">
      <w:pPr>
        <w:pStyle w:val="pboth"/>
        <w:spacing w:before="0" w:beforeAutospacing="0" w:after="0" w:afterAutospacing="0"/>
        <w:jc w:val="both"/>
        <w:rPr>
          <w:color w:val="000000"/>
          <w:sz w:val="28"/>
          <w:szCs w:val="28"/>
        </w:rPr>
      </w:pPr>
      <w:bookmarkStart w:id="383" w:name="101749"/>
      <w:bookmarkEnd w:id="383"/>
      <w:r w:rsidRPr="00CA36C9">
        <w:rPr>
          <w:color w:val="000000"/>
          <w:sz w:val="28"/>
          <w:szCs w:val="28"/>
        </w:rPr>
        <w:lastRenderedPageBreak/>
        <w:t>2)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дошкольного возраст</w:t>
      </w:r>
      <w:r w:rsidR="00A96889">
        <w:rPr>
          <w:color w:val="000000"/>
          <w:sz w:val="28"/>
          <w:szCs w:val="28"/>
        </w:rPr>
        <w:t>а</w:t>
      </w:r>
      <w:r w:rsidRPr="00CA36C9">
        <w:rPr>
          <w:color w:val="000000"/>
          <w:sz w:val="28"/>
          <w:szCs w:val="28"/>
        </w:rPr>
        <w:t>; выбора эффективных методов обучения и воспитания детей;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w:t>
      </w:r>
      <w:r w:rsidR="001C1400">
        <w:rPr>
          <w:color w:val="000000"/>
          <w:sz w:val="28"/>
          <w:szCs w:val="28"/>
        </w:rPr>
        <w:t>У</w:t>
      </w:r>
      <w:r w:rsidRPr="00CA36C9">
        <w:rPr>
          <w:color w:val="000000"/>
          <w:sz w:val="28"/>
          <w:szCs w:val="28"/>
        </w:rPr>
        <w:t xml:space="preserve"> образовательной программы; условиях пребывания ребенка в группе ДО</w:t>
      </w:r>
      <w:r w:rsidR="001C1400">
        <w:rPr>
          <w:color w:val="000000"/>
          <w:sz w:val="28"/>
          <w:szCs w:val="28"/>
        </w:rPr>
        <w:t>У</w:t>
      </w:r>
      <w:r w:rsidRPr="00CA36C9">
        <w:rPr>
          <w:color w:val="000000"/>
          <w:sz w:val="28"/>
          <w:szCs w:val="28"/>
        </w:rPr>
        <w:t>; содержании и методах образовательной работы с детьми;</w:t>
      </w:r>
    </w:p>
    <w:p w14:paraId="51A11845" w14:textId="77777777" w:rsidR="00CA36C9" w:rsidRPr="00CA36C9" w:rsidRDefault="00CA36C9" w:rsidP="00C25AB2">
      <w:pPr>
        <w:pStyle w:val="pboth"/>
        <w:spacing w:before="0" w:beforeAutospacing="0" w:after="0" w:afterAutospacing="0"/>
        <w:jc w:val="both"/>
        <w:rPr>
          <w:color w:val="000000"/>
          <w:sz w:val="28"/>
          <w:szCs w:val="28"/>
        </w:rPr>
      </w:pPr>
      <w:bookmarkStart w:id="384" w:name="101750"/>
      <w:bookmarkEnd w:id="384"/>
      <w:r w:rsidRPr="00CA36C9">
        <w:rPr>
          <w:color w:val="000000"/>
          <w:sz w:val="28"/>
          <w:szCs w:val="28"/>
        </w:rPr>
        <w:t>3) консультационное направление объединяет в себе консультирование родителей (законных представителей) по вопросам их взаимодействия с ребенком, преодоления возникающих проблем воспитания и обучения детей, в том числе с ООП в условиях семьи; особенностей поведения и взаимодействия ребенка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p>
    <w:p w14:paraId="2C2CED07" w14:textId="77777777" w:rsidR="001C1400" w:rsidRPr="00CA36C9" w:rsidRDefault="001C1400" w:rsidP="00C25AB2">
      <w:pPr>
        <w:pStyle w:val="pboth"/>
        <w:spacing w:before="0" w:beforeAutospacing="0" w:after="0" w:afterAutospacing="0"/>
        <w:jc w:val="both"/>
        <w:rPr>
          <w:color w:val="000000"/>
          <w:sz w:val="28"/>
          <w:szCs w:val="28"/>
        </w:rPr>
      </w:pPr>
      <w:bookmarkStart w:id="385" w:name="101751"/>
      <w:bookmarkEnd w:id="385"/>
      <w:r>
        <w:rPr>
          <w:color w:val="000000"/>
          <w:sz w:val="28"/>
          <w:szCs w:val="28"/>
        </w:rPr>
        <w:t xml:space="preserve">         </w:t>
      </w:r>
      <w:r w:rsidR="00CA36C9" w:rsidRPr="00CA36C9">
        <w:rPr>
          <w:color w:val="000000"/>
          <w:sz w:val="28"/>
          <w:szCs w:val="28"/>
        </w:rPr>
        <w:t xml:space="preserve"> </w:t>
      </w:r>
      <w:r>
        <w:rPr>
          <w:color w:val="000000"/>
          <w:sz w:val="28"/>
          <w:szCs w:val="28"/>
        </w:rPr>
        <w:t xml:space="preserve">           </w:t>
      </w:r>
    </w:p>
    <w:p w14:paraId="528DF6D7" w14:textId="1B8E7A84" w:rsidR="00CA36C9" w:rsidRPr="00CA36C9" w:rsidRDefault="001C1400" w:rsidP="00C25AB2">
      <w:pPr>
        <w:pStyle w:val="pboth"/>
        <w:spacing w:before="0" w:beforeAutospacing="0" w:after="0" w:afterAutospacing="0"/>
        <w:jc w:val="both"/>
        <w:rPr>
          <w:color w:val="000000"/>
          <w:sz w:val="28"/>
          <w:szCs w:val="28"/>
        </w:rPr>
      </w:pPr>
      <w:r>
        <w:rPr>
          <w:color w:val="000000"/>
          <w:sz w:val="28"/>
          <w:szCs w:val="28"/>
        </w:rPr>
        <w:t xml:space="preserve">       </w:t>
      </w:r>
      <w:r w:rsidR="00CA36C9" w:rsidRPr="00CA36C9">
        <w:rPr>
          <w:color w:val="000000"/>
          <w:sz w:val="28"/>
          <w:szCs w:val="28"/>
        </w:rPr>
        <w:t>Особое внимание в просветительской деятельности уделя</w:t>
      </w:r>
      <w:r>
        <w:rPr>
          <w:color w:val="000000"/>
          <w:sz w:val="28"/>
          <w:szCs w:val="28"/>
        </w:rPr>
        <w:t>ет</w:t>
      </w:r>
      <w:r w:rsidR="00CA36C9" w:rsidRPr="00CA36C9">
        <w:rPr>
          <w:color w:val="000000"/>
          <w:sz w:val="28"/>
          <w:szCs w:val="28"/>
        </w:rPr>
        <w:t>ся повышению уровня компетентности родителей (законных представителей) в вопросах здоровье</w:t>
      </w:r>
      <w:r w:rsidR="00CB54EA">
        <w:rPr>
          <w:color w:val="000000"/>
          <w:sz w:val="28"/>
          <w:szCs w:val="28"/>
        </w:rPr>
        <w:t>-</w:t>
      </w:r>
      <w:r w:rsidR="00CA36C9" w:rsidRPr="00CA36C9">
        <w:rPr>
          <w:color w:val="000000"/>
          <w:sz w:val="28"/>
          <w:szCs w:val="28"/>
        </w:rPr>
        <w:t>сбережения ребенка.</w:t>
      </w:r>
    </w:p>
    <w:p w14:paraId="2B437305" w14:textId="77777777" w:rsidR="00CA36C9" w:rsidRPr="00CA36C9" w:rsidRDefault="001C1400" w:rsidP="00C25AB2">
      <w:pPr>
        <w:pStyle w:val="pboth"/>
        <w:spacing w:before="0" w:beforeAutospacing="0" w:after="0" w:afterAutospacing="0"/>
        <w:jc w:val="both"/>
        <w:rPr>
          <w:color w:val="000000"/>
          <w:sz w:val="28"/>
          <w:szCs w:val="28"/>
        </w:rPr>
      </w:pPr>
      <w:bookmarkStart w:id="386" w:name="101753"/>
      <w:bookmarkEnd w:id="386"/>
      <w:r>
        <w:rPr>
          <w:color w:val="000000"/>
          <w:sz w:val="28"/>
          <w:szCs w:val="28"/>
        </w:rPr>
        <w:t xml:space="preserve">        Н</w:t>
      </w:r>
      <w:r w:rsidR="00CA36C9" w:rsidRPr="00CA36C9">
        <w:rPr>
          <w:color w:val="000000"/>
          <w:sz w:val="28"/>
          <w:szCs w:val="28"/>
        </w:rPr>
        <w:t>аправлени</w:t>
      </w:r>
      <w:r>
        <w:rPr>
          <w:color w:val="000000"/>
          <w:sz w:val="28"/>
          <w:szCs w:val="28"/>
        </w:rPr>
        <w:t>я</w:t>
      </w:r>
      <w:r w:rsidR="00CA36C9" w:rsidRPr="00CA36C9">
        <w:rPr>
          <w:color w:val="000000"/>
          <w:sz w:val="28"/>
          <w:szCs w:val="28"/>
        </w:rPr>
        <w:t xml:space="preserve"> просветительской деятельности:</w:t>
      </w:r>
    </w:p>
    <w:p w14:paraId="55A04348" w14:textId="77777777" w:rsidR="00CA36C9" w:rsidRPr="00CA36C9" w:rsidRDefault="00CA36C9" w:rsidP="00C25AB2">
      <w:pPr>
        <w:pStyle w:val="pboth"/>
        <w:spacing w:before="0" w:beforeAutospacing="0" w:after="0" w:afterAutospacing="0"/>
        <w:jc w:val="both"/>
        <w:rPr>
          <w:color w:val="000000"/>
          <w:sz w:val="28"/>
          <w:szCs w:val="28"/>
        </w:rPr>
      </w:pPr>
      <w:bookmarkStart w:id="387" w:name="101754"/>
      <w:bookmarkEnd w:id="387"/>
      <w:r w:rsidRPr="00CA36C9">
        <w:rPr>
          <w:color w:val="000000"/>
          <w:sz w:val="28"/>
          <w:szCs w:val="28"/>
        </w:rPr>
        <w:t>1) информирование о факторах, положительно влияющих на физическое и психическое здоровье ребенка (рациональная организация режима дня ребенка,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ребенком и другое), о действии негативных факторов (переохлаждение, перегревание, перекармливание и другое), наносящих непоправимый вред здоровью ребенка;</w:t>
      </w:r>
    </w:p>
    <w:p w14:paraId="00421167" w14:textId="77777777" w:rsidR="00CA36C9" w:rsidRPr="00CA36C9" w:rsidRDefault="00CA36C9" w:rsidP="00C25AB2">
      <w:pPr>
        <w:pStyle w:val="pboth"/>
        <w:spacing w:before="0" w:beforeAutospacing="0" w:after="0" w:afterAutospacing="0"/>
        <w:jc w:val="both"/>
        <w:rPr>
          <w:color w:val="000000"/>
          <w:sz w:val="28"/>
          <w:szCs w:val="28"/>
        </w:rPr>
      </w:pPr>
      <w:bookmarkStart w:id="388" w:name="101755"/>
      <w:bookmarkEnd w:id="388"/>
      <w:r w:rsidRPr="00CA36C9">
        <w:rPr>
          <w:color w:val="000000"/>
          <w:sz w:val="28"/>
          <w:szCs w:val="28"/>
        </w:rPr>
        <w:t>2)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14:paraId="01A253A5" w14:textId="77777777" w:rsidR="00CA36C9" w:rsidRPr="00CA36C9" w:rsidRDefault="00CA36C9" w:rsidP="00C25AB2">
      <w:pPr>
        <w:pStyle w:val="pboth"/>
        <w:spacing w:before="0" w:beforeAutospacing="0" w:after="0" w:afterAutospacing="0"/>
        <w:jc w:val="both"/>
        <w:rPr>
          <w:color w:val="000000"/>
          <w:sz w:val="28"/>
          <w:szCs w:val="28"/>
        </w:rPr>
      </w:pPr>
      <w:bookmarkStart w:id="389" w:name="101756"/>
      <w:bookmarkEnd w:id="389"/>
      <w:r w:rsidRPr="00CA36C9">
        <w:rPr>
          <w:color w:val="000000"/>
          <w:sz w:val="28"/>
          <w:szCs w:val="28"/>
        </w:rPr>
        <w:t>3)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w:t>
      </w:r>
      <w:r w:rsidR="001C1400">
        <w:rPr>
          <w:color w:val="000000"/>
          <w:sz w:val="28"/>
          <w:szCs w:val="28"/>
        </w:rPr>
        <w:t>У</w:t>
      </w:r>
      <w:r w:rsidRPr="00CA36C9">
        <w:rPr>
          <w:color w:val="000000"/>
          <w:sz w:val="28"/>
          <w:szCs w:val="28"/>
        </w:rPr>
        <w:t xml:space="preserve"> и семьи в решении данных задач;</w:t>
      </w:r>
    </w:p>
    <w:p w14:paraId="4B6F8F66" w14:textId="77777777" w:rsidR="00CA36C9" w:rsidRPr="00CA36C9" w:rsidRDefault="00CA36C9" w:rsidP="00C25AB2">
      <w:pPr>
        <w:pStyle w:val="pboth"/>
        <w:spacing w:before="0" w:beforeAutospacing="0" w:after="0" w:afterAutospacing="0"/>
        <w:jc w:val="both"/>
        <w:rPr>
          <w:color w:val="000000"/>
          <w:sz w:val="28"/>
          <w:szCs w:val="28"/>
        </w:rPr>
      </w:pPr>
      <w:bookmarkStart w:id="390" w:name="101757"/>
      <w:bookmarkEnd w:id="390"/>
      <w:r w:rsidRPr="00CA36C9">
        <w:rPr>
          <w:color w:val="000000"/>
          <w:sz w:val="28"/>
          <w:szCs w:val="28"/>
        </w:rPr>
        <w:t>4) знакомство родителей (законных представителей) с оздоровительными мероприятиями, проводимыми в ДО</w:t>
      </w:r>
      <w:r w:rsidR="001C1400">
        <w:rPr>
          <w:color w:val="000000"/>
          <w:sz w:val="28"/>
          <w:szCs w:val="28"/>
        </w:rPr>
        <w:t>У</w:t>
      </w:r>
      <w:r w:rsidRPr="00CA36C9">
        <w:rPr>
          <w:color w:val="000000"/>
          <w:sz w:val="28"/>
          <w:szCs w:val="28"/>
        </w:rPr>
        <w:t>;</w:t>
      </w:r>
    </w:p>
    <w:p w14:paraId="11DD1596" w14:textId="77777777" w:rsidR="00CA36C9" w:rsidRPr="00CA36C9" w:rsidRDefault="00CA36C9" w:rsidP="00C25AB2">
      <w:pPr>
        <w:pStyle w:val="pboth"/>
        <w:spacing w:before="0" w:beforeAutospacing="0" w:after="0" w:afterAutospacing="0"/>
        <w:jc w:val="both"/>
        <w:rPr>
          <w:color w:val="000000"/>
          <w:sz w:val="28"/>
          <w:szCs w:val="28"/>
        </w:rPr>
      </w:pPr>
      <w:bookmarkStart w:id="391" w:name="101758"/>
      <w:bookmarkEnd w:id="391"/>
      <w:r w:rsidRPr="00CA36C9">
        <w:rPr>
          <w:color w:val="000000"/>
          <w:sz w:val="28"/>
          <w:szCs w:val="28"/>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14:paraId="6991C5E6" w14:textId="5E8A3845" w:rsidR="00CA36C9" w:rsidRPr="00CA36C9" w:rsidRDefault="001C1400" w:rsidP="00C25AB2">
      <w:pPr>
        <w:pStyle w:val="pboth"/>
        <w:spacing w:before="0" w:beforeAutospacing="0" w:after="0" w:afterAutospacing="0"/>
        <w:jc w:val="both"/>
        <w:rPr>
          <w:color w:val="000000"/>
          <w:sz w:val="28"/>
          <w:szCs w:val="28"/>
        </w:rPr>
      </w:pPr>
      <w:bookmarkStart w:id="392" w:name="101759"/>
      <w:bookmarkEnd w:id="392"/>
      <w:r>
        <w:rPr>
          <w:color w:val="000000"/>
          <w:sz w:val="28"/>
          <w:szCs w:val="28"/>
        </w:rPr>
        <w:lastRenderedPageBreak/>
        <w:t xml:space="preserve">          Ф</w:t>
      </w:r>
      <w:r w:rsidR="00CA36C9" w:rsidRPr="00CA36C9">
        <w:rPr>
          <w:color w:val="000000"/>
          <w:sz w:val="28"/>
          <w:szCs w:val="28"/>
        </w:rPr>
        <w:t>орм</w:t>
      </w:r>
      <w:r>
        <w:rPr>
          <w:color w:val="000000"/>
          <w:sz w:val="28"/>
          <w:szCs w:val="28"/>
        </w:rPr>
        <w:t>ы</w:t>
      </w:r>
      <w:r w:rsidR="00CA36C9" w:rsidRPr="00CA36C9">
        <w:rPr>
          <w:color w:val="000000"/>
          <w:sz w:val="28"/>
          <w:szCs w:val="28"/>
        </w:rPr>
        <w:t xml:space="preserve"> (групповы</w:t>
      </w:r>
      <w:r>
        <w:rPr>
          <w:color w:val="000000"/>
          <w:sz w:val="28"/>
          <w:szCs w:val="28"/>
        </w:rPr>
        <w:t>е</w:t>
      </w:r>
      <w:r w:rsidR="00CA36C9" w:rsidRPr="00CA36C9">
        <w:rPr>
          <w:color w:val="000000"/>
          <w:sz w:val="28"/>
          <w:szCs w:val="28"/>
        </w:rPr>
        <w:t xml:space="preserve"> и (или) индивидуальны</w:t>
      </w:r>
      <w:r>
        <w:rPr>
          <w:color w:val="000000"/>
          <w:sz w:val="28"/>
          <w:szCs w:val="28"/>
        </w:rPr>
        <w:t>е),</w:t>
      </w:r>
      <w:r w:rsidR="00CB54EA">
        <w:rPr>
          <w:color w:val="000000"/>
          <w:sz w:val="28"/>
          <w:szCs w:val="28"/>
        </w:rPr>
        <w:t xml:space="preserve"> </w:t>
      </w:r>
      <w:r w:rsidR="00CA36C9" w:rsidRPr="00CA36C9">
        <w:rPr>
          <w:color w:val="000000"/>
          <w:sz w:val="28"/>
          <w:szCs w:val="28"/>
        </w:rPr>
        <w:t>метод</w:t>
      </w:r>
      <w:r>
        <w:rPr>
          <w:color w:val="000000"/>
          <w:sz w:val="28"/>
          <w:szCs w:val="28"/>
        </w:rPr>
        <w:t>ы</w:t>
      </w:r>
      <w:r w:rsidR="00CA36C9" w:rsidRPr="00CA36C9">
        <w:rPr>
          <w:color w:val="000000"/>
          <w:sz w:val="28"/>
          <w:szCs w:val="28"/>
        </w:rPr>
        <w:t>, прием</w:t>
      </w:r>
      <w:r>
        <w:rPr>
          <w:color w:val="000000"/>
          <w:sz w:val="28"/>
          <w:szCs w:val="28"/>
        </w:rPr>
        <w:t>ы</w:t>
      </w:r>
      <w:r w:rsidR="00CA36C9" w:rsidRPr="00CA36C9">
        <w:rPr>
          <w:color w:val="000000"/>
          <w:sz w:val="28"/>
          <w:szCs w:val="28"/>
        </w:rPr>
        <w:t xml:space="preserve"> и способ</w:t>
      </w:r>
      <w:r>
        <w:rPr>
          <w:color w:val="000000"/>
          <w:sz w:val="28"/>
          <w:szCs w:val="28"/>
        </w:rPr>
        <w:t>ы</w:t>
      </w:r>
      <w:r w:rsidR="00CA36C9" w:rsidRPr="00CA36C9">
        <w:rPr>
          <w:color w:val="000000"/>
          <w:sz w:val="28"/>
          <w:szCs w:val="28"/>
        </w:rPr>
        <w:t xml:space="preserve"> взаимодействия с родителями (законными представителями):</w:t>
      </w:r>
    </w:p>
    <w:p w14:paraId="1862016B" w14:textId="755A12C1" w:rsidR="00CA36C9" w:rsidRPr="00CA36C9" w:rsidRDefault="00CA36C9" w:rsidP="00C25AB2">
      <w:pPr>
        <w:pStyle w:val="pboth"/>
        <w:spacing w:before="0" w:beforeAutospacing="0" w:after="0" w:afterAutospacing="0"/>
        <w:jc w:val="both"/>
        <w:rPr>
          <w:color w:val="000000"/>
          <w:sz w:val="28"/>
          <w:szCs w:val="28"/>
        </w:rPr>
      </w:pPr>
      <w:bookmarkStart w:id="393" w:name="101761"/>
      <w:bookmarkEnd w:id="393"/>
      <w:r w:rsidRPr="00CA36C9">
        <w:rPr>
          <w:color w:val="000000"/>
          <w:sz w:val="28"/>
          <w:szCs w:val="28"/>
        </w:rPr>
        <w:t>1) диагностико</w:t>
      </w:r>
      <w:r w:rsidR="00CB54EA">
        <w:rPr>
          <w:color w:val="000000"/>
          <w:sz w:val="28"/>
          <w:szCs w:val="28"/>
        </w:rPr>
        <w:t>-</w:t>
      </w:r>
      <w:r w:rsidRPr="00CA36C9">
        <w:rPr>
          <w:color w:val="000000"/>
          <w:sz w:val="28"/>
          <w:szCs w:val="28"/>
        </w:rPr>
        <w:t xml:space="preserve">аналитическое направление реализуется через опросы, социологические срезы, индивидуальные блокноты, </w:t>
      </w:r>
      <w:r w:rsidR="001C1400">
        <w:rPr>
          <w:color w:val="000000"/>
          <w:sz w:val="28"/>
          <w:szCs w:val="28"/>
        </w:rPr>
        <w:t>«</w:t>
      </w:r>
      <w:r w:rsidRPr="00CA36C9">
        <w:rPr>
          <w:color w:val="000000"/>
          <w:sz w:val="28"/>
          <w:szCs w:val="28"/>
        </w:rPr>
        <w:t>почтовый ящик</w:t>
      </w:r>
      <w:r w:rsidR="001C1400">
        <w:rPr>
          <w:color w:val="000000"/>
          <w:sz w:val="28"/>
          <w:szCs w:val="28"/>
        </w:rPr>
        <w:t>»</w:t>
      </w:r>
      <w:r w:rsidRPr="00CA36C9">
        <w:rPr>
          <w:color w:val="000000"/>
          <w:sz w:val="28"/>
          <w:szCs w:val="28"/>
        </w:rPr>
        <w:t>,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14:paraId="02DD18D4" w14:textId="53C242D1" w:rsidR="00CA36C9" w:rsidRPr="00CA36C9" w:rsidRDefault="00CA36C9" w:rsidP="00C25AB2">
      <w:pPr>
        <w:pStyle w:val="pboth"/>
        <w:spacing w:before="0" w:beforeAutospacing="0" w:after="0" w:afterAutospacing="0"/>
        <w:jc w:val="both"/>
        <w:rPr>
          <w:color w:val="000000"/>
          <w:sz w:val="28"/>
          <w:szCs w:val="28"/>
        </w:rPr>
      </w:pPr>
      <w:bookmarkStart w:id="394" w:name="101762"/>
      <w:bookmarkEnd w:id="394"/>
      <w:r w:rsidRPr="00CA36C9">
        <w:rPr>
          <w:color w:val="000000"/>
          <w:sz w:val="28"/>
          <w:szCs w:val="28"/>
        </w:rPr>
        <w:t>2) просветительское и консультационное направления реализуются через групповые родительские собрания, конференции, круглые столы, семинары-практикумы, тренинги и ролевые игры, консультации, педагогические гостиные, родительские клубы и другое; информационные проспекты, стенды, ширмы, папки-передвижки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медиа</w:t>
      </w:r>
      <w:r w:rsidR="00CB54EA">
        <w:rPr>
          <w:color w:val="000000"/>
          <w:sz w:val="28"/>
          <w:szCs w:val="28"/>
        </w:rPr>
        <w:t xml:space="preserve"> </w:t>
      </w:r>
      <w:r w:rsidRPr="00CA36C9">
        <w:rPr>
          <w:color w:val="000000"/>
          <w:sz w:val="28"/>
          <w:szCs w:val="28"/>
        </w:rPr>
        <w:t>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14:paraId="770E1DE8" w14:textId="77777777" w:rsidR="00CA36C9" w:rsidRPr="00CA36C9" w:rsidRDefault="001C1400" w:rsidP="00C25AB2">
      <w:pPr>
        <w:pStyle w:val="pboth"/>
        <w:spacing w:before="0" w:beforeAutospacing="0" w:after="0" w:afterAutospacing="0"/>
        <w:jc w:val="both"/>
        <w:rPr>
          <w:color w:val="000000"/>
          <w:sz w:val="28"/>
          <w:szCs w:val="28"/>
        </w:rPr>
      </w:pPr>
      <w:bookmarkStart w:id="395" w:name="101763"/>
      <w:bookmarkEnd w:id="395"/>
      <w:r>
        <w:rPr>
          <w:color w:val="000000"/>
          <w:sz w:val="28"/>
          <w:szCs w:val="28"/>
        </w:rPr>
        <w:t xml:space="preserve">       </w:t>
      </w:r>
      <w:r w:rsidR="00CA36C9" w:rsidRPr="00CA36C9">
        <w:rPr>
          <w:color w:val="000000"/>
          <w:sz w:val="28"/>
          <w:szCs w:val="28"/>
        </w:rPr>
        <w:t xml:space="preserve"> Для вовлечения родителей (законных представителей) в образовательную деятельность использ</w:t>
      </w:r>
      <w:r w:rsidR="007A6BF7">
        <w:rPr>
          <w:color w:val="000000"/>
          <w:sz w:val="28"/>
          <w:szCs w:val="28"/>
        </w:rPr>
        <w:t>уются</w:t>
      </w:r>
      <w:r w:rsidR="00CA36C9" w:rsidRPr="00CA36C9">
        <w:rPr>
          <w:color w:val="000000"/>
          <w:sz w:val="28"/>
          <w:szCs w:val="28"/>
        </w:rPr>
        <w:t xml:space="preserve">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w:t>
      </w:r>
      <w:r w:rsidR="007A6BF7">
        <w:rPr>
          <w:color w:val="000000"/>
          <w:sz w:val="28"/>
          <w:szCs w:val="28"/>
        </w:rPr>
        <w:t>У</w:t>
      </w:r>
      <w:r w:rsidR="00CA36C9" w:rsidRPr="00CA36C9">
        <w:rPr>
          <w:color w:val="000000"/>
          <w:sz w:val="28"/>
          <w:szCs w:val="28"/>
        </w:rPr>
        <w:t>. Эти материалы сопровожда</w:t>
      </w:r>
      <w:r w:rsidR="007A6BF7">
        <w:rPr>
          <w:color w:val="000000"/>
          <w:sz w:val="28"/>
          <w:szCs w:val="28"/>
        </w:rPr>
        <w:t>ют</w:t>
      </w:r>
      <w:r w:rsidR="00CA36C9" w:rsidRPr="00CA36C9">
        <w:rPr>
          <w:color w:val="000000"/>
          <w:sz w:val="28"/>
          <w:szCs w:val="28"/>
        </w:rPr>
        <w:t>ся подробными инструкциями по их использованию и рекомендациями по построению взаимодействия с ребенком (с учетом возрастных особенностей). Кроме того, использ</w:t>
      </w:r>
      <w:r w:rsidR="007A6BF7">
        <w:rPr>
          <w:color w:val="000000"/>
          <w:sz w:val="28"/>
          <w:szCs w:val="28"/>
        </w:rPr>
        <w:t>уется</w:t>
      </w:r>
      <w:r w:rsidR="00CA36C9" w:rsidRPr="00CA36C9">
        <w:rPr>
          <w:color w:val="000000"/>
          <w:sz w:val="28"/>
          <w:szCs w:val="28"/>
        </w:rPr>
        <w:t xml:space="preserve">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14:paraId="739E4385" w14:textId="77777777" w:rsidR="00CA36C9" w:rsidRPr="00CA36C9" w:rsidRDefault="007A6BF7" w:rsidP="00C25AB2">
      <w:pPr>
        <w:pStyle w:val="pboth"/>
        <w:spacing w:before="0" w:beforeAutospacing="0" w:after="0" w:afterAutospacing="0"/>
        <w:jc w:val="both"/>
        <w:rPr>
          <w:color w:val="000000"/>
          <w:sz w:val="28"/>
          <w:szCs w:val="28"/>
        </w:rPr>
      </w:pPr>
      <w:bookmarkStart w:id="396" w:name="101764"/>
      <w:bookmarkEnd w:id="396"/>
      <w:r>
        <w:rPr>
          <w:color w:val="000000"/>
          <w:sz w:val="28"/>
          <w:szCs w:val="28"/>
        </w:rPr>
        <w:t xml:space="preserve">      </w:t>
      </w:r>
      <w:r w:rsidR="00CA36C9" w:rsidRPr="00CA36C9">
        <w:rPr>
          <w:color w:val="000000"/>
          <w:sz w:val="28"/>
          <w:szCs w:val="28"/>
        </w:rPr>
        <w:t xml:space="preserve"> Незаменимой формой установления доверительного делового контакта между семьей и ДО</w:t>
      </w:r>
      <w:r>
        <w:rPr>
          <w:color w:val="000000"/>
          <w:sz w:val="28"/>
          <w:szCs w:val="28"/>
        </w:rPr>
        <w:t>У</w:t>
      </w:r>
      <w:r w:rsidR="00CA36C9" w:rsidRPr="00CA36C9">
        <w:rPr>
          <w:color w:val="000000"/>
          <w:sz w:val="28"/>
          <w:szCs w:val="28"/>
        </w:rPr>
        <w:t xml:space="preserve"> является диалог педагога и родителей (законных представителей). Диалог позволяет совместно анализировать поведение или проблемы ребенка,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ребенка, а также согласование совместных действий, которые могут быть предприняты со стороны ДО</w:t>
      </w:r>
      <w:r>
        <w:rPr>
          <w:color w:val="000000"/>
          <w:sz w:val="28"/>
          <w:szCs w:val="28"/>
        </w:rPr>
        <w:t>У</w:t>
      </w:r>
      <w:r w:rsidR="00CA36C9" w:rsidRPr="00CA36C9">
        <w:rPr>
          <w:color w:val="000000"/>
          <w:sz w:val="28"/>
          <w:szCs w:val="28"/>
        </w:rPr>
        <w:t xml:space="preserve"> и семьи для разрешения возможных проблем и трудностей ребенка в освоении образовательной программы.</w:t>
      </w:r>
    </w:p>
    <w:p w14:paraId="19912800" w14:textId="77777777" w:rsidR="00CA36C9" w:rsidRPr="00CA36C9" w:rsidRDefault="007A6BF7" w:rsidP="00C25AB2">
      <w:pPr>
        <w:pStyle w:val="pboth"/>
        <w:spacing w:before="0" w:beforeAutospacing="0" w:after="0" w:afterAutospacing="0"/>
        <w:jc w:val="both"/>
        <w:rPr>
          <w:color w:val="000000"/>
          <w:sz w:val="28"/>
          <w:szCs w:val="28"/>
        </w:rPr>
      </w:pPr>
      <w:bookmarkStart w:id="397" w:name="101765"/>
      <w:bookmarkEnd w:id="397"/>
      <w:r>
        <w:rPr>
          <w:color w:val="000000"/>
          <w:sz w:val="28"/>
          <w:szCs w:val="28"/>
        </w:rPr>
        <w:t xml:space="preserve">        </w:t>
      </w:r>
      <w:r w:rsidR="00CA36C9" w:rsidRPr="00CA36C9">
        <w:rPr>
          <w:color w:val="000000"/>
          <w:sz w:val="28"/>
          <w:szCs w:val="28"/>
        </w:rPr>
        <w:t>Сочетание традиционных и инновационных технологий сотрудничества позвол</w:t>
      </w:r>
      <w:r>
        <w:rPr>
          <w:color w:val="000000"/>
          <w:sz w:val="28"/>
          <w:szCs w:val="28"/>
        </w:rPr>
        <w:t>яет</w:t>
      </w:r>
      <w:r w:rsidR="00CA36C9" w:rsidRPr="00CA36C9">
        <w:rPr>
          <w:color w:val="000000"/>
          <w:sz w:val="28"/>
          <w:szCs w:val="28"/>
        </w:rPr>
        <w:t xml:space="preserve"> устанавливать доверительные и партнерские отношения с родителями (законными представителями), эффективно осуществлять просветительскую </w:t>
      </w:r>
      <w:r w:rsidR="00CA36C9" w:rsidRPr="00CA36C9">
        <w:rPr>
          <w:color w:val="000000"/>
          <w:sz w:val="28"/>
          <w:szCs w:val="28"/>
        </w:rPr>
        <w:lastRenderedPageBreak/>
        <w:t>деятельность и достигать основные цели взаимодействия с родителями (законными представителями) детей дошкольного возраста.</w:t>
      </w:r>
    </w:p>
    <w:p w14:paraId="70B84404" w14:textId="77777777" w:rsidR="00773CA4" w:rsidRDefault="00773CA4" w:rsidP="00C25AB2">
      <w:pPr>
        <w:spacing w:after="0" w:line="240" w:lineRule="auto"/>
        <w:jc w:val="both"/>
        <w:rPr>
          <w:rFonts w:ascii="Times New Roman" w:hAnsi="Times New Roman" w:cs="Times New Roman"/>
          <w:b/>
          <w:color w:val="FF0000"/>
          <w:sz w:val="28"/>
          <w:szCs w:val="28"/>
        </w:rPr>
      </w:pPr>
    </w:p>
    <w:p w14:paraId="68163A3F" w14:textId="194A5597" w:rsidR="00ED3382" w:rsidRPr="000C461A" w:rsidRDefault="00773CA4" w:rsidP="00C25AB2">
      <w:pPr>
        <w:spacing w:after="0" w:line="240" w:lineRule="auto"/>
        <w:jc w:val="both"/>
        <w:rPr>
          <w:rFonts w:ascii="Times New Roman" w:hAnsi="Times New Roman" w:cs="Times New Roman"/>
          <w:b/>
          <w:sz w:val="28"/>
          <w:szCs w:val="28"/>
        </w:rPr>
      </w:pPr>
      <w:r w:rsidRPr="000C461A">
        <w:rPr>
          <w:rFonts w:ascii="Times New Roman" w:hAnsi="Times New Roman" w:cs="Times New Roman"/>
          <w:b/>
          <w:sz w:val="28"/>
          <w:szCs w:val="28"/>
        </w:rPr>
        <w:t>2.2.2.10.</w:t>
      </w:r>
      <w:r w:rsidR="00CB54EA">
        <w:rPr>
          <w:rFonts w:ascii="Times New Roman" w:hAnsi="Times New Roman" w:cs="Times New Roman"/>
          <w:b/>
          <w:sz w:val="28"/>
          <w:szCs w:val="28"/>
        </w:rPr>
        <w:t xml:space="preserve"> </w:t>
      </w:r>
      <w:r w:rsidRPr="000C461A">
        <w:rPr>
          <w:rFonts w:ascii="Times New Roman" w:hAnsi="Times New Roman" w:cs="Times New Roman"/>
          <w:b/>
          <w:sz w:val="28"/>
          <w:szCs w:val="28"/>
        </w:rPr>
        <w:t>Направления и задачи коррекционно-развивающей работы</w:t>
      </w:r>
    </w:p>
    <w:p w14:paraId="37C57933" w14:textId="77777777" w:rsidR="00773CA4" w:rsidRPr="000C461A" w:rsidRDefault="00773CA4" w:rsidP="00C25AB2">
      <w:pPr>
        <w:spacing w:after="0" w:line="240" w:lineRule="auto"/>
        <w:ind w:firstLine="567"/>
        <w:jc w:val="both"/>
        <w:rPr>
          <w:rFonts w:ascii="Times New Roman" w:hAnsi="Times New Roman" w:cs="Times New Roman"/>
          <w:b/>
          <w:i/>
          <w:sz w:val="28"/>
          <w:szCs w:val="28"/>
        </w:rPr>
      </w:pPr>
      <w:r w:rsidRPr="000C461A">
        <w:rPr>
          <w:rFonts w:ascii="Times New Roman" w:hAnsi="Times New Roman" w:cs="Times New Roman"/>
          <w:sz w:val="28"/>
          <w:szCs w:val="28"/>
        </w:rPr>
        <w:t>Коррекционно-развивающая работа представляет собой комплекс мер по психолого-педагогическому сопровождению, включающий психолого-педагогическое обследование воспитанников, проведение индивидуальных и групповых коррекционно-развивающих занятий, а также мониторинг динамики их развития.</w:t>
      </w:r>
    </w:p>
    <w:p w14:paraId="2DC76C1A" w14:textId="77777777" w:rsidR="00773CA4" w:rsidRPr="000C461A" w:rsidRDefault="00773CA4" w:rsidP="00C25AB2">
      <w:pPr>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b/>
          <w:sz w:val="28"/>
          <w:szCs w:val="28"/>
        </w:rPr>
        <w:t>Цель программы</w:t>
      </w:r>
      <w:r w:rsidRPr="000C461A">
        <w:rPr>
          <w:rFonts w:ascii="Times New Roman" w:hAnsi="Times New Roman" w:cs="Times New Roman"/>
          <w:sz w:val="28"/>
          <w:szCs w:val="28"/>
        </w:rPr>
        <w:t>:</w:t>
      </w:r>
    </w:p>
    <w:p w14:paraId="568ADB5D"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Программа коррекционно-развивающей работы (далее – Программа КРР) в соответствии с требованиями ФГОС ДО направлена на выявление и удовлетворение особых (индивидуальных) образовательных потребностей воспитанников дошкольного возраста.</w:t>
      </w:r>
    </w:p>
    <w:p w14:paraId="280E6849" w14:textId="77777777" w:rsidR="00773CA4" w:rsidRPr="000C461A" w:rsidRDefault="00773CA4" w:rsidP="00C25AB2">
      <w:pPr>
        <w:pStyle w:val="aa"/>
        <w:spacing w:line="240" w:lineRule="auto"/>
        <w:ind w:firstLine="567"/>
        <w:rPr>
          <w:rFonts w:ascii="Times New Roman" w:hAnsi="Times New Roman" w:cs="Times New Roman"/>
          <w:color w:val="auto"/>
          <w:sz w:val="28"/>
          <w:szCs w:val="28"/>
        </w:rPr>
      </w:pPr>
      <w:r w:rsidRPr="000C461A">
        <w:rPr>
          <w:rFonts w:ascii="Times New Roman" w:hAnsi="Times New Roman" w:cs="Times New Roman"/>
          <w:b/>
          <w:bCs/>
          <w:color w:val="auto"/>
          <w:sz w:val="28"/>
          <w:szCs w:val="28"/>
        </w:rPr>
        <w:t>Задачи программы:</w:t>
      </w:r>
    </w:p>
    <w:p w14:paraId="4BC388C4"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определение особых (индивидуальных) образовательных потребностей воспитанников, в том числе с трудностями освоения федеральной образовательной программы и социализации в ДОУ;</w:t>
      </w:r>
    </w:p>
    <w:p w14:paraId="2762B5A6"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своевременное выявление детей с трудностями адаптации, обусловленными различными причинами;</w:t>
      </w:r>
    </w:p>
    <w:p w14:paraId="10DF711B"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осуществление индивидуально ориентированной психолого-педагогической помощи воспитанникам с учетом особенностей психического и (или) физического развития, индивидуальных возможностей и потребностей в соответствии с рекомендациями психолого-педагогического консилиума ДОУ (ППк);</w:t>
      </w:r>
    </w:p>
    <w:p w14:paraId="6702DD71"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14:paraId="73F62093"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14:paraId="444C9027" w14:textId="77777777" w:rsidR="00773CA4" w:rsidRPr="000C461A" w:rsidRDefault="00773CA4" w:rsidP="00C25AB2">
      <w:pPr>
        <w:spacing w:after="0" w:line="240" w:lineRule="auto"/>
        <w:ind w:firstLine="567"/>
        <w:jc w:val="both"/>
        <w:rPr>
          <w:rFonts w:ascii="Times New Roman" w:hAnsi="Times New Roman" w:cs="Times New Roman"/>
          <w:b/>
          <w:sz w:val="28"/>
          <w:szCs w:val="28"/>
        </w:rPr>
      </w:pPr>
      <w:r w:rsidRPr="000C461A">
        <w:rPr>
          <w:rFonts w:ascii="Times New Roman" w:hAnsi="Times New Roman" w:cs="Times New Roman"/>
          <w:b/>
          <w:sz w:val="28"/>
          <w:szCs w:val="28"/>
        </w:rPr>
        <w:t>Форма реализации программы КРР</w:t>
      </w:r>
    </w:p>
    <w:p w14:paraId="4842FF9C" w14:textId="77777777" w:rsidR="00773CA4" w:rsidRPr="000C461A" w:rsidRDefault="00773CA4" w:rsidP="00C25AB2">
      <w:pPr>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Коррекционно-развивающая работа реализуется в форме фронтальных, подгрупповых или индивидуальных коррекционно-развивающих занятий. Выбор конкретной программы коррекционно-развивающих занятий, их количественное соотношение определяется самостоятельно, исходя из психофизических особенностей и особых образовательных потребностей обучающихся.</w:t>
      </w:r>
    </w:p>
    <w:p w14:paraId="4D54DC89" w14:textId="77777777" w:rsidR="00773CA4" w:rsidRPr="000C461A" w:rsidRDefault="00773CA4" w:rsidP="00C25AB2">
      <w:pPr>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 xml:space="preserve">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психолого-педагогического консилиума образовательной организации.  </w:t>
      </w:r>
    </w:p>
    <w:p w14:paraId="4B9D5DF1" w14:textId="77777777" w:rsidR="00773CA4" w:rsidRPr="000C461A" w:rsidRDefault="00773CA4" w:rsidP="00C25AB2">
      <w:pPr>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b/>
          <w:sz w:val="28"/>
          <w:szCs w:val="28"/>
        </w:rPr>
        <w:lastRenderedPageBreak/>
        <w:t>Программа КРР Организации включает</w:t>
      </w:r>
      <w:r w:rsidRPr="000C461A">
        <w:rPr>
          <w:rFonts w:ascii="Times New Roman" w:hAnsi="Times New Roman" w:cs="Times New Roman"/>
          <w:sz w:val="28"/>
          <w:szCs w:val="28"/>
        </w:rPr>
        <w:t>:</w:t>
      </w:r>
    </w:p>
    <w:p w14:paraId="6F29CF26"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 xml:space="preserve">план диагностических и коррекционно-развивающих мероприятий; </w:t>
      </w:r>
    </w:p>
    <w:p w14:paraId="31FCD486" w14:textId="46E34E94"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рабочие программы коррекционно</w:t>
      </w:r>
      <w:r w:rsidR="00CB54EA">
        <w:rPr>
          <w:rFonts w:ascii="Times New Roman" w:hAnsi="Times New Roman" w:cs="Times New Roman"/>
          <w:sz w:val="28"/>
          <w:szCs w:val="28"/>
        </w:rPr>
        <w:t>-</w:t>
      </w:r>
      <w:r w:rsidRPr="000C461A">
        <w:rPr>
          <w:rFonts w:ascii="Times New Roman" w:hAnsi="Times New Roman" w:cs="Times New Roman"/>
          <w:sz w:val="28"/>
          <w:szCs w:val="28"/>
        </w:rPr>
        <w:t xml:space="preserve">развивающей работы с детьми с разными образовательными потребностями и разными стартовыми условиями освоения образовательной программы (уточнить в соответствии с целевыми группами); </w:t>
      </w:r>
    </w:p>
    <w:p w14:paraId="4B71EBED"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методический инструментарий для реализации диагностических, коррекционно-развивающих и просветительских задач программы КРР.</w:t>
      </w:r>
    </w:p>
    <w:p w14:paraId="6C74B55E"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p>
    <w:p w14:paraId="545EC1EC" w14:textId="77777777" w:rsidR="00773CA4" w:rsidRPr="000C461A" w:rsidRDefault="00773CA4" w:rsidP="00C25AB2">
      <w:pPr>
        <w:spacing w:after="0" w:line="240" w:lineRule="auto"/>
        <w:jc w:val="both"/>
        <w:rPr>
          <w:rFonts w:ascii="Times New Roman" w:hAnsi="Times New Roman" w:cs="Times New Roman"/>
          <w:b/>
          <w:sz w:val="28"/>
          <w:szCs w:val="28"/>
        </w:rPr>
      </w:pPr>
      <w:r w:rsidRPr="000C461A">
        <w:rPr>
          <w:rFonts w:ascii="Times New Roman" w:hAnsi="Times New Roman" w:cs="Times New Roman"/>
          <w:b/>
          <w:sz w:val="28"/>
          <w:szCs w:val="28"/>
        </w:rPr>
        <w:t>Содержание коррекционно-развивающей работы</w:t>
      </w:r>
    </w:p>
    <w:p w14:paraId="52424E6E" w14:textId="77777777" w:rsidR="00773CA4" w:rsidRPr="000C461A" w:rsidRDefault="00773CA4" w:rsidP="00C25AB2">
      <w:pPr>
        <w:spacing w:after="0" w:line="240" w:lineRule="auto"/>
        <w:jc w:val="both"/>
        <w:rPr>
          <w:rFonts w:ascii="Times New Roman" w:hAnsi="Times New Roman" w:cs="Times New Roman"/>
          <w:b/>
          <w:sz w:val="28"/>
          <w:szCs w:val="28"/>
        </w:rPr>
      </w:pPr>
    </w:p>
    <w:p w14:paraId="54C7A7AE" w14:textId="77777777" w:rsidR="00773CA4" w:rsidRPr="000C461A" w:rsidRDefault="00773CA4" w:rsidP="00C25AB2">
      <w:pPr>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 xml:space="preserve">Диагностическая работа включает: </w:t>
      </w:r>
    </w:p>
    <w:p w14:paraId="0A789043"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своевременное выявление детей, нуждающихся в специализированной помощи и психолого-педагогическом сопровождении;</w:t>
      </w:r>
    </w:p>
    <w:p w14:paraId="4E4309D8"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раннюю (с первых дней пребывания обучающегося в образовательной организации) диагностику отклонений в развитии и анализ причин трудностей адаптации;</w:t>
      </w:r>
    </w:p>
    <w:p w14:paraId="7CDD8373"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комплексный сбор сведений об обучающемся на основании диагностической информации от специалистов разного профиля;</w:t>
      </w:r>
    </w:p>
    <w:p w14:paraId="5908C6C4"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14:paraId="40BE2DF0"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изучение уровня общего и речевого развития обучающихся (с учетом особенностей нозологической группы), возможностей вербальной и невербальной коммуникации со сверстниками и взрослыми;</w:t>
      </w:r>
    </w:p>
    <w:p w14:paraId="5AF516C5"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изучение развития эмоционально-волевой сферы и личностных особенностей обучающихся;</w:t>
      </w:r>
    </w:p>
    <w:p w14:paraId="07776175"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изучение индивидуальных образовательных и социально-коммуникативных потребностей обучающихся;</w:t>
      </w:r>
    </w:p>
    <w:p w14:paraId="09E26979"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изучение социальной ситуации развития и условий семейного воспитания ребенка;</w:t>
      </w:r>
    </w:p>
    <w:p w14:paraId="4DF501A0"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изучение адаптивных возможностей и уровня адаптации обучающегося;</w:t>
      </w:r>
    </w:p>
    <w:p w14:paraId="4B4C3995"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по одаренности</w:t>
      </w:r>
    </w:p>
    <w:p w14:paraId="4649D688"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по билингвизму</w:t>
      </w:r>
    </w:p>
    <w:p w14:paraId="19B7EB3D"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по девиации</w:t>
      </w:r>
    </w:p>
    <w:p w14:paraId="3FC82FBE" w14:textId="77777777" w:rsidR="00773CA4" w:rsidRPr="000C461A" w:rsidRDefault="00773CA4" w:rsidP="00C25AB2">
      <w:pPr>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Коррекционно-развивающая работа включает:</w:t>
      </w:r>
    </w:p>
    <w:p w14:paraId="7DDC68C8"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выбор оптимальных для развития обучающегося коррекционно-развивающих программ/методик психолого-педагогического сопровождения в соответствии с его особыми (индивидуальными) образовательными потребностями;</w:t>
      </w:r>
    </w:p>
    <w:p w14:paraId="0BACBBEB" w14:textId="2A2701D5"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lastRenderedPageBreak/>
        <w:t>организацию и проведение специалистами индивидуальных и групповых коррекционно-развивающих занятий, необходимых для преодоления нарушений поведения и развития, трудностей в освоении образовательной программы и социализации;</w:t>
      </w:r>
    </w:p>
    <w:p w14:paraId="7CB1D233"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коррекцию и развитие высших психических функций;</w:t>
      </w:r>
    </w:p>
    <w:p w14:paraId="4CD9F8B2"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развитие эмоционально-волевой и личностной сферы обучающегося и психокоррекцию его поведения;</w:t>
      </w:r>
    </w:p>
    <w:p w14:paraId="61269C67"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развитие коммуникативной компетентности обучающихся, их социального и эмоционального интеллекта;</w:t>
      </w:r>
    </w:p>
    <w:p w14:paraId="214B1029"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коррекцию и развитие психомоторной сферы, координации и регуляции движений;</w:t>
      </w:r>
    </w:p>
    <w:p w14:paraId="57B7A838"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по одаренности</w:t>
      </w:r>
    </w:p>
    <w:p w14:paraId="3BBD5671"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по билингвизму</w:t>
      </w:r>
    </w:p>
    <w:p w14:paraId="69AA0EAE"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по девиациям</w:t>
      </w:r>
    </w:p>
    <w:p w14:paraId="3C021D0D" w14:textId="77777777" w:rsidR="00773CA4" w:rsidRPr="000C461A" w:rsidRDefault="00773CA4" w:rsidP="00C25AB2">
      <w:pPr>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Консультативная работа включает:</w:t>
      </w:r>
    </w:p>
    <w:p w14:paraId="38214E85"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разработку совместных рекомендаций по основным направлениям работы с обучающимся с трудностями в обучении и социализации, единых для всех участников образовательных отношений;</w:t>
      </w:r>
    </w:p>
    <w:p w14:paraId="70CE1323"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консультирование специалистами педагогов по выбору индивидуально ориентированных методов и приемов работы с обучающимся;</w:t>
      </w:r>
    </w:p>
    <w:p w14:paraId="2CC12937" w14:textId="77777777" w:rsidR="00773CA4" w:rsidRPr="000C461A" w:rsidRDefault="00773CA4" w:rsidP="00C25AB2">
      <w:pPr>
        <w:tabs>
          <w:tab w:val="left" w:pos="851"/>
        </w:tabs>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консультативную помощь семье в вопросах выбора стратегии воспитания и приемов коррекционно-развивающей работы с ребенком.</w:t>
      </w:r>
    </w:p>
    <w:p w14:paraId="0956F46E" w14:textId="77777777" w:rsidR="00773CA4" w:rsidRPr="000C461A" w:rsidRDefault="00773CA4" w:rsidP="00C25AB2">
      <w:pPr>
        <w:spacing w:after="0" w:line="240" w:lineRule="auto"/>
        <w:ind w:firstLine="567"/>
        <w:jc w:val="both"/>
        <w:rPr>
          <w:rFonts w:ascii="Times New Roman" w:hAnsi="Times New Roman" w:cs="Times New Roman"/>
          <w:sz w:val="28"/>
          <w:szCs w:val="28"/>
        </w:rPr>
      </w:pPr>
      <w:r w:rsidRPr="000C461A">
        <w:rPr>
          <w:rFonts w:ascii="Times New Roman" w:hAnsi="Times New Roman" w:cs="Times New Roman"/>
          <w:sz w:val="28"/>
          <w:szCs w:val="28"/>
        </w:rPr>
        <w:t>Информационно-просветительская работа предусматривает:</w:t>
      </w:r>
    </w:p>
    <w:p w14:paraId="67EBE471" w14:textId="77777777" w:rsidR="00773CA4" w:rsidRPr="000C461A" w:rsidRDefault="00773CA4" w:rsidP="00EC7643">
      <w:pPr>
        <w:tabs>
          <w:tab w:val="left" w:pos="851"/>
        </w:tabs>
        <w:spacing w:after="0" w:line="240" w:lineRule="auto"/>
        <w:ind w:firstLine="567"/>
        <w:rPr>
          <w:rFonts w:ascii="Times New Roman" w:hAnsi="Times New Roman" w:cs="Times New Roman"/>
          <w:sz w:val="28"/>
          <w:szCs w:val="28"/>
        </w:rPr>
      </w:pPr>
      <w:r w:rsidRPr="000C461A">
        <w:rPr>
          <w:rFonts w:ascii="Times New Roman" w:hAnsi="Times New Roman" w:cs="Times New Roman"/>
          <w:sz w:val="28"/>
          <w:szCs w:val="28"/>
        </w:rPr>
        <w:t xml:space="preserve">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образовательных отношений — обучающимся (как имеющим, так и не имеющим недостатки </w:t>
      </w:r>
      <w:r w:rsidRPr="000C461A">
        <w:rPr>
          <w:rFonts w:ascii="Times New Roman" w:hAnsi="Times New Roman" w:cs="Times New Roman"/>
          <w:sz w:val="28"/>
          <w:szCs w:val="28"/>
        </w:rPr>
        <w:br/>
        <w:t>в развитии), их родителям (законным представителям), педагогическим работникам — вопросов, связанных с особенностями образовательного процесса и психолого-педагогического сопровождения обучающихся, в том числе с ОВЗ, трудностями в обучении и социализации;</w:t>
      </w:r>
    </w:p>
    <w:p w14:paraId="5FA7C400" w14:textId="77777777" w:rsidR="00773CA4" w:rsidRPr="000C461A" w:rsidRDefault="00773CA4" w:rsidP="00EC7643">
      <w:pPr>
        <w:tabs>
          <w:tab w:val="left" w:pos="851"/>
        </w:tabs>
        <w:spacing w:after="0" w:line="240" w:lineRule="auto"/>
        <w:ind w:firstLine="567"/>
        <w:rPr>
          <w:rFonts w:ascii="Times New Roman" w:hAnsi="Times New Roman" w:cs="Times New Roman"/>
          <w:sz w:val="28"/>
          <w:szCs w:val="28"/>
        </w:rPr>
      </w:pPr>
      <w:r w:rsidRPr="000C461A">
        <w:rPr>
          <w:rFonts w:ascii="Times New Roman" w:hAnsi="Times New Roman" w:cs="Times New Roman"/>
          <w:sz w:val="28"/>
          <w:szCs w:val="28"/>
        </w:rPr>
        <w:t>проведение тематических выступлений, онлайн-консультаций для педагогов и родителей по разъяснению индивидуально-типологических особенностей различных категорий обучающихся, в том числе с ОВЗ, трудностями в обучении и социализации.</w:t>
      </w:r>
    </w:p>
    <w:p w14:paraId="421724FE" w14:textId="77777777" w:rsidR="00773CA4" w:rsidRPr="000C461A" w:rsidRDefault="00773CA4" w:rsidP="00C25AB2">
      <w:pPr>
        <w:spacing w:after="0" w:line="240" w:lineRule="auto"/>
        <w:jc w:val="both"/>
        <w:rPr>
          <w:rFonts w:ascii="Times New Roman" w:hAnsi="Times New Roman" w:cs="Times New Roman"/>
          <w:b/>
          <w:sz w:val="28"/>
          <w:szCs w:val="28"/>
        </w:rPr>
      </w:pPr>
    </w:p>
    <w:p w14:paraId="0CF2FAD2" w14:textId="5F87BB72" w:rsidR="00773CA4" w:rsidRPr="000C461A" w:rsidRDefault="00773CA4" w:rsidP="00C25AB2">
      <w:pPr>
        <w:spacing w:after="0" w:line="240" w:lineRule="auto"/>
        <w:jc w:val="both"/>
        <w:rPr>
          <w:rFonts w:ascii="Times New Roman" w:hAnsi="Times New Roman" w:cs="Times New Roman"/>
          <w:b/>
          <w:sz w:val="28"/>
          <w:szCs w:val="28"/>
        </w:rPr>
      </w:pPr>
      <w:r w:rsidRPr="000C461A">
        <w:rPr>
          <w:rFonts w:ascii="Times New Roman" w:hAnsi="Times New Roman" w:cs="Times New Roman"/>
          <w:b/>
          <w:sz w:val="28"/>
          <w:szCs w:val="28"/>
        </w:rPr>
        <w:t>Особенности реализации Программы КРР с воспитанниками с ОВЗ</w:t>
      </w:r>
    </w:p>
    <w:p w14:paraId="608CF5E5" w14:textId="04AA384E" w:rsidR="00773CA4" w:rsidRPr="000C461A" w:rsidRDefault="00773CA4" w:rsidP="00C25AB2">
      <w:pPr>
        <w:spacing w:after="0" w:line="240" w:lineRule="auto"/>
        <w:jc w:val="both"/>
        <w:rPr>
          <w:rFonts w:ascii="Times New Roman" w:hAnsi="Times New Roman" w:cs="Times New Roman"/>
          <w:b/>
          <w:sz w:val="28"/>
          <w:szCs w:val="28"/>
        </w:rPr>
      </w:pPr>
      <w:r w:rsidRPr="000C461A">
        <w:rPr>
          <w:rFonts w:ascii="Times New Roman" w:hAnsi="Times New Roman" w:cs="Times New Roman"/>
          <w:sz w:val="28"/>
          <w:szCs w:val="28"/>
          <w:shd w:val="clear" w:color="auto" w:fill="FFFFFF"/>
        </w:rPr>
        <w:lastRenderedPageBreak/>
        <w:t>Реализация КРР с обучающимися с</w:t>
      </w:r>
      <w:r w:rsidR="00F155AE">
        <w:rPr>
          <w:rFonts w:ascii="Times New Roman" w:hAnsi="Times New Roman" w:cs="Times New Roman"/>
          <w:sz w:val="28"/>
          <w:szCs w:val="28"/>
          <w:shd w:val="clear" w:color="auto" w:fill="FFFFFF"/>
        </w:rPr>
        <w:t xml:space="preserve"> О</w:t>
      </w:r>
      <w:r w:rsidRPr="000C461A">
        <w:rPr>
          <w:rFonts w:ascii="Times New Roman" w:hAnsi="Times New Roman" w:cs="Times New Roman"/>
          <w:sz w:val="28"/>
          <w:szCs w:val="28"/>
          <w:shd w:val="clear" w:color="auto" w:fill="FFFFFF"/>
        </w:rPr>
        <w:t>ВЗ и</w:t>
      </w:r>
      <w:r w:rsidR="00F155AE">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детьми</w:t>
      </w:r>
      <w:r w:rsidR="00CB54EA">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w:t>
      </w:r>
      <w:r w:rsidR="00CB54EA">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инвалидами</w:t>
      </w:r>
      <w:r w:rsidR="00CB54EA">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согласно</w:t>
      </w:r>
      <w:r w:rsidR="00F155AE">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нозологическим</w:t>
      </w:r>
      <w:r w:rsidR="00CB54EA">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группам</w:t>
      </w:r>
      <w:r w:rsidR="00F155AE">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осуществляется</w:t>
      </w:r>
      <w:r w:rsidR="00F155AE">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в соответствии</w:t>
      </w:r>
      <w:r w:rsidR="00F155AE">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с</w:t>
      </w:r>
      <w:r w:rsidR="00F155AE">
        <w:rPr>
          <w:rFonts w:ascii="Times New Roman" w:hAnsi="Times New Roman" w:cs="Times New Roman"/>
          <w:sz w:val="28"/>
          <w:szCs w:val="28"/>
          <w:shd w:val="clear" w:color="auto" w:fill="FFFFFF"/>
        </w:rPr>
        <w:t xml:space="preserve"> </w:t>
      </w:r>
      <w:r w:rsidRPr="000C461A">
        <w:rPr>
          <w:rFonts w:ascii="Times New Roman" w:hAnsi="Times New Roman" w:cs="Times New Roman"/>
          <w:b/>
          <w:sz w:val="28"/>
          <w:szCs w:val="28"/>
          <w:shd w:val="clear" w:color="auto" w:fill="FFFFFF"/>
        </w:rPr>
        <w:t>Федеральной адаптированной образовательной программой</w:t>
      </w:r>
      <w:r w:rsidR="00F155AE">
        <w:rPr>
          <w:rFonts w:ascii="Times New Roman" w:hAnsi="Times New Roman" w:cs="Times New Roman"/>
          <w:b/>
          <w:sz w:val="28"/>
          <w:szCs w:val="28"/>
          <w:shd w:val="clear" w:color="auto" w:fill="FFFFFF"/>
        </w:rPr>
        <w:t xml:space="preserve"> </w:t>
      </w:r>
      <w:r w:rsidRPr="000C461A">
        <w:rPr>
          <w:rFonts w:ascii="Times New Roman" w:hAnsi="Times New Roman" w:cs="Times New Roman"/>
          <w:b/>
          <w:sz w:val="28"/>
          <w:szCs w:val="28"/>
          <w:shd w:val="clear" w:color="auto" w:fill="FFFFFF"/>
        </w:rPr>
        <w:t>дошкольного образования.</w:t>
      </w:r>
      <w:r w:rsidR="00F155AE">
        <w:rPr>
          <w:rFonts w:ascii="Times New Roman" w:hAnsi="Times New Roman" w:cs="Times New Roman"/>
          <w:sz w:val="28"/>
          <w:szCs w:val="28"/>
          <w:shd w:val="clear" w:color="auto" w:fill="FFFFFF"/>
        </w:rPr>
        <w:t xml:space="preserve"> </w:t>
      </w:r>
      <w:r w:rsidRPr="000C461A">
        <w:rPr>
          <w:rFonts w:ascii="Times New Roman" w:hAnsi="Times New Roman" w:cs="Times New Roman"/>
          <w:sz w:val="28"/>
          <w:szCs w:val="28"/>
          <w:shd w:val="clear" w:color="auto" w:fill="FFFFFF"/>
        </w:rPr>
        <w:t>КРР с обучающимися с ОВЗ и детьми-инвалидами должна предусматривать предупреждение вторичных биологических и социальных отклонений в развитии, затрудняющих образование и социализацию обучающихся, коррекцию нарушений психического и физического развития средствами коррекционной педагогики, специальной психологии и медицины; формирование у обучающихся механизмов компенсации дефицитарных функций, не поддающихся коррекции, в том числе с использованием ассистивных технологий.</w:t>
      </w:r>
    </w:p>
    <w:p w14:paraId="1AC24775" w14:textId="77777777" w:rsidR="00773CA4" w:rsidRPr="000C461A" w:rsidRDefault="00773CA4" w:rsidP="00C25AB2">
      <w:pPr>
        <w:spacing w:after="0" w:line="240" w:lineRule="auto"/>
        <w:jc w:val="both"/>
        <w:rPr>
          <w:rFonts w:ascii="Times New Roman" w:hAnsi="Times New Roman" w:cs="Times New Roman"/>
          <w:b/>
          <w:sz w:val="28"/>
          <w:szCs w:val="28"/>
        </w:rPr>
      </w:pPr>
    </w:p>
    <w:p w14:paraId="2A3C113F" w14:textId="759B3D33" w:rsidR="00773CA4" w:rsidRPr="000C461A" w:rsidRDefault="00773CA4" w:rsidP="00C25AB2">
      <w:pPr>
        <w:spacing w:after="0" w:line="240" w:lineRule="auto"/>
        <w:jc w:val="both"/>
        <w:rPr>
          <w:rFonts w:ascii="Times New Roman" w:hAnsi="Times New Roman" w:cs="Times New Roman"/>
          <w:b/>
          <w:sz w:val="28"/>
          <w:szCs w:val="28"/>
        </w:rPr>
      </w:pPr>
      <w:r w:rsidRPr="000C461A">
        <w:rPr>
          <w:rFonts w:ascii="Times New Roman" w:hAnsi="Times New Roman" w:cs="Times New Roman"/>
          <w:b/>
          <w:sz w:val="28"/>
          <w:szCs w:val="28"/>
        </w:rPr>
        <w:t>Особенности и задачи реализации Программы КРР с воспитанниками целевых групп</w:t>
      </w:r>
    </w:p>
    <w:p w14:paraId="5D6E6B23" w14:textId="77777777" w:rsidR="00773CA4" w:rsidRPr="000C461A" w:rsidRDefault="00773CA4" w:rsidP="00C25AB2">
      <w:pPr>
        <w:pStyle w:val="pboth"/>
        <w:spacing w:before="0" w:beforeAutospacing="0" w:after="0" w:afterAutospacing="0"/>
        <w:jc w:val="both"/>
        <w:rPr>
          <w:sz w:val="28"/>
          <w:szCs w:val="28"/>
        </w:rPr>
      </w:pPr>
      <w:r w:rsidRPr="000C461A">
        <w:rPr>
          <w:sz w:val="28"/>
          <w:szCs w:val="28"/>
        </w:rPr>
        <w:t xml:space="preserve">         КРР в ДОУ направлено на обеспечение коррекции нарушений развития у различных категорий детей (целевые группы), включая детей с ООП, в том числе детей с ОВЗ и детей-инвалидов; оказание им квалифицированной помощи в освоении Программы, их разностороннее развитие с учетом возрастных и индивидуальных особенностей, социальной адаптации.</w:t>
      </w:r>
      <w:bookmarkStart w:id="398" w:name="101768"/>
      <w:bookmarkEnd w:id="398"/>
    </w:p>
    <w:p w14:paraId="701101F7" w14:textId="77777777" w:rsidR="00773CA4" w:rsidRPr="000C461A" w:rsidRDefault="00773CA4" w:rsidP="00C25AB2">
      <w:pPr>
        <w:pStyle w:val="pboth"/>
        <w:spacing w:before="0" w:beforeAutospacing="0" w:after="0" w:afterAutospacing="0"/>
        <w:jc w:val="both"/>
        <w:rPr>
          <w:sz w:val="28"/>
          <w:szCs w:val="28"/>
        </w:rPr>
      </w:pPr>
      <w:r w:rsidRPr="000C461A">
        <w:rPr>
          <w:sz w:val="28"/>
          <w:szCs w:val="28"/>
        </w:rPr>
        <w:t xml:space="preserve">          КРР объединяет комплекс мер по психолого-педагогическому сопровождению обучающихся, включающий психолого-педагогическое обследование, проведение индивидуальных и групповых коррекционно-развивающих занятий, а также мониторинг динамики их развития. КРР в ДОУ осуществляют педагоги, педагоги-психологи, учителя-дефектологи, учителя-логопеды и другие квалифицированные специалисты.</w:t>
      </w:r>
    </w:p>
    <w:p w14:paraId="57856248" w14:textId="77777777" w:rsidR="00773CA4" w:rsidRPr="000C461A" w:rsidRDefault="00773CA4" w:rsidP="00C25AB2">
      <w:pPr>
        <w:pStyle w:val="pboth"/>
        <w:spacing w:before="0" w:beforeAutospacing="0" w:after="0" w:afterAutospacing="0"/>
        <w:jc w:val="both"/>
        <w:rPr>
          <w:sz w:val="28"/>
          <w:szCs w:val="28"/>
        </w:rPr>
      </w:pPr>
      <w:bookmarkStart w:id="399" w:name="101769"/>
      <w:bookmarkEnd w:id="399"/>
      <w:r w:rsidRPr="000C461A">
        <w:rPr>
          <w:sz w:val="28"/>
          <w:szCs w:val="28"/>
        </w:rPr>
        <w:t xml:space="preserve">       ДОО имеет право и возможность разработать программу КРР в соответствии с ФГОС ДО, которая может включать:</w:t>
      </w:r>
    </w:p>
    <w:p w14:paraId="3318403F" w14:textId="77777777" w:rsidR="00773CA4" w:rsidRPr="000C461A" w:rsidRDefault="00773CA4" w:rsidP="00C25AB2">
      <w:pPr>
        <w:pStyle w:val="pboth"/>
        <w:spacing w:before="0" w:beforeAutospacing="0" w:after="0" w:afterAutospacing="0"/>
        <w:jc w:val="both"/>
        <w:rPr>
          <w:sz w:val="28"/>
          <w:szCs w:val="28"/>
        </w:rPr>
      </w:pPr>
      <w:bookmarkStart w:id="400" w:name="101770"/>
      <w:bookmarkEnd w:id="400"/>
      <w:r w:rsidRPr="000C461A">
        <w:rPr>
          <w:sz w:val="28"/>
          <w:szCs w:val="28"/>
        </w:rPr>
        <w:t>план диагностических и коррекционно-развивающих мероприятий;</w:t>
      </w:r>
    </w:p>
    <w:p w14:paraId="44656D6E" w14:textId="77777777" w:rsidR="00773CA4" w:rsidRPr="000C461A" w:rsidRDefault="00773CA4" w:rsidP="00C25AB2">
      <w:pPr>
        <w:pStyle w:val="pboth"/>
        <w:spacing w:before="0" w:beforeAutospacing="0" w:after="0" w:afterAutospacing="0"/>
        <w:jc w:val="both"/>
        <w:rPr>
          <w:sz w:val="28"/>
          <w:szCs w:val="28"/>
        </w:rPr>
      </w:pPr>
      <w:bookmarkStart w:id="401" w:name="101771"/>
      <w:bookmarkEnd w:id="401"/>
      <w:r w:rsidRPr="000C461A">
        <w:rPr>
          <w:sz w:val="28"/>
          <w:szCs w:val="28"/>
        </w:rPr>
        <w:t>рабочие программы КРР с обучающимися различных целевых групп, имеющих различные ООП и стартовые условия освоения Программы;</w:t>
      </w:r>
    </w:p>
    <w:p w14:paraId="0223E5D0" w14:textId="77777777" w:rsidR="00773CA4" w:rsidRPr="000C461A" w:rsidRDefault="00773CA4" w:rsidP="00C25AB2">
      <w:pPr>
        <w:pStyle w:val="pboth"/>
        <w:spacing w:before="0" w:beforeAutospacing="0" w:after="0" w:afterAutospacing="0"/>
        <w:jc w:val="both"/>
        <w:rPr>
          <w:sz w:val="28"/>
          <w:szCs w:val="28"/>
        </w:rPr>
      </w:pPr>
      <w:bookmarkStart w:id="402" w:name="101772"/>
      <w:bookmarkEnd w:id="402"/>
      <w:r w:rsidRPr="000C461A">
        <w:rPr>
          <w:sz w:val="28"/>
          <w:szCs w:val="28"/>
        </w:rPr>
        <w:t>методический инструментарий для реализации диагностических, коррекционно-развивающих и просветительских задач программы КРР.</w:t>
      </w:r>
    </w:p>
    <w:p w14:paraId="36340FAA" w14:textId="77777777" w:rsidR="00773CA4" w:rsidRPr="000C461A" w:rsidRDefault="00773CA4" w:rsidP="00C25AB2">
      <w:pPr>
        <w:pStyle w:val="pboth"/>
        <w:spacing w:before="0" w:beforeAutospacing="0" w:after="0" w:afterAutospacing="0"/>
        <w:jc w:val="both"/>
        <w:rPr>
          <w:sz w:val="28"/>
          <w:szCs w:val="28"/>
        </w:rPr>
      </w:pPr>
      <w:bookmarkStart w:id="403" w:name="101773"/>
      <w:bookmarkEnd w:id="403"/>
      <w:r w:rsidRPr="000C461A">
        <w:rPr>
          <w:sz w:val="28"/>
          <w:szCs w:val="28"/>
        </w:rPr>
        <w:t xml:space="preserve">       Задачи КРР на уровне ДО:</w:t>
      </w:r>
    </w:p>
    <w:p w14:paraId="0649C1F5" w14:textId="77777777" w:rsidR="00773CA4" w:rsidRPr="000C461A" w:rsidRDefault="00773CA4" w:rsidP="00C25AB2">
      <w:pPr>
        <w:pStyle w:val="pboth"/>
        <w:spacing w:before="0" w:beforeAutospacing="0" w:after="0" w:afterAutospacing="0"/>
        <w:jc w:val="both"/>
        <w:rPr>
          <w:sz w:val="28"/>
          <w:szCs w:val="28"/>
        </w:rPr>
      </w:pPr>
      <w:bookmarkStart w:id="404" w:name="101774"/>
      <w:bookmarkEnd w:id="404"/>
      <w:r w:rsidRPr="000C461A">
        <w:rPr>
          <w:sz w:val="28"/>
          <w:szCs w:val="28"/>
        </w:rPr>
        <w:t>определение ООП обучающихся, в том числе с трудностями освоения программы и социализации в ДОУ;</w:t>
      </w:r>
    </w:p>
    <w:p w14:paraId="56A28C46" w14:textId="77777777" w:rsidR="00773CA4" w:rsidRPr="000C461A" w:rsidRDefault="00773CA4" w:rsidP="00C25AB2">
      <w:pPr>
        <w:pStyle w:val="pboth"/>
        <w:spacing w:before="0" w:beforeAutospacing="0" w:after="0" w:afterAutospacing="0"/>
        <w:jc w:val="both"/>
        <w:rPr>
          <w:sz w:val="28"/>
          <w:szCs w:val="28"/>
        </w:rPr>
      </w:pPr>
      <w:bookmarkStart w:id="405" w:name="101775"/>
      <w:bookmarkEnd w:id="405"/>
      <w:r w:rsidRPr="000C461A">
        <w:rPr>
          <w:sz w:val="28"/>
          <w:szCs w:val="28"/>
        </w:rPr>
        <w:t>своевременное выявление обучающихся с трудностями социальной адаптации, обусловленными различными причинами;</w:t>
      </w:r>
    </w:p>
    <w:p w14:paraId="34EC4314" w14:textId="77777777" w:rsidR="00773CA4" w:rsidRPr="000C461A" w:rsidRDefault="00773CA4" w:rsidP="00C25AB2">
      <w:pPr>
        <w:pStyle w:val="pboth"/>
        <w:spacing w:before="0" w:beforeAutospacing="0" w:after="0" w:afterAutospacing="0"/>
        <w:jc w:val="both"/>
        <w:rPr>
          <w:sz w:val="28"/>
          <w:szCs w:val="28"/>
        </w:rPr>
      </w:pPr>
      <w:bookmarkStart w:id="406" w:name="101776"/>
      <w:bookmarkEnd w:id="406"/>
      <w:r w:rsidRPr="000C461A">
        <w:rPr>
          <w:sz w:val="28"/>
          <w:szCs w:val="28"/>
        </w:rPr>
        <w:t xml:space="preserve">осуществление индивидуально ориентированной психолого-педагогической помощи обучающимся с учетом особенностей их психического и (или) физического развития, индивидуальных возможностей и потребностей (в </w:t>
      </w:r>
      <w:r w:rsidRPr="000C461A">
        <w:rPr>
          <w:sz w:val="28"/>
          <w:szCs w:val="28"/>
        </w:rPr>
        <w:lastRenderedPageBreak/>
        <w:t>соответствии с рекомендациями психолого-медико-педагогической комиссии или психолого-педагогического консилиума образовательной организации (далее - ППК);</w:t>
      </w:r>
    </w:p>
    <w:p w14:paraId="66D63473" w14:textId="77777777" w:rsidR="00773CA4" w:rsidRPr="000C461A" w:rsidRDefault="00773CA4" w:rsidP="00C25AB2">
      <w:pPr>
        <w:pStyle w:val="pboth"/>
        <w:spacing w:before="0" w:beforeAutospacing="0" w:after="0" w:afterAutospacing="0"/>
        <w:jc w:val="both"/>
        <w:rPr>
          <w:sz w:val="28"/>
          <w:szCs w:val="28"/>
        </w:rPr>
      </w:pPr>
      <w:bookmarkStart w:id="407" w:name="101777"/>
      <w:bookmarkEnd w:id="407"/>
      <w:r w:rsidRPr="000C461A">
        <w:rPr>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14:paraId="42A705FB" w14:textId="77777777" w:rsidR="00773CA4" w:rsidRPr="000C461A" w:rsidRDefault="00773CA4" w:rsidP="00C25AB2">
      <w:pPr>
        <w:pStyle w:val="pboth"/>
        <w:spacing w:before="0" w:beforeAutospacing="0" w:after="0" w:afterAutospacing="0"/>
        <w:jc w:val="both"/>
        <w:rPr>
          <w:sz w:val="28"/>
          <w:szCs w:val="28"/>
        </w:rPr>
      </w:pPr>
      <w:bookmarkStart w:id="408" w:name="101778"/>
      <w:bookmarkEnd w:id="408"/>
      <w:r w:rsidRPr="000C461A">
        <w:rPr>
          <w:sz w:val="28"/>
          <w:szCs w:val="28"/>
        </w:rPr>
        <w:t>содействие поиску и отбору одаренных обучающихся, их творческому развитию;</w:t>
      </w:r>
    </w:p>
    <w:p w14:paraId="1C9D3EBC" w14:textId="77777777" w:rsidR="00773CA4" w:rsidRPr="000C461A" w:rsidRDefault="00773CA4" w:rsidP="00C25AB2">
      <w:pPr>
        <w:pStyle w:val="pboth"/>
        <w:spacing w:before="0" w:beforeAutospacing="0" w:after="0" w:afterAutospacing="0"/>
        <w:jc w:val="both"/>
        <w:rPr>
          <w:sz w:val="28"/>
          <w:szCs w:val="28"/>
        </w:rPr>
      </w:pPr>
      <w:bookmarkStart w:id="409" w:name="101779"/>
      <w:bookmarkEnd w:id="409"/>
      <w:r w:rsidRPr="000C461A">
        <w:rPr>
          <w:sz w:val="28"/>
          <w:szCs w:val="28"/>
        </w:rPr>
        <w:t>выявление детей с проблемами развития эмоциональной и интеллектуальной сферы;</w:t>
      </w:r>
    </w:p>
    <w:p w14:paraId="577C6FE3" w14:textId="77777777" w:rsidR="00773CA4" w:rsidRPr="000C461A" w:rsidRDefault="00773CA4" w:rsidP="00C25AB2">
      <w:pPr>
        <w:pStyle w:val="pboth"/>
        <w:spacing w:before="0" w:beforeAutospacing="0" w:after="0" w:afterAutospacing="0"/>
        <w:jc w:val="both"/>
        <w:rPr>
          <w:sz w:val="28"/>
          <w:szCs w:val="28"/>
        </w:rPr>
      </w:pPr>
      <w:bookmarkStart w:id="410" w:name="101780"/>
      <w:bookmarkEnd w:id="410"/>
      <w:r w:rsidRPr="000C461A">
        <w:rPr>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14:paraId="5BDD3D24" w14:textId="77777777" w:rsidR="00773CA4" w:rsidRPr="000C461A" w:rsidRDefault="00773CA4" w:rsidP="00C25AB2">
      <w:pPr>
        <w:pStyle w:val="pboth"/>
        <w:spacing w:before="0" w:beforeAutospacing="0" w:after="0" w:afterAutospacing="0"/>
        <w:jc w:val="both"/>
        <w:rPr>
          <w:sz w:val="28"/>
          <w:szCs w:val="28"/>
        </w:rPr>
      </w:pPr>
      <w:bookmarkStart w:id="411" w:name="101781"/>
      <w:bookmarkEnd w:id="411"/>
      <w:r w:rsidRPr="000C461A">
        <w:rPr>
          <w:sz w:val="28"/>
          <w:szCs w:val="28"/>
        </w:rPr>
        <w:t xml:space="preserve">         КРР организуется: по обоснованному запросу педагогов и родителей (законных представителей); на основании результатов психологической диагностики; на основании рекомендаций ППК.</w:t>
      </w:r>
    </w:p>
    <w:p w14:paraId="517F7A93" w14:textId="77777777" w:rsidR="00773CA4" w:rsidRPr="000C461A" w:rsidRDefault="00773CA4" w:rsidP="00C25AB2">
      <w:pPr>
        <w:pStyle w:val="pboth"/>
        <w:spacing w:before="0" w:beforeAutospacing="0" w:after="0" w:afterAutospacing="0"/>
        <w:jc w:val="both"/>
        <w:rPr>
          <w:sz w:val="28"/>
          <w:szCs w:val="28"/>
        </w:rPr>
      </w:pPr>
      <w:bookmarkStart w:id="412" w:name="101782"/>
      <w:bookmarkEnd w:id="412"/>
      <w:r w:rsidRPr="000C461A">
        <w:rPr>
          <w:sz w:val="28"/>
          <w:szCs w:val="28"/>
        </w:rPr>
        <w:t xml:space="preserve">          КРР в ДОУ реализуется в форме групповых и (или) индивидуальных коррекционно-развивающих занятий. Выбор конкретной программы коррекционно-развивающих мероприятий, их количестве, форме организации, методов и технологий реализации определяется ДОУ самостоятельно, исходя из возрастных особенностей и ООП обучающихся.</w:t>
      </w:r>
    </w:p>
    <w:p w14:paraId="228E33D8" w14:textId="77777777" w:rsidR="005D00AB" w:rsidRPr="000C461A" w:rsidRDefault="005D00AB" w:rsidP="00C25AB2">
      <w:pPr>
        <w:pStyle w:val="pboth"/>
        <w:spacing w:before="0" w:beforeAutospacing="0" w:after="0" w:afterAutospacing="0"/>
        <w:jc w:val="both"/>
        <w:rPr>
          <w:sz w:val="28"/>
          <w:szCs w:val="28"/>
        </w:rPr>
      </w:pPr>
      <w:bookmarkStart w:id="413" w:name="101783"/>
      <w:bookmarkEnd w:id="413"/>
    </w:p>
    <w:p w14:paraId="4467A229" w14:textId="77777777" w:rsidR="00773CA4" w:rsidRPr="000C461A" w:rsidRDefault="005D00AB" w:rsidP="00C25AB2">
      <w:pPr>
        <w:pStyle w:val="pboth"/>
        <w:spacing w:before="0" w:beforeAutospacing="0" w:after="0" w:afterAutospacing="0"/>
        <w:jc w:val="both"/>
        <w:rPr>
          <w:sz w:val="28"/>
          <w:szCs w:val="28"/>
        </w:rPr>
      </w:pPr>
      <w:r w:rsidRPr="000C461A">
        <w:rPr>
          <w:sz w:val="28"/>
          <w:szCs w:val="28"/>
        </w:rPr>
        <w:t xml:space="preserve">        </w:t>
      </w:r>
      <w:r w:rsidR="00773CA4" w:rsidRPr="000C461A">
        <w:rPr>
          <w:sz w:val="28"/>
          <w:szCs w:val="28"/>
        </w:rPr>
        <w:t>Содержание КРР для каждого обучающегося определяется с учетом его ООП на основе рекомендаций П</w:t>
      </w:r>
      <w:r w:rsidRPr="000C461A">
        <w:rPr>
          <w:sz w:val="28"/>
          <w:szCs w:val="28"/>
        </w:rPr>
        <w:t>П</w:t>
      </w:r>
      <w:r w:rsidR="00773CA4" w:rsidRPr="000C461A">
        <w:rPr>
          <w:sz w:val="28"/>
          <w:szCs w:val="28"/>
        </w:rPr>
        <w:t>К ДО</w:t>
      </w:r>
      <w:r w:rsidRPr="000C461A">
        <w:rPr>
          <w:sz w:val="28"/>
          <w:szCs w:val="28"/>
        </w:rPr>
        <w:t>У</w:t>
      </w:r>
      <w:r w:rsidR="00773CA4" w:rsidRPr="000C461A">
        <w:rPr>
          <w:sz w:val="28"/>
          <w:szCs w:val="28"/>
        </w:rPr>
        <w:t>.</w:t>
      </w:r>
    </w:p>
    <w:p w14:paraId="56C4DDAE" w14:textId="77777777" w:rsidR="00773CA4" w:rsidRPr="000C461A" w:rsidRDefault="005D00AB" w:rsidP="00C25AB2">
      <w:pPr>
        <w:pStyle w:val="pboth"/>
        <w:spacing w:before="0" w:beforeAutospacing="0" w:after="0" w:afterAutospacing="0"/>
        <w:jc w:val="both"/>
        <w:rPr>
          <w:sz w:val="28"/>
          <w:szCs w:val="28"/>
        </w:rPr>
      </w:pPr>
      <w:bookmarkStart w:id="414" w:name="101784"/>
      <w:bookmarkEnd w:id="414"/>
      <w:r w:rsidRPr="000C461A">
        <w:rPr>
          <w:sz w:val="28"/>
          <w:szCs w:val="28"/>
        </w:rPr>
        <w:t xml:space="preserve">    </w:t>
      </w:r>
      <w:r w:rsidR="00773CA4" w:rsidRPr="000C461A">
        <w:rPr>
          <w:sz w:val="28"/>
          <w:szCs w:val="28"/>
        </w:rPr>
        <w:t xml:space="preserve"> </w:t>
      </w:r>
      <w:r w:rsidRPr="000C461A">
        <w:rPr>
          <w:sz w:val="28"/>
          <w:szCs w:val="28"/>
        </w:rPr>
        <w:t xml:space="preserve">  </w:t>
      </w:r>
      <w:r w:rsidR="00773CA4" w:rsidRPr="000C461A">
        <w:rPr>
          <w:sz w:val="28"/>
          <w:szCs w:val="28"/>
        </w:rPr>
        <w:t>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14:paraId="59792D6F" w14:textId="77777777" w:rsidR="00773CA4" w:rsidRPr="000C461A" w:rsidRDefault="00773CA4" w:rsidP="00C25AB2">
      <w:pPr>
        <w:pStyle w:val="pboth"/>
        <w:spacing w:before="0" w:beforeAutospacing="0" w:after="0" w:afterAutospacing="0"/>
        <w:jc w:val="both"/>
        <w:rPr>
          <w:sz w:val="28"/>
          <w:szCs w:val="28"/>
        </w:rPr>
      </w:pPr>
      <w:bookmarkStart w:id="415" w:name="101785"/>
      <w:bookmarkEnd w:id="415"/>
      <w:r w:rsidRPr="000C461A">
        <w:rPr>
          <w:sz w:val="28"/>
          <w:szCs w:val="28"/>
        </w:rPr>
        <w:t>1) нормотипичные дети с нормативным кризисом развития;</w:t>
      </w:r>
    </w:p>
    <w:p w14:paraId="18D0D145" w14:textId="77777777" w:rsidR="00773CA4" w:rsidRPr="000C461A" w:rsidRDefault="00773CA4" w:rsidP="00C25AB2">
      <w:pPr>
        <w:pStyle w:val="pboth"/>
        <w:spacing w:before="0" w:beforeAutospacing="0" w:after="0" w:afterAutospacing="0"/>
        <w:jc w:val="both"/>
        <w:rPr>
          <w:sz w:val="28"/>
          <w:szCs w:val="28"/>
        </w:rPr>
      </w:pPr>
      <w:bookmarkStart w:id="416" w:name="101786"/>
      <w:bookmarkEnd w:id="416"/>
      <w:r w:rsidRPr="000C461A">
        <w:rPr>
          <w:sz w:val="28"/>
          <w:szCs w:val="28"/>
        </w:rPr>
        <w:t>2) обучающиеся с ООП:</w:t>
      </w:r>
    </w:p>
    <w:p w14:paraId="1DF904A8" w14:textId="77777777" w:rsidR="00773CA4" w:rsidRPr="000C461A" w:rsidRDefault="00773CA4" w:rsidP="00C25AB2">
      <w:pPr>
        <w:pStyle w:val="pboth"/>
        <w:spacing w:before="0" w:beforeAutospacing="0" w:after="0" w:afterAutospacing="0"/>
        <w:jc w:val="both"/>
        <w:rPr>
          <w:sz w:val="28"/>
          <w:szCs w:val="28"/>
        </w:rPr>
      </w:pPr>
      <w:bookmarkStart w:id="417" w:name="101787"/>
      <w:bookmarkEnd w:id="417"/>
      <w:r w:rsidRPr="000C461A">
        <w:rPr>
          <w:sz w:val="28"/>
          <w:szCs w:val="28"/>
        </w:rPr>
        <w:t>с ОВЗ и (или) инвалидностью, получившие статус в порядке, установленном законодательством Российской Федерации;</w:t>
      </w:r>
    </w:p>
    <w:p w14:paraId="75346A88" w14:textId="77777777" w:rsidR="00773CA4" w:rsidRPr="000C461A" w:rsidRDefault="00773CA4" w:rsidP="00C25AB2">
      <w:pPr>
        <w:pStyle w:val="pboth"/>
        <w:spacing w:before="0" w:beforeAutospacing="0" w:after="0" w:afterAutospacing="0"/>
        <w:jc w:val="both"/>
        <w:rPr>
          <w:sz w:val="28"/>
          <w:szCs w:val="28"/>
        </w:rPr>
      </w:pPr>
      <w:bookmarkStart w:id="418" w:name="101788"/>
      <w:bookmarkEnd w:id="418"/>
      <w:r w:rsidRPr="000C461A">
        <w:rPr>
          <w:sz w:val="28"/>
          <w:szCs w:val="28"/>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ребенком в посещении ДОО;</w:t>
      </w:r>
    </w:p>
    <w:p w14:paraId="76E7EAE0" w14:textId="77777777" w:rsidR="00773CA4" w:rsidRPr="000C461A" w:rsidRDefault="00773CA4" w:rsidP="00C25AB2">
      <w:pPr>
        <w:pStyle w:val="pboth"/>
        <w:spacing w:before="0" w:beforeAutospacing="0" w:after="0" w:afterAutospacing="0"/>
        <w:jc w:val="both"/>
        <w:rPr>
          <w:sz w:val="28"/>
          <w:szCs w:val="28"/>
        </w:rPr>
      </w:pPr>
      <w:bookmarkStart w:id="419" w:name="101789"/>
      <w:bookmarkEnd w:id="419"/>
      <w:r w:rsidRPr="000C461A">
        <w:rPr>
          <w:sz w:val="28"/>
          <w:szCs w:val="28"/>
        </w:rPr>
        <w:t>обучающиеся, испытывающие трудности в освоении образовательных программ, развитии, социальной адаптации;</w:t>
      </w:r>
    </w:p>
    <w:p w14:paraId="3A2A7CCD" w14:textId="77777777" w:rsidR="00773CA4" w:rsidRPr="000C461A" w:rsidRDefault="00773CA4" w:rsidP="00C25AB2">
      <w:pPr>
        <w:pStyle w:val="pboth"/>
        <w:spacing w:before="0" w:beforeAutospacing="0" w:after="0" w:afterAutospacing="0"/>
        <w:jc w:val="both"/>
        <w:rPr>
          <w:sz w:val="28"/>
          <w:szCs w:val="28"/>
        </w:rPr>
      </w:pPr>
      <w:bookmarkStart w:id="420" w:name="101790"/>
      <w:bookmarkEnd w:id="420"/>
      <w:r w:rsidRPr="000C461A">
        <w:rPr>
          <w:sz w:val="28"/>
          <w:szCs w:val="28"/>
        </w:rPr>
        <w:t>одаренные обучающиеся;</w:t>
      </w:r>
    </w:p>
    <w:p w14:paraId="0B028DD5" w14:textId="77777777" w:rsidR="00773CA4" w:rsidRPr="000C461A" w:rsidRDefault="00773CA4" w:rsidP="00C25AB2">
      <w:pPr>
        <w:pStyle w:val="pboth"/>
        <w:spacing w:before="0" w:beforeAutospacing="0" w:after="0" w:afterAutospacing="0"/>
        <w:jc w:val="both"/>
        <w:rPr>
          <w:sz w:val="28"/>
          <w:szCs w:val="28"/>
        </w:rPr>
      </w:pPr>
      <w:bookmarkStart w:id="421" w:name="101791"/>
      <w:bookmarkEnd w:id="421"/>
      <w:r w:rsidRPr="000C461A">
        <w:rPr>
          <w:sz w:val="28"/>
          <w:szCs w:val="28"/>
        </w:rPr>
        <w:t>3) дети и (или) семьи, находящиеся в трудной жизненной ситуации, признанные таковыми в нормативно установленном порядке;</w:t>
      </w:r>
    </w:p>
    <w:p w14:paraId="7C07D12F" w14:textId="77777777" w:rsidR="00773CA4" w:rsidRPr="000C461A" w:rsidRDefault="00773CA4" w:rsidP="00C25AB2">
      <w:pPr>
        <w:pStyle w:val="pboth"/>
        <w:spacing w:before="0" w:beforeAutospacing="0" w:after="0" w:afterAutospacing="0"/>
        <w:jc w:val="both"/>
        <w:rPr>
          <w:sz w:val="28"/>
          <w:szCs w:val="28"/>
        </w:rPr>
      </w:pPr>
      <w:bookmarkStart w:id="422" w:name="101792"/>
      <w:bookmarkEnd w:id="422"/>
      <w:r w:rsidRPr="000C461A">
        <w:rPr>
          <w:sz w:val="28"/>
          <w:szCs w:val="28"/>
        </w:rPr>
        <w:lastRenderedPageBreak/>
        <w:t>4) 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14:paraId="52F0E9BD" w14:textId="77777777" w:rsidR="00773CA4" w:rsidRPr="000C461A" w:rsidRDefault="00773CA4" w:rsidP="00C25AB2">
      <w:pPr>
        <w:pStyle w:val="pboth"/>
        <w:spacing w:before="0" w:beforeAutospacing="0" w:after="0" w:afterAutospacing="0"/>
        <w:jc w:val="both"/>
        <w:rPr>
          <w:sz w:val="28"/>
          <w:szCs w:val="28"/>
        </w:rPr>
      </w:pPr>
      <w:bookmarkStart w:id="423" w:name="101793"/>
      <w:bookmarkEnd w:id="423"/>
      <w:r w:rsidRPr="000C461A">
        <w:rPr>
          <w:sz w:val="28"/>
          <w:szCs w:val="28"/>
        </w:rPr>
        <w:t>5) 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14:paraId="7F43E6A0" w14:textId="77777777" w:rsidR="00773CA4" w:rsidRPr="000C461A" w:rsidRDefault="00773CA4" w:rsidP="00C25AB2">
      <w:pPr>
        <w:pStyle w:val="pboth"/>
        <w:spacing w:before="0" w:beforeAutospacing="0" w:after="0" w:afterAutospacing="0"/>
        <w:jc w:val="both"/>
        <w:rPr>
          <w:sz w:val="28"/>
          <w:szCs w:val="28"/>
        </w:rPr>
      </w:pPr>
      <w:bookmarkStart w:id="424" w:name="101794"/>
      <w:bookmarkEnd w:id="424"/>
      <w:r w:rsidRPr="000C461A">
        <w:rPr>
          <w:sz w:val="28"/>
          <w:szCs w:val="28"/>
        </w:rPr>
        <w:t>КРР с обучающимися целевых групп в ДОО осуществляется в ходе всего образовательного процесса, во всех видах и формах деятельности, как в совместной деятельности детей в условиях дошкольной группы, так и в форме коррекционно-развивающих групповых (индивидуальных) занятий.</w:t>
      </w:r>
    </w:p>
    <w:p w14:paraId="6AF388B3" w14:textId="77777777" w:rsidR="00773CA4" w:rsidRPr="000C461A" w:rsidRDefault="00773CA4" w:rsidP="00C25AB2">
      <w:pPr>
        <w:pStyle w:val="pboth"/>
        <w:spacing w:before="0" w:beforeAutospacing="0" w:after="0" w:afterAutospacing="0"/>
        <w:jc w:val="both"/>
        <w:rPr>
          <w:sz w:val="28"/>
          <w:szCs w:val="28"/>
        </w:rPr>
      </w:pPr>
      <w:bookmarkStart w:id="425" w:name="101795"/>
      <w:bookmarkEnd w:id="425"/>
      <w:r w:rsidRPr="000C461A">
        <w:rPr>
          <w:sz w:val="28"/>
          <w:szCs w:val="28"/>
        </w:rPr>
        <w:t>КРР строится дифференцированно в зависимости от имеющихся у обучающихся дисфункций и особенностей развития (в познавательной, речевой, эмоциональной, коммуникативной, регулятивной сферах) и должна предусматривать индивидуализацию психолого-педагогического сопровождения.</w:t>
      </w:r>
    </w:p>
    <w:p w14:paraId="1BD02F8B" w14:textId="77777777" w:rsidR="00773CA4" w:rsidRPr="000C461A" w:rsidRDefault="00773CA4" w:rsidP="00C25AB2">
      <w:pPr>
        <w:spacing w:after="0" w:line="240" w:lineRule="auto"/>
        <w:jc w:val="both"/>
        <w:rPr>
          <w:rFonts w:ascii="Times New Roman" w:hAnsi="Times New Roman" w:cs="Times New Roman"/>
          <w:b/>
          <w:sz w:val="28"/>
          <w:szCs w:val="28"/>
        </w:rPr>
      </w:pPr>
    </w:p>
    <w:p w14:paraId="1CBCAC5C" w14:textId="77777777" w:rsidR="00773CA4" w:rsidRPr="000C461A" w:rsidRDefault="00773CA4" w:rsidP="00C25AB2">
      <w:pPr>
        <w:spacing w:after="0" w:line="240" w:lineRule="auto"/>
        <w:jc w:val="center"/>
        <w:rPr>
          <w:rFonts w:ascii="Times New Roman" w:hAnsi="Times New Roman" w:cs="Times New Roman"/>
          <w:b/>
          <w:sz w:val="28"/>
          <w:szCs w:val="28"/>
        </w:rPr>
      </w:pPr>
      <w:r w:rsidRPr="000C461A">
        <w:rPr>
          <w:rFonts w:ascii="Times New Roman" w:hAnsi="Times New Roman" w:cs="Times New Roman"/>
          <w:b/>
          <w:sz w:val="28"/>
          <w:szCs w:val="28"/>
        </w:rPr>
        <w:t>Особенности и задачи реализации Программы КРР с одаренными воспитанниками</w:t>
      </w:r>
    </w:p>
    <w:p w14:paraId="0D2CF621" w14:textId="77777777" w:rsidR="00773CA4" w:rsidRPr="000C461A" w:rsidRDefault="00773CA4" w:rsidP="00C25AB2">
      <w:pPr>
        <w:spacing w:after="0" w:line="240" w:lineRule="auto"/>
        <w:jc w:val="both"/>
        <w:rPr>
          <w:rFonts w:ascii="Times New Roman" w:hAnsi="Times New Roman" w:cs="Times New Roman"/>
          <w:b/>
          <w:sz w:val="28"/>
          <w:szCs w:val="28"/>
        </w:rPr>
      </w:pPr>
    </w:p>
    <w:p w14:paraId="10EB0604" w14:textId="77777777" w:rsidR="00773CA4" w:rsidRPr="000C461A" w:rsidRDefault="005D00AB" w:rsidP="00C25AB2">
      <w:pPr>
        <w:pStyle w:val="pboth"/>
        <w:shd w:val="clear" w:color="auto" w:fill="FFFFFF"/>
        <w:spacing w:before="0" w:beforeAutospacing="0" w:after="0" w:afterAutospacing="0"/>
        <w:jc w:val="both"/>
        <w:rPr>
          <w:sz w:val="28"/>
          <w:szCs w:val="28"/>
        </w:rPr>
      </w:pPr>
      <w:r w:rsidRPr="000C461A">
        <w:rPr>
          <w:sz w:val="28"/>
          <w:szCs w:val="28"/>
        </w:rPr>
        <w:t xml:space="preserve">       </w:t>
      </w:r>
      <w:r w:rsidR="00773CA4" w:rsidRPr="000C461A">
        <w:rPr>
          <w:sz w:val="28"/>
          <w:szCs w:val="28"/>
        </w:rPr>
        <w:t>Направленность КРР с одаренными обучающимися на дошкольном уровне образования:</w:t>
      </w:r>
    </w:p>
    <w:p w14:paraId="23527982"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26" w:name="101842"/>
      <w:bookmarkStart w:id="427" w:name="101843"/>
      <w:bookmarkEnd w:id="426"/>
      <w:bookmarkEnd w:id="427"/>
      <w:r w:rsidRPr="000C461A">
        <w:rPr>
          <w:sz w:val="28"/>
          <w:szCs w:val="28"/>
        </w:rPr>
        <w:t>определение вида одаренности, интеллектуальных и личностных особенностей детей, прогноз возможных проблем и потенциала развития;</w:t>
      </w:r>
    </w:p>
    <w:p w14:paraId="2E0C3097"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28" w:name="101844"/>
      <w:bookmarkEnd w:id="428"/>
      <w:r w:rsidRPr="000C461A">
        <w:rPr>
          <w:sz w:val="28"/>
          <w:szCs w:val="28"/>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ребенка, как в ДОО, так и в условиях семенного воспитания;</w:t>
      </w:r>
    </w:p>
    <w:p w14:paraId="24B0EBD2"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29" w:name="101845"/>
      <w:bookmarkEnd w:id="429"/>
      <w:r w:rsidRPr="000C461A">
        <w:rPr>
          <w:sz w:val="28"/>
          <w:szCs w:val="28"/>
        </w:rPr>
        <w:t>создание атмосферы доброжелательности, заботы и уважения по отношению к ребенку, обстановки, формирующей у ребенка чувство собственной значимости, поощряющей проявление его индивидуальности;</w:t>
      </w:r>
    </w:p>
    <w:p w14:paraId="32539E66"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30" w:name="101846"/>
      <w:bookmarkEnd w:id="430"/>
      <w:r w:rsidRPr="000C461A">
        <w:rPr>
          <w:sz w:val="28"/>
          <w:szCs w:val="28"/>
        </w:rPr>
        <w:t>сохранение и поддержка индивидуальности ребенка, развитие его индивидуальных способностей и творческого потенциала как субъекта отношений с людьми, миром и самим собой;</w:t>
      </w:r>
    </w:p>
    <w:p w14:paraId="4CF070FE"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31" w:name="101847"/>
      <w:bookmarkEnd w:id="431"/>
      <w:r w:rsidRPr="000C461A">
        <w:rPr>
          <w:sz w:val="28"/>
          <w:szCs w:val="28"/>
        </w:rPr>
        <w:t>формирование коммуникативных навыков и развитие эмоциональной устойчивости;</w:t>
      </w:r>
    </w:p>
    <w:p w14:paraId="3F2B941E"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32" w:name="101848"/>
      <w:bookmarkEnd w:id="432"/>
      <w:r w:rsidRPr="000C461A">
        <w:rPr>
          <w:sz w:val="28"/>
          <w:szCs w:val="28"/>
        </w:rPr>
        <w:t>организация предметно-развивающей, обогащенной образовательной среды в условиях ДОО, благоприятную для развития различных видов способностей и одаренности.</w:t>
      </w:r>
    </w:p>
    <w:p w14:paraId="05DE268F" w14:textId="77777777" w:rsidR="00773CA4" w:rsidRPr="000C461A" w:rsidRDefault="005D00AB" w:rsidP="00C25AB2">
      <w:pPr>
        <w:pStyle w:val="pboth"/>
        <w:shd w:val="clear" w:color="auto" w:fill="FFFFFF"/>
        <w:spacing w:before="0" w:beforeAutospacing="0" w:after="0" w:afterAutospacing="0"/>
        <w:jc w:val="both"/>
        <w:rPr>
          <w:sz w:val="28"/>
          <w:szCs w:val="28"/>
        </w:rPr>
      </w:pPr>
      <w:bookmarkStart w:id="433" w:name="101849"/>
      <w:bookmarkEnd w:id="433"/>
      <w:r w:rsidRPr="000C461A">
        <w:rPr>
          <w:sz w:val="28"/>
          <w:szCs w:val="28"/>
        </w:rPr>
        <w:t xml:space="preserve">     </w:t>
      </w:r>
      <w:r w:rsidR="00773CA4" w:rsidRPr="000C461A">
        <w:rPr>
          <w:sz w:val="28"/>
          <w:szCs w:val="28"/>
        </w:rPr>
        <w:t>Включение ребенка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и педагогической диагностики.</w:t>
      </w:r>
    </w:p>
    <w:p w14:paraId="3679DF64" w14:textId="77777777" w:rsidR="00773CA4" w:rsidRPr="000C461A" w:rsidRDefault="00773CA4" w:rsidP="00C25AB2">
      <w:pPr>
        <w:spacing w:after="0" w:line="240" w:lineRule="auto"/>
        <w:jc w:val="both"/>
        <w:rPr>
          <w:rFonts w:ascii="Times New Roman" w:hAnsi="Times New Roman" w:cs="Times New Roman"/>
          <w:b/>
          <w:sz w:val="28"/>
          <w:szCs w:val="28"/>
        </w:rPr>
      </w:pPr>
    </w:p>
    <w:p w14:paraId="7C7BD5F1" w14:textId="77777777" w:rsidR="00773CA4" w:rsidRPr="000C461A" w:rsidRDefault="00773CA4" w:rsidP="00C25AB2">
      <w:pPr>
        <w:spacing w:after="0" w:line="240" w:lineRule="auto"/>
        <w:jc w:val="center"/>
        <w:rPr>
          <w:rFonts w:ascii="Times New Roman" w:hAnsi="Times New Roman" w:cs="Times New Roman"/>
          <w:b/>
          <w:sz w:val="28"/>
          <w:szCs w:val="28"/>
        </w:rPr>
      </w:pPr>
      <w:r w:rsidRPr="000C461A">
        <w:rPr>
          <w:rFonts w:ascii="Times New Roman" w:hAnsi="Times New Roman" w:cs="Times New Roman"/>
          <w:b/>
          <w:sz w:val="28"/>
          <w:szCs w:val="28"/>
        </w:rPr>
        <w:t>Особенности и задачи реализации Программы КРР с билингвальными воспитанниками, детьми мигрантов, испытывающими трудности с пониманием государственного языка Российской Федерации</w:t>
      </w:r>
    </w:p>
    <w:p w14:paraId="35CB7DDB" w14:textId="77777777" w:rsidR="00773CA4" w:rsidRPr="000C461A" w:rsidRDefault="00773CA4" w:rsidP="00C25AB2">
      <w:pPr>
        <w:spacing w:after="0" w:line="240" w:lineRule="auto"/>
        <w:jc w:val="both"/>
        <w:rPr>
          <w:rFonts w:ascii="Times New Roman" w:hAnsi="Times New Roman" w:cs="Times New Roman"/>
          <w:b/>
          <w:sz w:val="28"/>
          <w:szCs w:val="28"/>
        </w:rPr>
      </w:pPr>
    </w:p>
    <w:p w14:paraId="5AA80569" w14:textId="77777777" w:rsidR="00773CA4" w:rsidRPr="000C461A" w:rsidRDefault="005D00AB" w:rsidP="00C25AB2">
      <w:pPr>
        <w:pStyle w:val="pboth"/>
        <w:shd w:val="clear" w:color="auto" w:fill="FFFFFF"/>
        <w:spacing w:before="0" w:beforeAutospacing="0" w:after="0" w:afterAutospacing="0"/>
        <w:jc w:val="both"/>
        <w:rPr>
          <w:sz w:val="28"/>
          <w:szCs w:val="28"/>
        </w:rPr>
      </w:pPr>
      <w:r w:rsidRPr="000C461A">
        <w:rPr>
          <w:sz w:val="28"/>
          <w:szCs w:val="28"/>
        </w:rPr>
        <w:t xml:space="preserve">       </w:t>
      </w:r>
      <w:r w:rsidR="00773CA4" w:rsidRPr="000C461A">
        <w:rPr>
          <w:sz w:val="28"/>
          <w:szCs w:val="28"/>
        </w:rPr>
        <w:t>Направленность КРР с билингвальными обучающимися, детьми мигрантов, испытывающими трудности с пониманием государственного языка Российской Федерации на дошкольном уровне образования:</w:t>
      </w:r>
    </w:p>
    <w:p w14:paraId="7AE47897"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34" w:name="101851"/>
      <w:bookmarkEnd w:id="434"/>
      <w:r w:rsidRPr="000C461A">
        <w:rPr>
          <w:sz w:val="28"/>
          <w:szCs w:val="28"/>
        </w:rPr>
        <w:t>развитие коммуникативных навыков, формирование чувствительности к сверстнику, его эмоциональному состоянию, намерениям и желаниям;</w:t>
      </w:r>
    </w:p>
    <w:p w14:paraId="29F324D4"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35" w:name="101852"/>
      <w:bookmarkEnd w:id="435"/>
      <w:r w:rsidRPr="000C461A">
        <w:rPr>
          <w:sz w:val="28"/>
          <w:szCs w:val="28"/>
        </w:rPr>
        <w:t>формирование уверенного поведения и социальной успешности;</w:t>
      </w:r>
    </w:p>
    <w:p w14:paraId="6FD8A91D"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36" w:name="101853"/>
      <w:bookmarkEnd w:id="436"/>
      <w:r w:rsidRPr="000C461A">
        <w:rPr>
          <w:sz w:val="28"/>
          <w:szCs w:val="28"/>
        </w:rPr>
        <w:t>коррекцию деструктивных эмоциональных состояний, возникающих вследствие попадания в новую языковую и культурную среду (тревога, неуверенность, агрессия);</w:t>
      </w:r>
    </w:p>
    <w:p w14:paraId="65DC9E0A"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37" w:name="101854"/>
      <w:bookmarkEnd w:id="437"/>
      <w:r w:rsidRPr="000C461A">
        <w:rPr>
          <w:sz w:val="28"/>
          <w:szCs w:val="28"/>
        </w:rPr>
        <w:t>создание атмосферы доброжелательности, заботы и уважения по отношению к ребенку.</w:t>
      </w:r>
    </w:p>
    <w:p w14:paraId="5BA7E409" w14:textId="77777777" w:rsidR="00773CA4" w:rsidRPr="000C461A" w:rsidRDefault="005D00AB" w:rsidP="00C25AB2">
      <w:pPr>
        <w:pStyle w:val="pboth"/>
        <w:shd w:val="clear" w:color="auto" w:fill="FFFFFF"/>
        <w:spacing w:before="0" w:beforeAutospacing="0" w:after="0" w:afterAutospacing="0"/>
        <w:jc w:val="both"/>
        <w:rPr>
          <w:sz w:val="28"/>
          <w:szCs w:val="28"/>
        </w:rPr>
      </w:pPr>
      <w:bookmarkStart w:id="438" w:name="101855"/>
      <w:bookmarkEnd w:id="438"/>
      <w:r w:rsidRPr="000C461A">
        <w:rPr>
          <w:sz w:val="28"/>
          <w:szCs w:val="28"/>
        </w:rPr>
        <w:t xml:space="preserve">        </w:t>
      </w:r>
      <w:r w:rsidR="00773CA4" w:rsidRPr="000C461A">
        <w:rPr>
          <w:sz w:val="28"/>
          <w:szCs w:val="28"/>
        </w:rPr>
        <w:t xml:space="preserve"> Работу по социализации и языковой адаптации детей иностранных граждан, обучающихся в организациях, реализующих программы ДО в Российской Федерации, рекомендуется организовывать с учетом особенностей социальной ситуации каждого ребенка персонально.</w:t>
      </w:r>
    </w:p>
    <w:p w14:paraId="52E41784" w14:textId="77777777" w:rsidR="00773CA4" w:rsidRPr="000C461A" w:rsidRDefault="005D00AB" w:rsidP="00C25AB2">
      <w:pPr>
        <w:pStyle w:val="pboth"/>
        <w:shd w:val="clear" w:color="auto" w:fill="FFFFFF"/>
        <w:spacing w:before="0" w:beforeAutospacing="0" w:after="0" w:afterAutospacing="0"/>
        <w:jc w:val="both"/>
        <w:rPr>
          <w:sz w:val="28"/>
          <w:szCs w:val="28"/>
        </w:rPr>
      </w:pPr>
      <w:bookmarkStart w:id="439" w:name="101856"/>
      <w:bookmarkEnd w:id="439"/>
      <w:r w:rsidRPr="000C461A">
        <w:rPr>
          <w:sz w:val="28"/>
          <w:szCs w:val="28"/>
        </w:rPr>
        <w:t xml:space="preserve">        </w:t>
      </w:r>
      <w:r w:rsidR="00773CA4" w:rsidRPr="000C461A">
        <w:rPr>
          <w:sz w:val="28"/>
          <w:szCs w:val="28"/>
        </w:rPr>
        <w:t xml:space="preserve"> Психолого-педагогическое сопровождение детей данной целевой группы может осуществляться в контексте общей программы адаптации ребенка к ДОО. В случаях выраженных проблем социализации, личностного развития и общей дезадаптации ребенка, его включение в программу КРР может быть осуществлено на основе заключения ППК по результатам психологической диагностики или по запросу родителей (законных представителей) ребенка.</w:t>
      </w:r>
    </w:p>
    <w:p w14:paraId="13671286" w14:textId="77777777" w:rsidR="00773CA4" w:rsidRPr="000C461A" w:rsidRDefault="00773CA4" w:rsidP="00C25AB2">
      <w:pPr>
        <w:spacing w:after="0" w:line="240" w:lineRule="auto"/>
        <w:jc w:val="both"/>
        <w:rPr>
          <w:rFonts w:ascii="Times New Roman" w:hAnsi="Times New Roman" w:cs="Times New Roman"/>
          <w:b/>
          <w:sz w:val="28"/>
          <w:szCs w:val="28"/>
        </w:rPr>
      </w:pPr>
    </w:p>
    <w:p w14:paraId="743E63E9" w14:textId="77777777" w:rsidR="00773CA4" w:rsidRPr="000C461A" w:rsidRDefault="00773CA4" w:rsidP="00C25AB2">
      <w:pPr>
        <w:spacing w:after="0" w:line="240" w:lineRule="auto"/>
        <w:jc w:val="center"/>
        <w:rPr>
          <w:rFonts w:ascii="Times New Roman" w:hAnsi="Times New Roman" w:cs="Times New Roman"/>
          <w:b/>
          <w:sz w:val="28"/>
          <w:szCs w:val="28"/>
        </w:rPr>
      </w:pPr>
      <w:r w:rsidRPr="000C461A">
        <w:rPr>
          <w:rFonts w:ascii="Times New Roman" w:hAnsi="Times New Roman" w:cs="Times New Roman"/>
          <w:b/>
          <w:sz w:val="28"/>
          <w:szCs w:val="28"/>
        </w:rPr>
        <w:t>Особенности и задачи реализации Программы КРР с обучающимися, имеющими девиации развития и поведения</w:t>
      </w:r>
    </w:p>
    <w:p w14:paraId="188BDB8E" w14:textId="77777777" w:rsidR="00773CA4" w:rsidRPr="000C461A" w:rsidRDefault="00773CA4" w:rsidP="00C25AB2">
      <w:pPr>
        <w:spacing w:after="0" w:line="240" w:lineRule="auto"/>
        <w:jc w:val="both"/>
        <w:rPr>
          <w:rFonts w:ascii="Times New Roman" w:hAnsi="Times New Roman" w:cs="Times New Roman"/>
          <w:b/>
          <w:sz w:val="28"/>
          <w:szCs w:val="28"/>
        </w:rPr>
      </w:pPr>
    </w:p>
    <w:p w14:paraId="48729E71" w14:textId="77777777" w:rsidR="00773CA4" w:rsidRPr="000C461A" w:rsidRDefault="00773CA4" w:rsidP="00C25AB2">
      <w:pPr>
        <w:pStyle w:val="pboth"/>
        <w:shd w:val="clear" w:color="auto" w:fill="FFFFFF"/>
        <w:spacing w:before="0" w:beforeAutospacing="0" w:after="0" w:afterAutospacing="0"/>
        <w:jc w:val="both"/>
        <w:rPr>
          <w:sz w:val="28"/>
          <w:szCs w:val="28"/>
        </w:rPr>
      </w:pPr>
      <w:r w:rsidRPr="000C461A">
        <w:rPr>
          <w:sz w:val="28"/>
          <w:szCs w:val="28"/>
        </w:rPr>
        <w:t>К целевой группе обучающихся «группы риска» могут быть отнесены дети, имеющие проблемы с психологическим здоровьем; эмоциональные проблемы (повышенная возбудимость,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проблемы общения (стеснительность, замкнутость, излишняя чувствительность, выраженная нереализованная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
    <w:p w14:paraId="7035364E"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40" w:name="101858"/>
      <w:bookmarkEnd w:id="440"/>
      <w:r w:rsidRPr="000C461A">
        <w:rPr>
          <w:sz w:val="28"/>
          <w:szCs w:val="28"/>
        </w:rPr>
        <w:t>Направленность КРР с обучающимися, имеющими девиации развития и поведения на дошкольном уровне образования:</w:t>
      </w:r>
    </w:p>
    <w:p w14:paraId="447145B2"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41" w:name="101859"/>
      <w:bookmarkEnd w:id="441"/>
      <w:r w:rsidRPr="000C461A">
        <w:rPr>
          <w:sz w:val="28"/>
          <w:szCs w:val="28"/>
        </w:rPr>
        <w:t>коррекция (развитие) социально-коммуникативной, личностной, эмоционально-волевой сферы;</w:t>
      </w:r>
    </w:p>
    <w:p w14:paraId="488BA524"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42" w:name="101860"/>
      <w:bookmarkEnd w:id="442"/>
      <w:r w:rsidRPr="000C461A">
        <w:rPr>
          <w:sz w:val="28"/>
          <w:szCs w:val="28"/>
        </w:rPr>
        <w:lastRenderedPageBreak/>
        <w:t>помощь в решении поведенческих проблем;</w:t>
      </w:r>
    </w:p>
    <w:p w14:paraId="304B2A00"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43" w:name="101861"/>
      <w:bookmarkEnd w:id="443"/>
      <w:r w:rsidRPr="000C461A">
        <w:rPr>
          <w:sz w:val="28"/>
          <w:szCs w:val="28"/>
        </w:rPr>
        <w:t>формирование адекватных, социально-приемлемых способов поведения;</w:t>
      </w:r>
    </w:p>
    <w:p w14:paraId="4E970642"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44" w:name="101862"/>
      <w:bookmarkEnd w:id="444"/>
      <w:r w:rsidRPr="000C461A">
        <w:rPr>
          <w:sz w:val="28"/>
          <w:szCs w:val="28"/>
        </w:rPr>
        <w:t>развитие рефлексивных способностей;</w:t>
      </w:r>
    </w:p>
    <w:p w14:paraId="12D7FE07"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45" w:name="101863"/>
      <w:bookmarkEnd w:id="445"/>
      <w:r w:rsidRPr="000C461A">
        <w:rPr>
          <w:sz w:val="28"/>
          <w:szCs w:val="28"/>
        </w:rPr>
        <w:t>совершенствование способов саморегуляции.</w:t>
      </w:r>
    </w:p>
    <w:p w14:paraId="0339032D"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46" w:name="101864"/>
      <w:bookmarkEnd w:id="446"/>
      <w:r w:rsidRPr="000C461A">
        <w:rPr>
          <w:sz w:val="28"/>
          <w:szCs w:val="28"/>
        </w:rPr>
        <w:t>Включение ребенка из «группы риска»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диагностики или по обоснованному запросу педагога и (или) родителей (законных представителей).</w:t>
      </w:r>
    </w:p>
    <w:p w14:paraId="3D3B8467" w14:textId="77777777" w:rsidR="00773CA4" w:rsidRPr="000C461A" w:rsidRDefault="00773CA4" w:rsidP="00C25AB2">
      <w:pPr>
        <w:spacing w:after="0" w:line="240" w:lineRule="auto"/>
        <w:jc w:val="both"/>
        <w:rPr>
          <w:rFonts w:ascii="Times New Roman" w:hAnsi="Times New Roman" w:cs="Times New Roman"/>
          <w:b/>
          <w:sz w:val="28"/>
          <w:szCs w:val="28"/>
        </w:rPr>
      </w:pPr>
    </w:p>
    <w:p w14:paraId="2F533FF5" w14:textId="77777777" w:rsidR="00773CA4" w:rsidRPr="000C461A" w:rsidRDefault="00773CA4" w:rsidP="00C25AB2">
      <w:pPr>
        <w:spacing w:after="0" w:line="240" w:lineRule="auto"/>
        <w:jc w:val="center"/>
        <w:rPr>
          <w:rFonts w:ascii="Times New Roman" w:hAnsi="Times New Roman" w:cs="Times New Roman"/>
          <w:b/>
          <w:sz w:val="28"/>
          <w:szCs w:val="28"/>
        </w:rPr>
      </w:pPr>
      <w:r w:rsidRPr="000C461A">
        <w:rPr>
          <w:rFonts w:ascii="Times New Roman" w:hAnsi="Times New Roman" w:cs="Times New Roman"/>
          <w:b/>
          <w:sz w:val="28"/>
          <w:szCs w:val="28"/>
        </w:rPr>
        <w:t>Особенности и задачи реализации Программы КРР с часто болеющими воспитанниками</w:t>
      </w:r>
    </w:p>
    <w:p w14:paraId="27C970FF" w14:textId="77777777" w:rsidR="00773CA4" w:rsidRPr="000C461A" w:rsidRDefault="00773CA4" w:rsidP="00C25AB2">
      <w:pPr>
        <w:spacing w:after="0" w:line="240" w:lineRule="auto"/>
        <w:jc w:val="both"/>
        <w:rPr>
          <w:rFonts w:ascii="Times New Roman" w:hAnsi="Times New Roman" w:cs="Times New Roman"/>
          <w:b/>
          <w:sz w:val="28"/>
          <w:szCs w:val="28"/>
        </w:rPr>
      </w:pPr>
    </w:p>
    <w:p w14:paraId="7600BC0D" w14:textId="77777777" w:rsidR="00773CA4" w:rsidRPr="000C461A" w:rsidRDefault="005D00AB" w:rsidP="00C25AB2">
      <w:pPr>
        <w:pStyle w:val="pboth"/>
        <w:shd w:val="clear" w:color="auto" w:fill="FFFFFF"/>
        <w:spacing w:before="0" w:beforeAutospacing="0" w:after="0" w:afterAutospacing="0"/>
        <w:jc w:val="both"/>
        <w:rPr>
          <w:sz w:val="28"/>
          <w:szCs w:val="28"/>
        </w:rPr>
      </w:pPr>
      <w:r w:rsidRPr="000C461A">
        <w:rPr>
          <w:sz w:val="28"/>
          <w:szCs w:val="28"/>
        </w:rPr>
        <w:t xml:space="preserve">        </w:t>
      </w:r>
      <w:r w:rsidR="00773CA4" w:rsidRPr="000C461A">
        <w:rPr>
          <w:sz w:val="28"/>
          <w:szCs w:val="28"/>
        </w:rPr>
        <w:t>КРР с детьми, находящимися под диспансерным наблюдением, в том числе часто болеющие дети, имеет выраженную специфику. 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ребенка,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ребенка появляются сложности в освоении программы и социальной адаптации.</w:t>
      </w:r>
    </w:p>
    <w:p w14:paraId="153B41A0" w14:textId="77777777" w:rsidR="00773CA4" w:rsidRPr="000C461A" w:rsidRDefault="005D00AB" w:rsidP="00C25AB2">
      <w:pPr>
        <w:pStyle w:val="pboth"/>
        <w:shd w:val="clear" w:color="auto" w:fill="FFFFFF"/>
        <w:spacing w:before="0" w:beforeAutospacing="0" w:after="0" w:afterAutospacing="0"/>
        <w:jc w:val="both"/>
        <w:rPr>
          <w:sz w:val="28"/>
          <w:szCs w:val="28"/>
        </w:rPr>
      </w:pPr>
      <w:bookmarkStart w:id="447" w:name="101835"/>
      <w:bookmarkEnd w:id="447"/>
      <w:r w:rsidRPr="000C461A">
        <w:rPr>
          <w:sz w:val="28"/>
          <w:szCs w:val="28"/>
        </w:rPr>
        <w:t xml:space="preserve">      </w:t>
      </w:r>
      <w:r w:rsidR="00773CA4" w:rsidRPr="000C461A">
        <w:rPr>
          <w:sz w:val="28"/>
          <w:szCs w:val="28"/>
        </w:rPr>
        <w:t>Направленность КРР с детьми, находящимися под диспансерным наблюдением, в том числе часто болеющими детьми на дошкольном уровне образования:</w:t>
      </w:r>
    </w:p>
    <w:p w14:paraId="1D515731"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48" w:name="101836"/>
      <w:bookmarkEnd w:id="448"/>
      <w:r w:rsidRPr="000C461A">
        <w:rPr>
          <w:sz w:val="28"/>
          <w:szCs w:val="28"/>
        </w:rPr>
        <w:t>коррекция (развитие) коммуникативной, личностной, эмоционально-волевой сфер, познавательных процессов;</w:t>
      </w:r>
    </w:p>
    <w:p w14:paraId="548AB1E4"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49" w:name="101837"/>
      <w:bookmarkEnd w:id="449"/>
      <w:r w:rsidRPr="000C461A">
        <w:rPr>
          <w:sz w:val="28"/>
          <w:szCs w:val="28"/>
        </w:rPr>
        <w:t>снижение тревожности;</w:t>
      </w:r>
    </w:p>
    <w:p w14:paraId="67D74F6B"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50" w:name="101838"/>
      <w:bookmarkEnd w:id="450"/>
      <w:r w:rsidRPr="000C461A">
        <w:rPr>
          <w:sz w:val="28"/>
          <w:szCs w:val="28"/>
        </w:rPr>
        <w:t>помощь в разрешении поведенческих проблем;</w:t>
      </w:r>
    </w:p>
    <w:p w14:paraId="4A0EA2AC" w14:textId="77777777" w:rsidR="00773CA4" w:rsidRPr="000C461A" w:rsidRDefault="00773CA4" w:rsidP="00C25AB2">
      <w:pPr>
        <w:pStyle w:val="pboth"/>
        <w:shd w:val="clear" w:color="auto" w:fill="FFFFFF"/>
        <w:spacing w:before="0" w:beforeAutospacing="0" w:after="0" w:afterAutospacing="0"/>
        <w:jc w:val="both"/>
        <w:rPr>
          <w:sz w:val="28"/>
          <w:szCs w:val="28"/>
        </w:rPr>
      </w:pPr>
      <w:bookmarkStart w:id="451" w:name="101839"/>
      <w:bookmarkEnd w:id="451"/>
      <w:r w:rsidRPr="000C461A">
        <w:rPr>
          <w:sz w:val="28"/>
          <w:szCs w:val="28"/>
        </w:rPr>
        <w:t>создание условий для успешной социализации, оптимизация межличностного взаимодействия со взрослыми и сверстниками.</w:t>
      </w:r>
    </w:p>
    <w:p w14:paraId="2E83826B" w14:textId="77777777" w:rsidR="00773CA4" w:rsidRPr="000C461A" w:rsidRDefault="005D00AB" w:rsidP="00C25AB2">
      <w:pPr>
        <w:pStyle w:val="pboth"/>
        <w:shd w:val="clear" w:color="auto" w:fill="FFFFFF"/>
        <w:spacing w:before="0" w:beforeAutospacing="0" w:after="0" w:afterAutospacing="0"/>
        <w:jc w:val="both"/>
        <w:rPr>
          <w:sz w:val="28"/>
          <w:szCs w:val="28"/>
        </w:rPr>
      </w:pPr>
      <w:bookmarkStart w:id="452" w:name="101840"/>
      <w:bookmarkEnd w:id="452"/>
      <w:r w:rsidRPr="000C461A">
        <w:rPr>
          <w:sz w:val="28"/>
          <w:szCs w:val="28"/>
        </w:rPr>
        <w:t xml:space="preserve">     </w:t>
      </w:r>
      <w:r w:rsidR="00773CA4" w:rsidRPr="000C461A">
        <w:rPr>
          <w:sz w:val="28"/>
          <w:szCs w:val="28"/>
        </w:rPr>
        <w:t xml:space="preserve"> Включение часто болеющих детей в программу КРР, определение индивидуального маршрута психолого-педагогического сопровождения осуществляется на основании медицинского заключения и рекомендаций ППК по результатам психологической и педагогической диагностики.</w:t>
      </w:r>
    </w:p>
    <w:p w14:paraId="5419C54E" w14:textId="77777777" w:rsidR="0012694F" w:rsidRDefault="0012694F" w:rsidP="00C25AB2">
      <w:pPr>
        <w:spacing w:after="0" w:line="240" w:lineRule="auto"/>
        <w:jc w:val="both"/>
        <w:rPr>
          <w:rFonts w:ascii="Times New Roman" w:hAnsi="Times New Roman" w:cs="Times New Roman"/>
          <w:b/>
          <w:sz w:val="28"/>
          <w:szCs w:val="28"/>
        </w:rPr>
      </w:pPr>
    </w:p>
    <w:p w14:paraId="55008B3C" w14:textId="22E10B1B" w:rsidR="00D14D19" w:rsidRPr="000C461A" w:rsidRDefault="0012694F"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2.</w:t>
      </w:r>
      <w:r w:rsidR="00D14D19" w:rsidRPr="000C461A">
        <w:rPr>
          <w:rFonts w:ascii="Times New Roman" w:hAnsi="Times New Roman" w:cs="Times New Roman"/>
          <w:b/>
          <w:sz w:val="28"/>
          <w:szCs w:val="28"/>
        </w:rPr>
        <w:t>3. Программа воспитания</w:t>
      </w:r>
    </w:p>
    <w:p w14:paraId="10EA4D20"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2.3.1. Пояснительная записка</w:t>
      </w:r>
    </w:p>
    <w:p w14:paraId="3D7761BE" w14:textId="77777777" w:rsidR="00212BD9" w:rsidRPr="00212BD9" w:rsidRDefault="005B3FF0" w:rsidP="00EC7643">
      <w:pPr>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       </w:t>
      </w:r>
      <w:r w:rsidR="00212BD9" w:rsidRPr="00212BD9">
        <w:rPr>
          <w:rFonts w:ascii="Times New Roman" w:hAnsi="Times New Roman" w:cs="Times New Roman"/>
          <w:bCs/>
          <w:sz w:val="28"/>
          <w:szCs w:val="28"/>
        </w:rPr>
        <w:t xml:space="preserve">Программа воспитания основана на воплощении национального воспитательного идеала, который понимается как </w:t>
      </w:r>
      <w:r w:rsidR="00212BD9" w:rsidRPr="00212BD9">
        <w:rPr>
          <w:rFonts w:ascii="Times New Roman" w:hAnsi="Times New Roman" w:cs="Times New Roman"/>
          <w:sz w:val="28"/>
          <w:szCs w:val="28"/>
        </w:rPr>
        <w:t>высшая цель образования, нравственное (идеальное) представление о человеке.</w:t>
      </w:r>
    </w:p>
    <w:p w14:paraId="27ED7B09" w14:textId="2D8A4BD0" w:rsidR="00212BD9" w:rsidRPr="00212BD9" w:rsidRDefault="00212BD9" w:rsidP="00EC76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212BD9">
        <w:rPr>
          <w:rFonts w:ascii="Times New Roman" w:hAnsi="Times New Roman" w:cs="Times New Roman"/>
          <w:sz w:val="28"/>
          <w:szCs w:val="28"/>
        </w:rPr>
        <w:t xml:space="preserve">В основе процесса воспитания детей в ДО лежат конституционные </w:t>
      </w:r>
      <w:r w:rsidRPr="00212BD9">
        <w:rPr>
          <w:rFonts w:ascii="Times New Roman" w:hAnsi="Times New Roman" w:cs="Times New Roman"/>
          <w:sz w:val="28"/>
          <w:szCs w:val="28"/>
        </w:rPr>
        <w:br/>
        <w:t>и национальные ценности российского общества.</w:t>
      </w:r>
    </w:p>
    <w:p w14:paraId="5C95C6E8" w14:textId="06AB52FC" w:rsidR="00212BD9" w:rsidRPr="00212BD9" w:rsidRDefault="00212BD9" w:rsidP="00EC76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212BD9">
        <w:rPr>
          <w:rFonts w:ascii="Times New Roman" w:hAnsi="Times New Roman" w:cs="Times New Roman"/>
          <w:sz w:val="28"/>
          <w:szCs w:val="28"/>
        </w:rPr>
        <w:t xml:space="preserve">Целевые ориентиры следует рассматривать как возрастные характеристики возможных достижений ребенка, которые коррелируют с портретом выпускника ДОУ и с базовыми духовно-нравственными ценностями. </w:t>
      </w:r>
    </w:p>
    <w:p w14:paraId="78FCACC9" w14:textId="69629998" w:rsidR="00212BD9" w:rsidRPr="00212BD9" w:rsidRDefault="00212BD9" w:rsidP="00EC76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212BD9">
        <w:rPr>
          <w:rFonts w:ascii="Times New Roman" w:hAnsi="Times New Roman" w:cs="Times New Roman"/>
          <w:sz w:val="28"/>
          <w:szCs w:val="28"/>
        </w:rPr>
        <w:t xml:space="preserve">С учетом особенностей социокультурной среды, в которой воспитывается ребенок, в </w:t>
      </w:r>
      <w:r w:rsidR="00CB54EA">
        <w:rPr>
          <w:rFonts w:ascii="Times New Roman" w:hAnsi="Times New Roman" w:cs="Times New Roman"/>
          <w:sz w:val="28"/>
          <w:szCs w:val="28"/>
        </w:rPr>
        <w:t>п</w:t>
      </w:r>
      <w:r w:rsidRPr="00212BD9">
        <w:rPr>
          <w:rFonts w:ascii="Times New Roman" w:hAnsi="Times New Roman" w:cs="Times New Roman"/>
          <w:sz w:val="28"/>
          <w:szCs w:val="28"/>
        </w:rPr>
        <w:t xml:space="preserve">рограмме воспитания отражено взаимодействие участников образовательных отношений (далее – </w:t>
      </w:r>
      <w:r w:rsidR="00E465ED">
        <w:rPr>
          <w:rFonts w:ascii="Times New Roman" w:hAnsi="Times New Roman" w:cs="Times New Roman"/>
          <w:sz w:val="28"/>
          <w:szCs w:val="28"/>
        </w:rPr>
        <w:t>ОО</w:t>
      </w:r>
      <w:r w:rsidRPr="00212BD9">
        <w:rPr>
          <w:rFonts w:ascii="Times New Roman" w:hAnsi="Times New Roman" w:cs="Times New Roman"/>
          <w:sz w:val="28"/>
          <w:szCs w:val="28"/>
        </w:rPr>
        <w:t>) со всеми субъектами образовательных отношений.  При подобном подходе возможно воспитать гражданина и патриота, раскрыть способности и таланты детей, подготовить их к жизни в высокотехнологичном, конкурентном обществе.</w:t>
      </w:r>
    </w:p>
    <w:p w14:paraId="107D9A8D" w14:textId="77777777" w:rsidR="00212BD9" w:rsidRPr="00212BD9" w:rsidRDefault="00212BD9" w:rsidP="00EC76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212BD9">
        <w:rPr>
          <w:rFonts w:ascii="Times New Roman" w:hAnsi="Times New Roman" w:cs="Times New Roman"/>
          <w:sz w:val="28"/>
          <w:szCs w:val="28"/>
        </w:rPr>
        <w:t>Основные направления воспитательной работы.</w:t>
      </w:r>
    </w:p>
    <w:p w14:paraId="3D9ECCB1" w14:textId="77777777" w:rsidR="00212BD9" w:rsidRPr="00212BD9" w:rsidRDefault="00212BD9" w:rsidP="00C25AB2">
      <w:pPr>
        <w:spacing w:after="0" w:line="240" w:lineRule="auto"/>
        <w:jc w:val="both"/>
        <w:rPr>
          <w:rFonts w:ascii="Times New Roman" w:hAnsi="Times New Roman" w:cs="Times New Roman"/>
          <w:sz w:val="28"/>
          <w:szCs w:val="28"/>
        </w:rPr>
      </w:pPr>
      <w:r w:rsidRPr="00212BD9">
        <w:rPr>
          <w:rFonts w:ascii="Times New Roman" w:hAnsi="Times New Roman" w:cs="Times New Roman"/>
          <w:sz w:val="28"/>
          <w:szCs w:val="28"/>
        </w:rPr>
        <w:t xml:space="preserve">Ценности </w:t>
      </w:r>
      <w:r w:rsidRPr="00212BD9">
        <w:rPr>
          <w:rFonts w:ascii="Times New Roman" w:hAnsi="Times New Roman" w:cs="Times New Roman"/>
          <w:b/>
          <w:sz w:val="28"/>
          <w:szCs w:val="28"/>
        </w:rPr>
        <w:t>Родины и природы</w:t>
      </w:r>
      <w:r w:rsidRPr="00212BD9">
        <w:rPr>
          <w:rFonts w:ascii="Times New Roman" w:hAnsi="Times New Roman" w:cs="Times New Roman"/>
          <w:sz w:val="28"/>
          <w:szCs w:val="28"/>
        </w:rPr>
        <w:t xml:space="preserve"> лежат в основе патриотического направления воспитания.</w:t>
      </w:r>
    </w:p>
    <w:p w14:paraId="101F885B" w14:textId="77777777" w:rsidR="00212BD9" w:rsidRPr="00212BD9" w:rsidRDefault="00212BD9" w:rsidP="00C25AB2">
      <w:pPr>
        <w:spacing w:after="0" w:line="240" w:lineRule="auto"/>
        <w:jc w:val="both"/>
        <w:rPr>
          <w:rFonts w:ascii="Times New Roman" w:hAnsi="Times New Roman" w:cs="Times New Roman"/>
          <w:sz w:val="28"/>
          <w:szCs w:val="28"/>
        </w:rPr>
      </w:pPr>
      <w:r w:rsidRPr="00212BD9">
        <w:rPr>
          <w:rFonts w:ascii="Times New Roman" w:hAnsi="Times New Roman" w:cs="Times New Roman"/>
          <w:sz w:val="28"/>
          <w:szCs w:val="28"/>
        </w:rPr>
        <w:t xml:space="preserve">Ценности </w:t>
      </w:r>
      <w:r w:rsidRPr="00212BD9">
        <w:rPr>
          <w:rFonts w:ascii="Times New Roman" w:hAnsi="Times New Roman" w:cs="Times New Roman"/>
          <w:b/>
          <w:sz w:val="28"/>
          <w:szCs w:val="28"/>
        </w:rPr>
        <w:t>человека, семьи, дружбы</w:t>
      </w:r>
      <w:r w:rsidRPr="00212BD9">
        <w:rPr>
          <w:rFonts w:ascii="Times New Roman" w:hAnsi="Times New Roman" w:cs="Times New Roman"/>
          <w:sz w:val="28"/>
          <w:szCs w:val="28"/>
        </w:rPr>
        <w:t>, сотрудничества лежат в основе социального направления воспитания.</w:t>
      </w:r>
    </w:p>
    <w:p w14:paraId="24BECDAC" w14:textId="77777777" w:rsidR="00212BD9" w:rsidRPr="00212BD9" w:rsidRDefault="00212BD9" w:rsidP="00C25AB2">
      <w:pPr>
        <w:spacing w:after="0" w:line="240" w:lineRule="auto"/>
        <w:jc w:val="both"/>
        <w:rPr>
          <w:rFonts w:ascii="Times New Roman" w:hAnsi="Times New Roman" w:cs="Times New Roman"/>
          <w:sz w:val="28"/>
          <w:szCs w:val="28"/>
        </w:rPr>
      </w:pPr>
      <w:r w:rsidRPr="00212BD9">
        <w:rPr>
          <w:rFonts w:ascii="Times New Roman" w:hAnsi="Times New Roman" w:cs="Times New Roman"/>
          <w:sz w:val="28"/>
          <w:szCs w:val="28"/>
        </w:rPr>
        <w:t xml:space="preserve">Ценность </w:t>
      </w:r>
      <w:r w:rsidRPr="00212BD9">
        <w:rPr>
          <w:rFonts w:ascii="Times New Roman" w:hAnsi="Times New Roman" w:cs="Times New Roman"/>
          <w:b/>
          <w:sz w:val="28"/>
          <w:szCs w:val="28"/>
        </w:rPr>
        <w:t>знания</w:t>
      </w:r>
      <w:r w:rsidRPr="00212BD9">
        <w:rPr>
          <w:rFonts w:ascii="Times New Roman" w:hAnsi="Times New Roman" w:cs="Times New Roman"/>
          <w:i/>
          <w:sz w:val="28"/>
          <w:szCs w:val="28"/>
        </w:rPr>
        <w:t xml:space="preserve"> </w:t>
      </w:r>
      <w:r w:rsidRPr="00212BD9">
        <w:rPr>
          <w:rFonts w:ascii="Times New Roman" w:hAnsi="Times New Roman" w:cs="Times New Roman"/>
          <w:sz w:val="28"/>
          <w:szCs w:val="28"/>
        </w:rPr>
        <w:t>лежит в основе познавательного направления воспитания.</w:t>
      </w:r>
    </w:p>
    <w:p w14:paraId="46E50551" w14:textId="77777777" w:rsidR="00212BD9" w:rsidRPr="00212BD9" w:rsidRDefault="00212BD9" w:rsidP="00C25AB2">
      <w:pPr>
        <w:spacing w:after="0" w:line="240" w:lineRule="auto"/>
        <w:jc w:val="both"/>
        <w:rPr>
          <w:rFonts w:ascii="Times New Roman" w:hAnsi="Times New Roman" w:cs="Times New Roman"/>
          <w:sz w:val="28"/>
          <w:szCs w:val="28"/>
        </w:rPr>
      </w:pPr>
      <w:r w:rsidRPr="00212BD9">
        <w:rPr>
          <w:rFonts w:ascii="Times New Roman" w:hAnsi="Times New Roman" w:cs="Times New Roman"/>
          <w:sz w:val="28"/>
          <w:szCs w:val="28"/>
        </w:rPr>
        <w:t xml:space="preserve">Ценность </w:t>
      </w:r>
      <w:r w:rsidRPr="00212BD9">
        <w:rPr>
          <w:rFonts w:ascii="Times New Roman" w:hAnsi="Times New Roman" w:cs="Times New Roman"/>
          <w:b/>
          <w:sz w:val="28"/>
          <w:szCs w:val="28"/>
        </w:rPr>
        <w:t>здоровья</w:t>
      </w:r>
      <w:r w:rsidRPr="00212BD9">
        <w:rPr>
          <w:rFonts w:ascii="Times New Roman" w:hAnsi="Times New Roman" w:cs="Times New Roman"/>
          <w:sz w:val="28"/>
          <w:szCs w:val="28"/>
        </w:rPr>
        <w:t xml:space="preserve"> лежит в основе физического и оздоровительного направления воспитания.</w:t>
      </w:r>
    </w:p>
    <w:p w14:paraId="5B09D95A" w14:textId="77777777" w:rsidR="00212BD9" w:rsidRPr="00212BD9" w:rsidRDefault="00212BD9" w:rsidP="00C25AB2">
      <w:pPr>
        <w:spacing w:after="0" w:line="240" w:lineRule="auto"/>
        <w:jc w:val="both"/>
        <w:rPr>
          <w:rFonts w:ascii="Times New Roman" w:hAnsi="Times New Roman" w:cs="Times New Roman"/>
          <w:sz w:val="28"/>
          <w:szCs w:val="28"/>
        </w:rPr>
      </w:pPr>
      <w:r w:rsidRPr="00212BD9">
        <w:rPr>
          <w:rFonts w:ascii="Times New Roman" w:hAnsi="Times New Roman" w:cs="Times New Roman"/>
          <w:sz w:val="28"/>
          <w:szCs w:val="28"/>
        </w:rPr>
        <w:t xml:space="preserve">Ценность </w:t>
      </w:r>
      <w:r w:rsidRPr="00212BD9">
        <w:rPr>
          <w:rFonts w:ascii="Times New Roman" w:hAnsi="Times New Roman" w:cs="Times New Roman"/>
          <w:b/>
          <w:sz w:val="28"/>
          <w:szCs w:val="28"/>
        </w:rPr>
        <w:t>труда</w:t>
      </w:r>
      <w:r w:rsidRPr="00212BD9">
        <w:rPr>
          <w:rFonts w:ascii="Times New Roman" w:hAnsi="Times New Roman" w:cs="Times New Roman"/>
          <w:sz w:val="28"/>
          <w:szCs w:val="28"/>
        </w:rPr>
        <w:t xml:space="preserve"> лежит в основе трудового направления воспитания.</w:t>
      </w:r>
    </w:p>
    <w:p w14:paraId="23E4453D" w14:textId="77777777" w:rsidR="00212BD9" w:rsidRPr="00212BD9" w:rsidRDefault="00212BD9" w:rsidP="00C25AB2">
      <w:pPr>
        <w:spacing w:after="0" w:line="240" w:lineRule="auto"/>
        <w:jc w:val="both"/>
        <w:rPr>
          <w:rFonts w:ascii="Times New Roman" w:hAnsi="Times New Roman" w:cs="Times New Roman"/>
          <w:sz w:val="28"/>
          <w:szCs w:val="28"/>
        </w:rPr>
      </w:pPr>
      <w:r w:rsidRPr="00212BD9">
        <w:rPr>
          <w:rFonts w:ascii="Times New Roman" w:hAnsi="Times New Roman" w:cs="Times New Roman"/>
          <w:sz w:val="28"/>
          <w:szCs w:val="28"/>
        </w:rPr>
        <w:t xml:space="preserve">Ценности </w:t>
      </w:r>
      <w:r w:rsidRPr="00212BD9">
        <w:rPr>
          <w:rFonts w:ascii="Times New Roman" w:hAnsi="Times New Roman" w:cs="Times New Roman"/>
          <w:b/>
          <w:sz w:val="28"/>
          <w:szCs w:val="28"/>
        </w:rPr>
        <w:t>культуры</w:t>
      </w:r>
      <w:r w:rsidRPr="00212BD9">
        <w:rPr>
          <w:rFonts w:ascii="Times New Roman" w:hAnsi="Times New Roman" w:cs="Times New Roman"/>
          <w:sz w:val="28"/>
          <w:szCs w:val="28"/>
        </w:rPr>
        <w:t xml:space="preserve"> и </w:t>
      </w:r>
      <w:r w:rsidRPr="00212BD9">
        <w:rPr>
          <w:rFonts w:ascii="Times New Roman" w:hAnsi="Times New Roman" w:cs="Times New Roman"/>
          <w:b/>
          <w:sz w:val="28"/>
          <w:szCs w:val="28"/>
        </w:rPr>
        <w:t>красоты</w:t>
      </w:r>
      <w:r w:rsidRPr="00212BD9">
        <w:rPr>
          <w:rFonts w:ascii="Times New Roman" w:hAnsi="Times New Roman" w:cs="Times New Roman"/>
          <w:sz w:val="28"/>
          <w:szCs w:val="28"/>
        </w:rPr>
        <w:t xml:space="preserve"> лежат в основе этико-эстетического направления воспитания.</w:t>
      </w:r>
    </w:p>
    <w:p w14:paraId="60ADC0F0"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 Целевой раздел</w:t>
      </w:r>
    </w:p>
    <w:p w14:paraId="2A40881D" w14:textId="77777777" w:rsidR="00E465ED" w:rsidRPr="00E465ED" w:rsidRDefault="00E465ED" w:rsidP="00C25AB2">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w:t>
      </w:r>
      <w:r w:rsidRPr="00E465ED">
        <w:rPr>
          <w:rFonts w:ascii="Times New Roman" w:hAnsi="Times New Roman" w:cs="Times New Roman"/>
          <w:bCs/>
          <w:sz w:val="28"/>
          <w:szCs w:val="28"/>
        </w:rPr>
        <w:t>Общая цель воспитания – личностное развитие дошкольников и создание условий для их позитивной социализации на основе базовых ценностей российского общества через:</w:t>
      </w:r>
    </w:p>
    <w:p w14:paraId="08B283C0" w14:textId="77777777" w:rsidR="00E465ED" w:rsidRPr="00E465ED" w:rsidRDefault="00E465ED" w:rsidP="00C25AB2">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sidRPr="00E465ED">
        <w:rPr>
          <w:rFonts w:ascii="Times New Roman" w:hAnsi="Times New Roman" w:cs="Times New Roman"/>
          <w:bCs/>
          <w:sz w:val="28"/>
          <w:szCs w:val="28"/>
        </w:rPr>
        <w:t>формирование ценностного отношения к окружающему миру, другим людям, себе;</w:t>
      </w:r>
    </w:p>
    <w:p w14:paraId="43750D9A" w14:textId="77777777" w:rsidR="00E465ED" w:rsidRPr="00E465ED" w:rsidRDefault="00E465ED" w:rsidP="00C25AB2">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sidRPr="00E465ED">
        <w:rPr>
          <w:rFonts w:ascii="Times New Roman" w:hAnsi="Times New Roman" w:cs="Times New Roman"/>
          <w:bCs/>
          <w:sz w:val="28"/>
          <w:szCs w:val="28"/>
        </w:rPr>
        <w:t>овладение первичными представлениями о базовых ценностях, а также выработанных обществом нормах и правилах поведения;</w:t>
      </w:r>
    </w:p>
    <w:p w14:paraId="554A9FE3" w14:textId="5AB5B150" w:rsidR="003845BD" w:rsidRPr="003845BD" w:rsidRDefault="00E465ED" w:rsidP="003845BD">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sidRPr="00E465ED">
        <w:rPr>
          <w:rFonts w:ascii="Times New Roman" w:hAnsi="Times New Roman" w:cs="Times New Roman"/>
          <w:bCs/>
          <w:sz w:val="28"/>
          <w:szCs w:val="28"/>
        </w:rPr>
        <w:t>приобретение первичного опыта деятельности и поведения в соотве</w:t>
      </w:r>
      <w:r w:rsidR="00D6095E">
        <w:rPr>
          <w:rFonts w:ascii="Times New Roman" w:hAnsi="Times New Roman" w:cs="Times New Roman"/>
          <w:bCs/>
          <w:sz w:val="28"/>
          <w:szCs w:val="28"/>
        </w:rPr>
        <w:t xml:space="preserve">тствии </w:t>
      </w:r>
      <w:r w:rsidRPr="00E465ED">
        <w:rPr>
          <w:rFonts w:ascii="Times New Roman" w:hAnsi="Times New Roman" w:cs="Times New Roman"/>
          <w:bCs/>
          <w:sz w:val="28"/>
          <w:szCs w:val="28"/>
        </w:rPr>
        <w:t xml:space="preserve">с базовыми национальными ценностями, </w:t>
      </w:r>
      <w:r w:rsidR="00D6095E">
        <w:rPr>
          <w:rFonts w:ascii="Times New Roman" w:hAnsi="Times New Roman" w:cs="Times New Roman"/>
          <w:bCs/>
          <w:sz w:val="28"/>
          <w:szCs w:val="28"/>
        </w:rPr>
        <w:t xml:space="preserve">нормами и правилами, принятыми </w:t>
      </w:r>
      <w:r w:rsidRPr="00E465ED">
        <w:rPr>
          <w:rFonts w:ascii="Times New Roman" w:hAnsi="Times New Roman" w:cs="Times New Roman"/>
          <w:bCs/>
          <w:sz w:val="28"/>
          <w:szCs w:val="28"/>
        </w:rPr>
        <w:t>в обществе.</w:t>
      </w:r>
    </w:p>
    <w:p w14:paraId="0D59D196" w14:textId="77777777" w:rsidR="003845BD" w:rsidRDefault="003845BD" w:rsidP="00C25AB2">
      <w:pPr>
        <w:spacing w:after="0" w:line="240" w:lineRule="auto"/>
        <w:jc w:val="both"/>
        <w:rPr>
          <w:rFonts w:ascii="Times New Roman" w:hAnsi="Times New Roman" w:cs="Times New Roman"/>
          <w:b/>
          <w:sz w:val="28"/>
          <w:szCs w:val="28"/>
        </w:rPr>
      </w:pPr>
    </w:p>
    <w:p w14:paraId="49CA1F8A" w14:textId="77777777" w:rsidR="003845BD" w:rsidRDefault="003845BD" w:rsidP="00C25AB2">
      <w:pPr>
        <w:spacing w:after="0" w:line="240" w:lineRule="auto"/>
        <w:jc w:val="both"/>
        <w:rPr>
          <w:rFonts w:ascii="Times New Roman" w:hAnsi="Times New Roman" w:cs="Times New Roman"/>
          <w:b/>
          <w:sz w:val="28"/>
          <w:szCs w:val="28"/>
        </w:rPr>
      </w:pPr>
    </w:p>
    <w:p w14:paraId="6A28C5E0" w14:textId="77777777" w:rsidR="003845BD" w:rsidRDefault="003845BD" w:rsidP="00C25AB2">
      <w:pPr>
        <w:spacing w:after="0" w:line="240" w:lineRule="auto"/>
        <w:jc w:val="both"/>
        <w:rPr>
          <w:rFonts w:ascii="Times New Roman" w:hAnsi="Times New Roman" w:cs="Times New Roman"/>
          <w:b/>
          <w:sz w:val="28"/>
          <w:szCs w:val="28"/>
        </w:rPr>
      </w:pPr>
    </w:p>
    <w:p w14:paraId="4082E5C9" w14:textId="18F7E2F5" w:rsidR="00CF5C69" w:rsidRDefault="00CF5C6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lastRenderedPageBreak/>
        <w:t>2.3.2.1.</w:t>
      </w:r>
      <w:r w:rsidR="00CB54EA">
        <w:rPr>
          <w:rFonts w:ascii="Times New Roman" w:hAnsi="Times New Roman" w:cs="Times New Roman"/>
          <w:b/>
          <w:sz w:val="28"/>
          <w:szCs w:val="28"/>
        </w:rPr>
        <w:t xml:space="preserve"> </w:t>
      </w:r>
      <w:r>
        <w:rPr>
          <w:rFonts w:ascii="Times New Roman" w:hAnsi="Times New Roman" w:cs="Times New Roman"/>
          <w:b/>
          <w:sz w:val="28"/>
          <w:szCs w:val="28"/>
        </w:rPr>
        <w:t>Задачи воспитания</w:t>
      </w:r>
    </w:p>
    <w:p w14:paraId="78B631DF" w14:textId="77777777" w:rsidR="00CF5C69" w:rsidRDefault="00CF5C69" w:rsidP="00C25AB2">
      <w:pPr>
        <w:pStyle w:val="11"/>
        <w:shd w:val="clear" w:color="auto" w:fill="FFFFFF"/>
        <w:spacing w:before="0" w:after="0"/>
        <w:ind w:firstLine="709"/>
        <w:jc w:val="both"/>
        <w:rPr>
          <w:bCs/>
          <w:sz w:val="28"/>
          <w:szCs w:val="28"/>
        </w:rPr>
      </w:pPr>
      <w:r w:rsidRPr="00E465ED">
        <w:rPr>
          <w:bCs/>
          <w:sz w:val="28"/>
          <w:szCs w:val="28"/>
        </w:rPr>
        <w:t>Задачи воспитания формируются на основе планируемых результатов достижения цели воспитания и реализуются в единстве с развивающими задачами, определенными действующими нормативными правовыми документами в сфере ДО. Задачи воспитания соответствуют основным направлениям воспитательной работы</w:t>
      </w:r>
      <w:r>
        <w:rPr>
          <w:bCs/>
          <w:sz w:val="28"/>
          <w:szCs w:val="28"/>
        </w:rPr>
        <w:t>:</w:t>
      </w:r>
    </w:p>
    <w:p w14:paraId="00A440C3" w14:textId="77777777" w:rsidR="00CF5C69" w:rsidRPr="00CF5C69" w:rsidRDefault="00CF5C69" w:rsidP="00C25AB2">
      <w:pPr>
        <w:pStyle w:val="pboth"/>
        <w:shd w:val="clear" w:color="auto" w:fill="FFFFFF"/>
        <w:spacing w:before="0" w:beforeAutospacing="0" w:after="0" w:afterAutospacing="0"/>
        <w:jc w:val="both"/>
        <w:rPr>
          <w:color w:val="000000"/>
          <w:sz w:val="28"/>
          <w:szCs w:val="28"/>
        </w:rPr>
      </w:pPr>
      <w:r w:rsidRPr="00CF5C69">
        <w:rPr>
          <w:color w:val="000000"/>
          <w:sz w:val="28"/>
          <w:szCs w:val="28"/>
        </w:rPr>
        <w:t>1) содействовать развитию личности, основанному на принятых в обществе представлениях о добре и зле, должном и недопустимом;</w:t>
      </w:r>
    </w:p>
    <w:p w14:paraId="385518FC" w14:textId="77777777" w:rsidR="00CF5C69" w:rsidRPr="00CF5C69" w:rsidRDefault="00CF5C69" w:rsidP="00C25AB2">
      <w:pPr>
        <w:pStyle w:val="pboth"/>
        <w:shd w:val="clear" w:color="auto" w:fill="FFFFFF"/>
        <w:spacing w:before="0" w:beforeAutospacing="0" w:after="0" w:afterAutospacing="0"/>
        <w:jc w:val="both"/>
        <w:rPr>
          <w:color w:val="000000"/>
          <w:sz w:val="28"/>
          <w:szCs w:val="28"/>
        </w:rPr>
      </w:pPr>
      <w:bookmarkStart w:id="453" w:name="101897"/>
      <w:bookmarkEnd w:id="453"/>
      <w:r w:rsidRPr="00CF5C69">
        <w:rPr>
          <w:color w:val="000000"/>
          <w:sz w:val="28"/>
          <w:szCs w:val="28"/>
        </w:rPr>
        <w:t>2)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14:paraId="33AC5277" w14:textId="77777777" w:rsidR="00CF5C69" w:rsidRPr="00CF5C69" w:rsidRDefault="00CF5C69" w:rsidP="00C25AB2">
      <w:pPr>
        <w:pStyle w:val="pboth"/>
        <w:shd w:val="clear" w:color="auto" w:fill="FFFFFF"/>
        <w:spacing w:before="0" w:beforeAutospacing="0" w:after="0" w:afterAutospacing="0"/>
        <w:jc w:val="both"/>
        <w:rPr>
          <w:color w:val="000000"/>
          <w:sz w:val="28"/>
          <w:szCs w:val="28"/>
        </w:rPr>
      </w:pPr>
      <w:bookmarkStart w:id="454" w:name="101898"/>
      <w:bookmarkEnd w:id="454"/>
      <w:r w:rsidRPr="00CF5C69">
        <w:rPr>
          <w:color w:val="000000"/>
          <w:sz w:val="28"/>
          <w:szCs w:val="28"/>
        </w:rPr>
        <w:t>3) создавать условия для развития и реализации личностного потенциала ребенка, его готовности к творческому самовыражению и саморазвитию, самовоспитанию;</w:t>
      </w:r>
    </w:p>
    <w:p w14:paraId="74E47924" w14:textId="77777777" w:rsidR="00CF5C69" w:rsidRPr="00CF5C69" w:rsidRDefault="00CF5C69" w:rsidP="00C25AB2">
      <w:pPr>
        <w:pStyle w:val="pboth"/>
        <w:shd w:val="clear" w:color="auto" w:fill="FFFFFF"/>
        <w:spacing w:before="0" w:beforeAutospacing="0" w:after="0" w:afterAutospacing="0"/>
        <w:jc w:val="both"/>
        <w:rPr>
          <w:color w:val="000000"/>
          <w:sz w:val="28"/>
          <w:szCs w:val="28"/>
        </w:rPr>
      </w:pPr>
      <w:bookmarkStart w:id="455" w:name="101899"/>
      <w:bookmarkEnd w:id="455"/>
      <w:r w:rsidRPr="00CF5C69">
        <w:rPr>
          <w:color w:val="000000"/>
          <w:sz w:val="28"/>
          <w:szCs w:val="28"/>
        </w:rPr>
        <w:t>4) осуществлять поддержку позитивной социализации ребенка посредством проектирования и принятия уклада, воспитывающей среды, создания воспитывающих общностей.</w:t>
      </w:r>
    </w:p>
    <w:p w14:paraId="7C085914" w14:textId="77777777" w:rsidR="00CF5C69" w:rsidRDefault="00CF5C69" w:rsidP="00C25AB2">
      <w:pPr>
        <w:spacing w:after="0" w:line="240" w:lineRule="auto"/>
        <w:jc w:val="both"/>
        <w:rPr>
          <w:rFonts w:ascii="Times New Roman" w:hAnsi="Times New Roman" w:cs="Times New Roman"/>
          <w:b/>
          <w:sz w:val="28"/>
          <w:szCs w:val="28"/>
        </w:rPr>
      </w:pPr>
    </w:p>
    <w:p w14:paraId="674E4FF8" w14:textId="6F7C91F2" w:rsidR="00CF5C69" w:rsidRDefault="00CF5C6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w:t>
      </w:r>
      <w:r>
        <w:rPr>
          <w:rFonts w:ascii="Times New Roman" w:hAnsi="Times New Roman" w:cs="Times New Roman"/>
          <w:b/>
          <w:sz w:val="28"/>
          <w:szCs w:val="28"/>
        </w:rPr>
        <w:t>2</w:t>
      </w:r>
      <w:r w:rsidRPr="00D14D19">
        <w:rPr>
          <w:rFonts w:ascii="Times New Roman" w:hAnsi="Times New Roman" w:cs="Times New Roman"/>
          <w:b/>
          <w:sz w:val="28"/>
          <w:szCs w:val="28"/>
        </w:rPr>
        <w:t>.</w:t>
      </w:r>
      <w:r w:rsidR="00CB54EA">
        <w:rPr>
          <w:rFonts w:ascii="Times New Roman" w:hAnsi="Times New Roman" w:cs="Times New Roman"/>
          <w:b/>
          <w:sz w:val="28"/>
          <w:szCs w:val="28"/>
        </w:rPr>
        <w:t xml:space="preserve"> </w:t>
      </w:r>
      <w:r>
        <w:rPr>
          <w:rFonts w:ascii="Times New Roman" w:hAnsi="Times New Roman" w:cs="Times New Roman"/>
          <w:b/>
          <w:sz w:val="28"/>
          <w:szCs w:val="28"/>
        </w:rPr>
        <w:t>Направления воспитания</w:t>
      </w:r>
    </w:p>
    <w:p w14:paraId="425ED91A"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Содержание воспитательной работы по направлениям воспитания</w:t>
      </w:r>
    </w:p>
    <w:p w14:paraId="73FE3FAA" w14:textId="6DA32F57" w:rsidR="00CF70BB" w:rsidRPr="00CF70BB" w:rsidRDefault="00CF70BB"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F70BB">
        <w:rPr>
          <w:rFonts w:ascii="Times New Roman" w:hAnsi="Times New Roman" w:cs="Times New Roman"/>
          <w:sz w:val="28"/>
          <w:szCs w:val="28"/>
        </w:rPr>
        <w:t>Содержание Программы воспитания реализуется в ходе освоения детьми всех образовательных областей, обозначенных во ФГОС ДО, одной из задач которого является объединение воспитания и обучения в целостный образовательный процесс на основе духовно</w:t>
      </w:r>
      <w:r w:rsidR="00CB54EA">
        <w:rPr>
          <w:rFonts w:ascii="Times New Roman" w:hAnsi="Times New Roman" w:cs="Times New Roman"/>
          <w:sz w:val="28"/>
          <w:szCs w:val="28"/>
        </w:rPr>
        <w:t>-</w:t>
      </w:r>
      <w:r w:rsidRPr="00CF70BB">
        <w:rPr>
          <w:rFonts w:ascii="Times New Roman" w:hAnsi="Times New Roman" w:cs="Times New Roman"/>
          <w:sz w:val="28"/>
          <w:szCs w:val="28"/>
        </w:rPr>
        <w:t>нравственных и социокультурных ценностей, принятых в обществе правил и норм поведения в интересах человека, семьи, общества и обеспечивает развитие личности, мотивации и способностей детей в различных видах деятельности:</w:t>
      </w:r>
    </w:p>
    <w:p w14:paraId="7BDD62BA"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-игровая;</w:t>
      </w:r>
    </w:p>
    <w:p w14:paraId="77217114"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-коммуникативная;</w:t>
      </w:r>
    </w:p>
    <w:p w14:paraId="58FC01AD"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-познавательно-исследовательская;</w:t>
      </w:r>
    </w:p>
    <w:p w14:paraId="56D93BF6"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восприятие художественной литературы и фольклора;</w:t>
      </w:r>
    </w:p>
    <w:p w14:paraId="66DE3EB5"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самообслуживание и элементарный бытовой труд;</w:t>
      </w:r>
    </w:p>
    <w:p w14:paraId="771886A2"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конструирование из разного материала;</w:t>
      </w:r>
    </w:p>
    <w:p w14:paraId="02F1EFBD"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-изобразительная;</w:t>
      </w:r>
    </w:p>
    <w:p w14:paraId="1686D4F1"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музыкальная;</w:t>
      </w:r>
    </w:p>
    <w:p w14:paraId="4DA3ECA1"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двигательная. </w:t>
      </w:r>
    </w:p>
    <w:p w14:paraId="24B9CD7B"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Охватывает следующие образовательные области:</w:t>
      </w:r>
    </w:p>
    <w:p w14:paraId="070CBE3B"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lastRenderedPageBreak/>
        <w:t xml:space="preserve"> 1. Социально-коммуникативное развитие; </w:t>
      </w:r>
    </w:p>
    <w:p w14:paraId="0EEA890C"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2. Познавательное развитие; </w:t>
      </w:r>
    </w:p>
    <w:p w14:paraId="569839E5"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3. Речевое развитие; </w:t>
      </w:r>
    </w:p>
    <w:p w14:paraId="28F1EA4C"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4. Художественно-эстетическое развитие; </w:t>
      </w:r>
    </w:p>
    <w:p w14:paraId="63B632DC"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5. Физическое развитие. </w:t>
      </w:r>
    </w:p>
    <w:p w14:paraId="5FCA062D"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Дошкольное образование - процесс непрерывный (ежеминутный) и реализуемый во всех режимных моментах (повседневная бытовая деятельность, игры, занятия, прогулки и т.д.). В соответствии со спецификой работы ДОУ, воспитанники пребывают в учреждении на протяжении 12 часов. Именно поэтому воспитательный процесс должен осуществляться постоянно, выполняя поставленные задачи Программы воспитания. </w:t>
      </w:r>
    </w:p>
    <w:p w14:paraId="645BC789"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Процесс воспитания - это процесс формирования морального сознания, нравственных чувств и привычек, нравственного поведения с первых лет жизни ребенка. </w:t>
      </w:r>
    </w:p>
    <w:p w14:paraId="3002AEC8"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Реализация цели и задач данной Программы осуществляется в рамках нескольких направлений воспитательной работы ДОУ, формирование которых в совокупности обеспечит полноценное и гармоничное развитие личности детей: </w:t>
      </w:r>
    </w:p>
    <w:p w14:paraId="71F80A97"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1. Патриотическое направление воспитания </w:t>
      </w:r>
    </w:p>
    <w:p w14:paraId="53BB3E30"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2. Социальное направление воспитания </w:t>
      </w:r>
    </w:p>
    <w:p w14:paraId="514D90AD"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3. Познавательное направление воспитания </w:t>
      </w:r>
    </w:p>
    <w:p w14:paraId="27B42380"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4. Физическое и оздоровительное направление воспитания </w:t>
      </w:r>
    </w:p>
    <w:p w14:paraId="44C2B97F" w14:textId="77777777" w:rsidR="00CF70BB" w:rsidRP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5. Трудовое направление воспитания </w:t>
      </w:r>
    </w:p>
    <w:p w14:paraId="7D53085C" w14:textId="6D947CB5" w:rsidR="00CF70BB" w:rsidRDefault="00CF70BB" w:rsidP="00C25AB2">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6. Этико-эстетическое направление воспитания.</w:t>
      </w:r>
    </w:p>
    <w:p w14:paraId="7481183F" w14:textId="67048A46" w:rsidR="00484658" w:rsidRPr="00CF70BB" w:rsidRDefault="00484658"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Духовно-нравственное направление воспитания.</w:t>
      </w:r>
    </w:p>
    <w:p w14:paraId="7574BFB5" w14:textId="77777777" w:rsidR="00CF70BB" w:rsidRPr="00CF70BB" w:rsidRDefault="00CF70BB" w:rsidP="00C25AB2">
      <w:pPr>
        <w:spacing w:after="0" w:line="240" w:lineRule="auto"/>
        <w:jc w:val="both"/>
        <w:rPr>
          <w:rFonts w:ascii="Times New Roman" w:hAnsi="Times New Roman" w:cs="Times New Roman"/>
          <w:b/>
          <w:sz w:val="28"/>
          <w:szCs w:val="28"/>
        </w:rPr>
      </w:pPr>
      <w:r w:rsidRPr="00CF70BB">
        <w:rPr>
          <w:rFonts w:ascii="Times New Roman" w:hAnsi="Times New Roman" w:cs="Times New Roman"/>
          <w:sz w:val="28"/>
          <w:szCs w:val="28"/>
        </w:rPr>
        <w:t xml:space="preserve">       В каждом из перечисленных направлений воспитания существуют свои подразделы, которые тесно взаимосвязаны между собой и обеспечивают интеграцию воспитательной деятельности во все образовательные области и во все виды детской деятельности в образовательном процессе.</w:t>
      </w:r>
    </w:p>
    <w:p w14:paraId="1AEB8090" w14:textId="77777777" w:rsidR="00CF5C69" w:rsidRDefault="00CF5C69" w:rsidP="00C25AB2">
      <w:pPr>
        <w:spacing w:after="0" w:line="240" w:lineRule="auto"/>
        <w:jc w:val="both"/>
        <w:rPr>
          <w:rFonts w:ascii="Times New Roman" w:hAnsi="Times New Roman" w:cs="Times New Roman"/>
          <w:b/>
          <w:sz w:val="28"/>
          <w:szCs w:val="28"/>
        </w:rPr>
      </w:pPr>
    </w:p>
    <w:p w14:paraId="57AFC6E3"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Патриотическое направление воспитания</w:t>
      </w:r>
    </w:p>
    <w:p w14:paraId="0D6DE39C" w14:textId="77777777" w:rsidR="00756021" w:rsidRPr="00756021" w:rsidRDefault="00756021"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 xml:space="preserve">Ценности </w:t>
      </w:r>
      <w:r w:rsidRPr="00756021">
        <w:rPr>
          <w:rFonts w:ascii="Times New Roman" w:hAnsi="Times New Roman" w:cs="Times New Roman"/>
          <w:b/>
          <w:bCs/>
          <w:sz w:val="28"/>
          <w:szCs w:val="28"/>
        </w:rPr>
        <w:t xml:space="preserve">Родина </w:t>
      </w:r>
      <w:r w:rsidRPr="00756021">
        <w:rPr>
          <w:rFonts w:ascii="Times New Roman" w:hAnsi="Times New Roman" w:cs="Times New Roman"/>
          <w:sz w:val="28"/>
          <w:szCs w:val="28"/>
        </w:rPr>
        <w:t xml:space="preserve">и </w:t>
      </w:r>
      <w:r w:rsidRPr="00756021">
        <w:rPr>
          <w:rFonts w:ascii="Times New Roman" w:hAnsi="Times New Roman" w:cs="Times New Roman"/>
          <w:b/>
          <w:bCs/>
          <w:sz w:val="28"/>
          <w:szCs w:val="28"/>
        </w:rPr>
        <w:t>природа</w:t>
      </w:r>
      <w:r w:rsidRPr="00756021">
        <w:rPr>
          <w:rFonts w:ascii="Times New Roman" w:hAnsi="Times New Roman" w:cs="Times New Roman"/>
          <w:sz w:val="28"/>
          <w:szCs w:val="28"/>
        </w:rPr>
        <w:t xml:space="preserve"> лежат в основе патриотического направления воспитания. Патриотизм – это воспитание в ребенке нравственных качеств, чувства любви, интереса к своей стране – России, своему краю, малой родине, своему народу и народу России в целом (гражданский патриотизм), ответственности, трудолюбия; ощущения принадлежности к своему народу. </w:t>
      </w:r>
    </w:p>
    <w:p w14:paraId="4BC195C9" w14:textId="77777777" w:rsidR="00756021" w:rsidRPr="00756021" w:rsidRDefault="00756021"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56021">
        <w:rPr>
          <w:rFonts w:ascii="Times New Roman" w:hAnsi="Times New Roman" w:cs="Times New Roman"/>
          <w:sz w:val="28"/>
          <w:szCs w:val="28"/>
        </w:rPr>
        <w:t>Патриотическое направление воспитания строится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14:paraId="5C9C301C" w14:textId="77777777" w:rsidR="00756021" w:rsidRPr="00756021" w:rsidRDefault="00756021"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Воспитательная работа в данном направлении связана со структурой самого понятия «патриотизм» и определяется через следующие взаимосвязанные компоненты:</w:t>
      </w:r>
    </w:p>
    <w:p w14:paraId="6EEE982E" w14:textId="77777777" w:rsidR="00756021" w:rsidRPr="00756021" w:rsidRDefault="00756021" w:rsidP="00C25AB2">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когнитивно-смысловой, связанный со знаниями об истории России, своего края, духовных и культурных традиций и достижений многонационального народа России;</w:t>
      </w:r>
    </w:p>
    <w:p w14:paraId="52512022" w14:textId="77777777" w:rsidR="00756021" w:rsidRPr="00756021" w:rsidRDefault="00756021" w:rsidP="00C25AB2">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эмоционально-ценностный, характеризующийся любовью к Родине – России, уважением к своему народу, народу России в целом;</w:t>
      </w:r>
    </w:p>
    <w:p w14:paraId="0D4AA946" w14:textId="77777777" w:rsidR="00756021" w:rsidRPr="00756021" w:rsidRDefault="00756021" w:rsidP="00C25AB2">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регуляторно-волевой,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14:paraId="044C8BA5" w14:textId="77777777" w:rsidR="00756021" w:rsidRPr="00756021" w:rsidRDefault="00756021"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Задачи патриотического воспитания:</w:t>
      </w:r>
    </w:p>
    <w:p w14:paraId="0795E8AD" w14:textId="77777777" w:rsidR="00756021" w:rsidRPr="00756021" w:rsidRDefault="00756021" w:rsidP="00C25AB2">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формирование любви к родному краю, родной природе, родному языку, культурному наследию своего народа;</w:t>
      </w:r>
    </w:p>
    <w:p w14:paraId="1D0BDD03" w14:textId="77777777" w:rsidR="00756021" w:rsidRPr="00756021" w:rsidRDefault="00756021" w:rsidP="00C25AB2">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любви, уважения к своим национальным особенностям и чувства собственного достоинства как представителя своего народа;</w:t>
      </w:r>
    </w:p>
    <w:p w14:paraId="6B2A7D5A" w14:textId="77777777" w:rsidR="00756021" w:rsidRPr="00756021" w:rsidRDefault="00756021" w:rsidP="00C25AB2">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уважительного отношения к гражданам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w:t>
      </w:r>
    </w:p>
    <w:p w14:paraId="5817C78D" w14:textId="77777777" w:rsidR="00756021" w:rsidRPr="00756021" w:rsidRDefault="00756021" w:rsidP="00C25AB2">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любви к родной природе, природе своего края, России, понимания единства природы и людей и бережного ответственного отношения к природе.</w:t>
      </w:r>
    </w:p>
    <w:p w14:paraId="234F4EC1" w14:textId="77777777" w:rsidR="00756021" w:rsidRPr="00756021" w:rsidRDefault="00756021"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При реализации указанных задач воспитатель ДОО должен сосредоточить свое внимание на нескольких основных направлениях воспитательной работы:</w:t>
      </w:r>
    </w:p>
    <w:p w14:paraId="348D167C" w14:textId="77777777" w:rsidR="00756021" w:rsidRPr="00756021" w:rsidRDefault="00756021" w:rsidP="00C25AB2">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ознакомлении детей с историей, героями, культурой, традициями России и своего народа;</w:t>
      </w:r>
    </w:p>
    <w:p w14:paraId="23A45AC1" w14:textId="77777777" w:rsidR="00756021" w:rsidRPr="00756021" w:rsidRDefault="00756021" w:rsidP="00C25AB2">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организации коллективных творческих проектов, на</w:t>
      </w:r>
      <w:r>
        <w:rPr>
          <w:rFonts w:ascii="Times New Roman" w:hAnsi="Times New Roman" w:cs="Times New Roman"/>
          <w:sz w:val="28"/>
          <w:szCs w:val="28"/>
        </w:rPr>
        <w:t xml:space="preserve">правленных на приобщение детей </w:t>
      </w:r>
      <w:r w:rsidRPr="00756021">
        <w:rPr>
          <w:rFonts w:ascii="Times New Roman" w:hAnsi="Times New Roman" w:cs="Times New Roman"/>
          <w:sz w:val="28"/>
          <w:szCs w:val="28"/>
        </w:rPr>
        <w:t>к российским общенациональным традициям;</w:t>
      </w:r>
    </w:p>
    <w:p w14:paraId="733A716E" w14:textId="77777777" w:rsidR="00756021" w:rsidRDefault="00756021" w:rsidP="00C25AB2">
      <w:pPr>
        <w:tabs>
          <w:tab w:val="left" w:pos="993"/>
        </w:tabs>
        <w:suppressAutoHyphens/>
        <w:spacing w:after="0" w:line="240" w:lineRule="auto"/>
        <w:jc w:val="both"/>
        <w:rPr>
          <w:rFonts w:ascii="Times New Roman" w:hAnsi="Times New Roman" w:cs="Times New Roman"/>
          <w:sz w:val="28"/>
          <w:szCs w:val="28"/>
        </w:rPr>
      </w:pPr>
      <w:r w:rsidRPr="00A471EC">
        <w:rPr>
          <w:rFonts w:ascii="Times New Roman" w:hAnsi="Times New Roman" w:cs="Times New Roman"/>
          <w:i/>
          <w:sz w:val="28"/>
          <w:szCs w:val="28"/>
        </w:rPr>
        <w:t>формировании правильного и безопасного поведения в природе,</w:t>
      </w:r>
      <w:r w:rsidRPr="00756021">
        <w:rPr>
          <w:rFonts w:ascii="Times New Roman" w:hAnsi="Times New Roman" w:cs="Times New Roman"/>
          <w:sz w:val="28"/>
          <w:szCs w:val="28"/>
        </w:rPr>
        <w:t xml:space="preserve"> осознанного отношения к растениям, животным, к последствиям хозяйственной деятельности человека.</w:t>
      </w:r>
    </w:p>
    <w:p w14:paraId="241E8891" w14:textId="77777777" w:rsidR="00756021" w:rsidRPr="00756021" w:rsidRDefault="00756021" w:rsidP="00C25AB2">
      <w:pPr>
        <w:tabs>
          <w:tab w:val="left" w:pos="993"/>
        </w:tabs>
        <w:suppressAutoHyphens/>
        <w:spacing w:after="0" w:line="240" w:lineRule="auto"/>
        <w:jc w:val="both"/>
        <w:rPr>
          <w:rFonts w:ascii="Times New Roman" w:hAnsi="Times New Roman" w:cs="Times New Roman"/>
          <w:sz w:val="28"/>
          <w:szCs w:val="28"/>
        </w:rPr>
      </w:pPr>
    </w:p>
    <w:p w14:paraId="4269E30A" w14:textId="77777777" w:rsidR="00756021" w:rsidRPr="00756021" w:rsidRDefault="00756021" w:rsidP="00C25AB2">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t>Содержание воспитательной деятельности</w:t>
      </w:r>
    </w:p>
    <w:p w14:paraId="7337D198" w14:textId="76196185" w:rsidR="00756021" w:rsidRPr="00756021" w:rsidRDefault="00756021" w:rsidP="00C25AB2">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t>по патриотическому направлению в интеграции</w:t>
      </w:r>
    </w:p>
    <w:p w14:paraId="3F70A1B0" w14:textId="77777777" w:rsidR="00756021" w:rsidRPr="00756021" w:rsidRDefault="00756021" w:rsidP="00C25AB2">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t>с содержанием образовательных областей</w:t>
      </w:r>
    </w:p>
    <w:p w14:paraId="5EF7C550" w14:textId="77777777" w:rsidR="00756021" w:rsidRDefault="00756021" w:rsidP="00C25AB2">
      <w:pPr>
        <w:spacing w:after="0" w:line="240" w:lineRule="auto"/>
        <w:rPr>
          <w:b/>
          <w:sz w:val="28"/>
          <w:szCs w:val="28"/>
        </w:rPr>
      </w:pPr>
    </w:p>
    <w:tbl>
      <w:tblPr>
        <w:tblStyle w:val="a4"/>
        <w:tblW w:w="14992" w:type="dxa"/>
        <w:tblLook w:val="04A0" w:firstRow="1" w:lastRow="0" w:firstColumn="1" w:lastColumn="0" w:noHBand="0" w:noVBand="1"/>
      </w:tblPr>
      <w:tblGrid>
        <w:gridCol w:w="2702"/>
        <w:gridCol w:w="100"/>
        <w:gridCol w:w="283"/>
        <w:gridCol w:w="11907"/>
      </w:tblGrid>
      <w:tr w:rsidR="00756021" w14:paraId="3D5DCDC0" w14:textId="77777777" w:rsidTr="00E74ADE">
        <w:trPr>
          <w:trHeight w:val="142"/>
        </w:trPr>
        <w:tc>
          <w:tcPr>
            <w:tcW w:w="2702" w:type="dxa"/>
          </w:tcPr>
          <w:p w14:paraId="625968E0" w14:textId="77777777" w:rsidR="00756021" w:rsidRPr="00F418E9" w:rsidRDefault="00756021" w:rsidP="00C25AB2">
            <w:pPr>
              <w:jc w:val="center"/>
              <w:rPr>
                <w:b/>
              </w:rPr>
            </w:pPr>
            <w:r w:rsidRPr="00F418E9">
              <w:rPr>
                <w:b/>
              </w:rPr>
              <w:t>Направление</w:t>
            </w:r>
          </w:p>
        </w:tc>
        <w:tc>
          <w:tcPr>
            <w:tcW w:w="12290" w:type="dxa"/>
            <w:gridSpan w:val="3"/>
          </w:tcPr>
          <w:p w14:paraId="1B1938E9" w14:textId="77777777" w:rsidR="00756021" w:rsidRPr="00F418E9" w:rsidRDefault="00756021" w:rsidP="00C25AB2">
            <w:pPr>
              <w:jc w:val="center"/>
              <w:rPr>
                <w:b/>
              </w:rPr>
            </w:pPr>
            <w:r w:rsidRPr="00F418E9">
              <w:rPr>
                <w:b/>
              </w:rPr>
              <w:t>Патриотическое направление воспитания</w:t>
            </w:r>
          </w:p>
          <w:p w14:paraId="31A90CD3" w14:textId="77777777" w:rsidR="00756021" w:rsidRPr="00F418E9" w:rsidRDefault="00756021" w:rsidP="00C25AB2">
            <w:pPr>
              <w:jc w:val="center"/>
              <w:rPr>
                <w:b/>
              </w:rPr>
            </w:pPr>
            <w:r w:rsidRPr="00F418E9">
              <w:rPr>
                <w:b/>
              </w:rPr>
              <w:t>Формирование уважительного отношения к истории своей страны и любви к Родине</w:t>
            </w:r>
          </w:p>
        </w:tc>
      </w:tr>
      <w:tr w:rsidR="00756021" w14:paraId="3A0A9FD0" w14:textId="77777777" w:rsidTr="00E74ADE">
        <w:trPr>
          <w:trHeight w:val="142"/>
        </w:trPr>
        <w:tc>
          <w:tcPr>
            <w:tcW w:w="2702" w:type="dxa"/>
          </w:tcPr>
          <w:p w14:paraId="52AB0315" w14:textId="77777777" w:rsidR="00756021" w:rsidRPr="00F418E9" w:rsidRDefault="00756021" w:rsidP="00C25AB2">
            <w:pPr>
              <w:rPr>
                <w:b/>
              </w:rPr>
            </w:pPr>
            <w:r w:rsidRPr="00F418E9">
              <w:rPr>
                <w:b/>
              </w:rPr>
              <w:t>Подраздел</w:t>
            </w:r>
          </w:p>
        </w:tc>
        <w:tc>
          <w:tcPr>
            <w:tcW w:w="12290" w:type="dxa"/>
            <w:gridSpan w:val="3"/>
          </w:tcPr>
          <w:p w14:paraId="05A22FA6" w14:textId="77777777" w:rsidR="00756021" w:rsidRPr="00F418E9" w:rsidRDefault="00756021" w:rsidP="00C25AB2">
            <w:pPr>
              <w:rPr>
                <w:b/>
              </w:rPr>
            </w:pPr>
            <w:r w:rsidRPr="00F418E9">
              <w:rPr>
                <w:b/>
              </w:rPr>
              <w:t>Родная страна</w:t>
            </w:r>
          </w:p>
        </w:tc>
      </w:tr>
      <w:tr w:rsidR="00756021" w14:paraId="60B2B2A9" w14:textId="77777777" w:rsidTr="00E74ADE">
        <w:trPr>
          <w:trHeight w:val="142"/>
        </w:trPr>
        <w:tc>
          <w:tcPr>
            <w:tcW w:w="2702" w:type="dxa"/>
          </w:tcPr>
          <w:p w14:paraId="44A1C45B" w14:textId="77777777" w:rsidR="00756021" w:rsidRPr="00F418E9" w:rsidRDefault="00756021" w:rsidP="00C25AB2">
            <w:pPr>
              <w:ind w:firstLine="0"/>
              <w:jc w:val="center"/>
              <w:rPr>
                <w:b/>
              </w:rPr>
            </w:pPr>
            <w:r w:rsidRPr="00F418E9">
              <w:rPr>
                <w:b/>
              </w:rPr>
              <w:t>Интеграция в образовательные</w:t>
            </w:r>
            <w:r>
              <w:rPr>
                <w:b/>
              </w:rPr>
              <w:t xml:space="preserve"> </w:t>
            </w:r>
            <w:r w:rsidRPr="00F418E9">
              <w:rPr>
                <w:b/>
              </w:rPr>
              <w:t>области</w:t>
            </w:r>
          </w:p>
        </w:tc>
        <w:tc>
          <w:tcPr>
            <w:tcW w:w="12290" w:type="dxa"/>
            <w:gridSpan w:val="3"/>
          </w:tcPr>
          <w:p w14:paraId="0CF6B014" w14:textId="77777777" w:rsidR="00756021" w:rsidRPr="001F6725" w:rsidRDefault="00756021" w:rsidP="00C25AB2">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p>
          <w:p w14:paraId="6ECD9AA6" w14:textId="77777777" w:rsidR="00756021" w:rsidRPr="001F6725" w:rsidRDefault="00756021" w:rsidP="00C25AB2">
            <w:r w:rsidRPr="001F6725">
              <w:t>физическое развитие.</w:t>
            </w:r>
          </w:p>
        </w:tc>
      </w:tr>
      <w:tr w:rsidR="00756021" w14:paraId="2758EADC" w14:textId="77777777" w:rsidTr="00E74ADE">
        <w:trPr>
          <w:trHeight w:val="142"/>
        </w:trPr>
        <w:tc>
          <w:tcPr>
            <w:tcW w:w="2702" w:type="dxa"/>
          </w:tcPr>
          <w:p w14:paraId="427CEE03" w14:textId="77777777" w:rsidR="00756021" w:rsidRPr="00F418E9" w:rsidRDefault="00756021" w:rsidP="00C25AB2">
            <w:pPr>
              <w:ind w:firstLine="0"/>
              <w:jc w:val="center"/>
              <w:rPr>
                <w:b/>
              </w:rPr>
            </w:pPr>
            <w:r w:rsidRPr="00F418E9">
              <w:rPr>
                <w:b/>
              </w:rPr>
              <w:t>Интеграция в детскую</w:t>
            </w:r>
          </w:p>
          <w:p w14:paraId="4DC3C327" w14:textId="77777777" w:rsidR="00756021" w:rsidRPr="00F418E9" w:rsidRDefault="00756021" w:rsidP="00C25AB2">
            <w:pPr>
              <w:jc w:val="center"/>
              <w:rPr>
                <w:b/>
              </w:rPr>
            </w:pPr>
            <w:r w:rsidRPr="00F418E9">
              <w:rPr>
                <w:b/>
              </w:rPr>
              <w:t>деятельность</w:t>
            </w:r>
          </w:p>
        </w:tc>
        <w:tc>
          <w:tcPr>
            <w:tcW w:w="12290" w:type="dxa"/>
            <w:gridSpan w:val="3"/>
          </w:tcPr>
          <w:p w14:paraId="6A2295BE" w14:textId="77777777" w:rsidR="00756021" w:rsidRPr="005024B2" w:rsidRDefault="00756021" w:rsidP="00C25AB2">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14:paraId="4BD78D6A" w14:textId="77777777" w:rsidR="00756021" w:rsidRPr="001F6725" w:rsidRDefault="00756021" w:rsidP="00C25AB2">
            <w:r w:rsidRPr="005024B2">
              <w:t>музыкальная, двигательная</w:t>
            </w:r>
            <w:r>
              <w:t>.</w:t>
            </w:r>
          </w:p>
        </w:tc>
      </w:tr>
      <w:tr w:rsidR="00756021" w14:paraId="63B4FC0F" w14:textId="77777777" w:rsidTr="00E74ADE">
        <w:trPr>
          <w:trHeight w:val="142"/>
        </w:trPr>
        <w:tc>
          <w:tcPr>
            <w:tcW w:w="14992" w:type="dxa"/>
            <w:gridSpan w:val="4"/>
          </w:tcPr>
          <w:p w14:paraId="1936BB1D" w14:textId="77777777" w:rsidR="00756021" w:rsidRPr="00F418E9" w:rsidRDefault="00756021" w:rsidP="00C25AB2">
            <w:pPr>
              <w:jc w:val="center"/>
              <w:rPr>
                <w:b/>
              </w:rPr>
            </w:pPr>
            <w:r w:rsidRPr="00F418E9">
              <w:rPr>
                <w:b/>
              </w:rPr>
              <w:t>Возрастная специфика</w:t>
            </w:r>
          </w:p>
        </w:tc>
      </w:tr>
      <w:tr w:rsidR="00842CA0" w14:paraId="7C237DB3" w14:textId="77777777" w:rsidTr="00E74ADE">
        <w:trPr>
          <w:trHeight w:val="142"/>
        </w:trPr>
        <w:tc>
          <w:tcPr>
            <w:tcW w:w="2702" w:type="dxa"/>
          </w:tcPr>
          <w:p w14:paraId="3136B1F4" w14:textId="77777777" w:rsidR="00842CA0" w:rsidRPr="005161B6" w:rsidRDefault="00842CA0" w:rsidP="00842CA0">
            <w:pPr>
              <w:rPr>
                <w:b/>
              </w:rPr>
            </w:pPr>
            <w:r w:rsidRPr="005161B6">
              <w:rPr>
                <w:b/>
              </w:rPr>
              <w:t>4-5 лет.</w:t>
            </w:r>
          </w:p>
          <w:p w14:paraId="1A55A3B4" w14:textId="77777777" w:rsidR="00842CA0" w:rsidRPr="001F6725" w:rsidRDefault="00842CA0" w:rsidP="00842CA0"/>
        </w:tc>
        <w:tc>
          <w:tcPr>
            <w:tcW w:w="12290" w:type="dxa"/>
            <w:gridSpan w:val="3"/>
          </w:tcPr>
          <w:p w14:paraId="6275DD7F" w14:textId="77777777" w:rsidR="00842CA0" w:rsidRPr="005161B6" w:rsidRDefault="00842CA0" w:rsidP="00842CA0">
            <w:r w:rsidRPr="005161B6">
              <w:t>- продолжать воспитывать любовь к родному к</w:t>
            </w:r>
            <w:r>
              <w:t xml:space="preserve">раю; рассказывать детям о самых </w:t>
            </w:r>
            <w:r w:rsidRPr="005161B6">
              <w:t xml:space="preserve">красивых местах родного </w:t>
            </w:r>
            <w:r>
              <w:t>города</w:t>
            </w:r>
            <w:r w:rsidRPr="005161B6">
              <w:t>, его достопримечательностях;</w:t>
            </w:r>
          </w:p>
          <w:p w14:paraId="5EBF3850" w14:textId="77777777" w:rsidR="00842CA0" w:rsidRPr="005161B6" w:rsidRDefault="00842CA0" w:rsidP="00842CA0">
            <w:r w:rsidRPr="005161B6">
              <w:t>-продолжать знакомить с культурными явления</w:t>
            </w:r>
            <w:r>
              <w:t xml:space="preserve">ми (театром, цирком, зоопарком, </w:t>
            </w:r>
            <w:r w:rsidRPr="005161B6">
              <w:t>вернисажем), их</w:t>
            </w:r>
            <w:r>
              <w:t xml:space="preserve"> </w:t>
            </w:r>
            <w:r w:rsidRPr="005161B6">
              <w:t>атрибутами, связанными с ними профессиями, правилами поведения;</w:t>
            </w:r>
          </w:p>
          <w:p w14:paraId="68E03378" w14:textId="2CF60B39" w:rsidR="00842CA0" w:rsidRPr="001F6725" w:rsidRDefault="00842CA0" w:rsidP="00842CA0">
            <w:r w:rsidRPr="005161B6">
              <w:t>-дать детям доступные их пониманию представлени</w:t>
            </w:r>
            <w:r>
              <w:t xml:space="preserve">я о государственных праздниках, </w:t>
            </w:r>
            <w:r w:rsidRPr="005161B6">
              <w:t>рассказывать о Российской армии, о воинах</w:t>
            </w:r>
            <w:r>
              <w:t xml:space="preserve">, которые охраняют нашу Родину </w:t>
            </w:r>
            <w:r w:rsidRPr="005161B6">
              <w:t>(пограничники, моряки, летчики).</w:t>
            </w:r>
          </w:p>
        </w:tc>
      </w:tr>
      <w:tr w:rsidR="00842CA0" w14:paraId="4CC6BAA1" w14:textId="77777777" w:rsidTr="00E74ADE">
        <w:trPr>
          <w:trHeight w:val="142"/>
        </w:trPr>
        <w:tc>
          <w:tcPr>
            <w:tcW w:w="14992" w:type="dxa"/>
            <w:gridSpan w:val="4"/>
          </w:tcPr>
          <w:p w14:paraId="789A2692" w14:textId="77777777" w:rsidR="00842CA0" w:rsidRPr="001F6725" w:rsidRDefault="00842CA0" w:rsidP="00842CA0"/>
        </w:tc>
      </w:tr>
      <w:tr w:rsidR="00842CA0" w14:paraId="3C48A9CE" w14:textId="77777777" w:rsidTr="00E74ADE">
        <w:trPr>
          <w:trHeight w:val="142"/>
        </w:trPr>
        <w:tc>
          <w:tcPr>
            <w:tcW w:w="14992" w:type="dxa"/>
            <w:gridSpan w:val="4"/>
          </w:tcPr>
          <w:p w14:paraId="7EF29B9C" w14:textId="77777777" w:rsidR="00842CA0" w:rsidRPr="001F6725" w:rsidRDefault="00842CA0" w:rsidP="00842CA0"/>
        </w:tc>
      </w:tr>
      <w:tr w:rsidR="00842CA0" w14:paraId="14071E56" w14:textId="77777777" w:rsidTr="00E74ADE">
        <w:trPr>
          <w:trHeight w:val="142"/>
        </w:trPr>
        <w:tc>
          <w:tcPr>
            <w:tcW w:w="2802" w:type="dxa"/>
            <w:gridSpan w:val="2"/>
          </w:tcPr>
          <w:p w14:paraId="4AA720AC" w14:textId="77777777" w:rsidR="00842CA0" w:rsidRPr="00F418E9" w:rsidRDefault="00842CA0" w:rsidP="00842CA0">
            <w:pPr>
              <w:rPr>
                <w:b/>
              </w:rPr>
            </w:pPr>
            <w:r w:rsidRPr="00F418E9">
              <w:rPr>
                <w:b/>
              </w:rPr>
              <w:t>Подраздел</w:t>
            </w:r>
          </w:p>
        </w:tc>
        <w:tc>
          <w:tcPr>
            <w:tcW w:w="12190" w:type="dxa"/>
            <w:gridSpan w:val="2"/>
          </w:tcPr>
          <w:p w14:paraId="089D425A" w14:textId="77777777" w:rsidR="00842CA0" w:rsidRPr="0040766C" w:rsidRDefault="00842CA0" w:rsidP="00842CA0">
            <w:pPr>
              <w:rPr>
                <w:b/>
              </w:rPr>
            </w:pPr>
            <w:r w:rsidRPr="0040766C">
              <w:rPr>
                <w:b/>
              </w:rPr>
              <w:t>Формирование уважительного отношения к своей семье и обществу. Семья.</w:t>
            </w:r>
          </w:p>
        </w:tc>
      </w:tr>
      <w:tr w:rsidR="00842CA0" w14:paraId="40636430" w14:textId="77777777" w:rsidTr="00E74ADE">
        <w:trPr>
          <w:trHeight w:val="142"/>
        </w:trPr>
        <w:tc>
          <w:tcPr>
            <w:tcW w:w="2802" w:type="dxa"/>
            <w:gridSpan w:val="2"/>
          </w:tcPr>
          <w:p w14:paraId="70238016" w14:textId="77777777" w:rsidR="00842CA0" w:rsidRPr="00F418E9" w:rsidRDefault="00842CA0" w:rsidP="00842CA0">
            <w:pPr>
              <w:rPr>
                <w:b/>
              </w:rPr>
            </w:pPr>
            <w:r w:rsidRPr="00F418E9">
              <w:rPr>
                <w:b/>
              </w:rPr>
              <w:t>Интеграция в образовательные</w:t>
            </w:r>
          </w:p>
          <w:p w14:paraId="1CF5CAB3" w14:textId="77777777" w:rsidR="00842CA0" w:rsidRPr="00F418E9" w:rsidRDefault="00842CA0" w:rsidP="00842CA0">
            <w:pPr>
              <w:rPr>
                <w:b/>
              </w:rPr>
            </w:pPr>
            <w:r w:rsidRPr="00F418E9">
              <w:rPr>
                <w:b/>
              </w:rPr>
              <w:t>области</w:t>
            </w:r>
          </w:p>
        </w:tc>
        <w:tc>
          <w:tcPr>
            <w:tcW w:w="12190" w:type="dxa"/>
            <w:gridSpan w:val="2"/>
          </w:tcPr>
          <w:p w14:paraId="1C6DEE80" w14:textId="77777777" w:rsidR="00842CA0" w:rsidRPr="001F6725" w:rsidRDefault="00842CA0" w:rsidP="00842CA0">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842CA0" w14:paraId="4E7DD905" w14:textId="77777777" w:rsidTr="00E74ADE">
        <w:trPr>
          <w:trHeight w:val="142"/>
        </w:trPr>
        <w:tc>
          <w:tcPr>
            <w:tcW w:w="2802" w:type="dxa"/>
            <w:gridSpan w:val="2"/>
          </w:tcPr>
          <w:p w14:paraId="40076E6A" w14:textId="77777777" w:rsidR="00842CA0" w:rsidRPr="00F418E9" w:rsidRDefault="00842CA0" w:rsidP="00842CA0">
            <w:pPr>
              <w:rPr>
                <w:b/>
              </w:rPr>
            </w:pPr>
            <w:r w:rsidRPr="00F418E9">
              <w:rPr>
                <w:b/>
              </w:rPr>
              <w:t>Интеграция в детскую</w:t>
            </w:r>
          </w:p>
          <w:p w14:paraId="78239E56" w14:textId="77777777" w:rsidR="00842CA0" w:rsidRPr="00F418E9" w:rsidRDefault="00842CA0" w:rsidP="00842CA0">
            <w:pPr>
              <w:rPr>
                <w:b/>
              </w:rPr>
            </w:pPr>
            <w:r w:rsidRPr="00F418E9">
              <w:rPr>
                <w:b/>
              </w:rPr>
              <w:t>деятельность</w:t>
            </w:r>
          </w:p>
        </w:tc>
        <w:tc>
          <w:tcPr>
            <w:tcW w:w="12190" w:type="dxa"/>
            <w:gridSpan w:val="2"/>
          </w:tcPr>
          <w:p w14:paraId="097E548A" w14:textId="645F0956" w:rsidR="00842CA0" w:rsidRPr="001F6725" w:rsidRDefault="00842CA0" w:rsidP="00842CA0">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w:t>
            </w:r>
            <w:r w:rsidRPr="0006332E">
              <w:t>самообслуживани</w:t>
            </w:r>
            <w:r>
              <w:t xml:space="preserve">е и элементарный бытовой труд, </w:t>
            </w:r>
            <w:r w:rsidRPr="0006332E">
              <w:t>изобразительная,</w:t>
            </w:r>
            <w:r>
              <w:t xml:space="preserve"> </w:t>
            </w:r>
            <w:r w:rsidRPr="0006332E">
              <w:t>музыкальная</w:t>
            </w:r>
            <w:r>
              <w:t>.</w:t>
            </w:r>
          </w:p>
        </w:tc>
      </w:tr>
      <w:tr w:rsidR="00842CA0" w14:paraId="666082BA" w14:textId="77777777" w:rsidTr="00E74ADE">
        <w:trPr>
          <w:trHeight w:val="142"/>
        </w:trPr>
        <w:tc>
          <w:tcPr>
            <w:tcW w:w="14992" w:type="dxa"/>
            <w:gridSpan w:val="4"/>
          </w:tcPr>
          <w:p w14:paraId="4CFB7912" w14:textId="77777777" w:rsidR="00842CA0" w:rsidRPr="00342B38" w:rsidRDefault="00842CA0" w:rsidP="00842CA0">
            <w:pPr>
              <w:jc w:val="center"/>
              <w:rPr>
                <w:b/>
              </w:rPr>
            </w:pPr>
            <w:r w:rsidRPr="00342B38">
              <w:rPr>
                <w:b/>
              </w:rPr>
              <w:t>Возрастная специфика</w:t>
            </w:r>
          </w:p>
        </w:tc>
      </w:tr>
      <w:tr w:rsidR="00842CA0" w14:paraId="2E6E7999" w14:textId="77777777" w:rsidTr="00E74ADE">
        <w:trPr>
          <w:trHeight w:val="142"/>
        </w:trPr>
        <w:tc>
          <w:tcPr>
            <w:tcW w:w="2802" w:type="dxa"/>
            <w:gridSpan w:val="2"/>
          </w:tcPr>
          <w:p w14:paraId="1F83F596" w14:textId="77777777" w:rsidR="00842CA0" w:rsidRPr="005161B6" w:rsidRDefault="00842CA0" w:rsidP="00842CA0">
            <w:pPr>
              <w:rPr>
                <w:b/>
              </w:rPr>
            </w:pPr>
            <w:r w:rsidRPr="005161B6">
              <w:rPr>
                <w:b/>
              </w:rPr>
              <w:t>4-5 лет.</w:t>
            </w:r>
          </w:p>
          <w:p w14:paraId="24713111" w14:textId="77777777" w:rsidR="00842CA0" w:rsidRPr="001F6725" w:rsidRDefault="00842CA0" w:rsidP="00842CA0"/>
        </w:tc>
        <w:tc>
          <w:tcPr>
            <w:tcW w:w="12190" w:type="dxa"/>
            <w:gridSpan w:val="2"/>
          </w:tcPr>
          <w:p w14:paraId="25742E25" w14:textId="77777777" w:rsidR="00842CA0" w:rsidRPr="00AA305F" w:rsidRDefault="00842CA0" w:rsidP="00842CA0">
            <w:r w:rsidRPr="00AA305F">
              <w:t>-воспитывать уважительное отношение и чувств</w:t>
            </w:r>
            <w:r>
              <w:t xml:space="preserve">о принадлежности к своей семье, </w:t>
            </w:r>
            <w:r w:rsidRPr="00AA305F">
              <w:t>любовь и</w:t>
            </w:r>
            <w:r>
              <w:t xml:space="preserve"> </w:t>
            </w:r>
            <w:r w:rsidRPr="00AA305F">
              <w:t>уважение к родителям;</w:t>
            </w:r>
          </w:p>
          <w:p w14:paraId="751B1A87" w14:textId="77777777" w:rsidR="00842CA0" w:rsidRPr="00AA305F" w:rsidRDefault="00842CA0" w:rsidP="00842CA0">
            <w:r w:rsidRPr="00AA305F">
              <w:t xml:space="preserve">-привлекать родителей к участию в совместных </w:t>
            </w:r>
            <w:r>
              <w:t xml:space="preserve">с детьми мероприятиях, помогать </w:t>
            </w:r>
            <w:r w:rsidRPr="00AA305F">
              <w:t>лучше понимать своих детей, способствовать рост</w:t>
            </w:r>
            <w:r>
              <w:t xml:space="preserve">у уважительного и внимательного </w:t>
            </w:r>
            <w:r w:rsidRPr="00AA305F">
              <w:t>отношения к детям;</w:t>
            </w:r>
          </w:p>
          <w:p w14:paraId="2BD5AC1F" w14:textId="77777777" w:rsidR="00842CA0" w:rsidRPr="00AA305F" w:rsidRDefault="00842CA0" w:rsidP="00842CA0">
            <w:r w:rsidRPr="00AA305F">
              <w:t>-углублять представления детей о семье, ее членах;</w:t>
            </w:r>
          </w:p>
          <w:p w14:paraId="3F38FD80" w14:textId="77777777" w:rsidR="00842CA0" w:rsidRPr="00AA305F" w:rsidRDefault="00842CA0" w:rsidP="00842CA0">
            <w:r w:rsidRPr="00AA305F">
              <w:t xml:space="preserve">-дать первоначальные представления о родственных отношениях (сын, </w:t>
            </w:r>
            <w:r>
              <w:t xml:space="preserve">мама, папа, </w:t>
            </w:r>
            <w:r w:rsidRPr="00AA305F">
              <w:t>дочь и т. д.);</w:t>
            </w:r>
          </w:p>
          <w:p w14:paraId="0861E1FC" w14:textId="77777777" w:rsidR="00842CA0" w:rsidRPr="00AA305F" w:rsidRDefault="00842CA0" w:rsidP="00842CA0">
            <w:r w:rsidRPr="00AA305F">
              <w:t>-интересоваться тем, какие обязанности по дому есть у ребенка (убирать</w:t>
            </w:r>
          </w:p>
          <w:p w14:paraId="2E2722CA" w14:textId="77777777" w:rsidR="00842CA0" w:rsidRPr="001F6725" w:rsidRDefault="00842CA0" w:rsidP="00842CA0">
            <w:r w:rsidRPr="00AA305F">
              <w:lastRenderedPageBreak/>
              <w:t>игрушки, помогать</w:t>
            </w:r>
            <w:r>
              <w:t xml:space="preserve"> </w:t>
            </w:r>
            <w:r w:rsidRPr="00AA305F">
              <w:t>накрывать на стол и т. п.).</w:t>
            </w:r>
          </w:p>
        </w:tc>
      </w:tr>
      <w:tr w:rsidR="00842CA0" w14:paraId="0FF7E116" w14:textId="77777777" w:rsidTr="00E74ADE">
        <w:trPr>
          <w:trHeight w:val="142"/>
        </w:trPr>
        <w:tc>
          <w:tcPr>
            <w:tcW w:w="14992" w:type="dxa"/>
            <w:gridSpan w:val="4"/>
          </w:tcPr>
          <w:p w14:paraId="5F3BB0BB" w14:textId="77777777" w:rsidR="00842CA0" w:rsidRPr="001F6725" w:rsidRDefault="00842CA0" w:rsidP="00842CA0"/>
        </w:tc>
      </w:tr>
      <w:tr w:rsidR="00842CA0" w14:paraId="4265594E" w14:textId="77777777" w:rsidTr="00E74ADE">
        <w:trPr>
          <w:trHeight w:val="142"/>
        </w:trPr>
        <w:tc>
          <w:tcPr>
            <w:tcW w:w="3085" w:type="dxa"/>
            <w:gridSpan w:val="3"/>
          </w:tcPr>
          <w:p w14:paraId="3382B2BA" w14:textId="77777777" w:rsidR="00842CA0" w:rsidRPr="00F418E9" w:rsidRDefault="00842CA0" w:rsidP="00842CA0">
            <w:pPr>
              <w:rPr>
                <w:b/>
              </w:rPr>
            </w:pPr>
            <w:r w:rsidRPr="00F418E9">
              <w:rPr>
                <w:b/>
              </w:rPr>
              <w:t>Подраздел</w:t>
            </w:r>
          </w:p>
        </w:tc>
        <w:tc>
          <w:tcPr>
            <w:tcW w:w="11907" w:type="dxa"/>
          </w:tcPr>
          <w:p w14:paraId="380F6A14" w14:textId="77777777" w:rsidR="00842CA0" w:rsidRPr="0040766C" w:rsidRDefault="00842CA0" w:rsidP="00842CA0">
            <w:pPr>
              <w:rPr>
                <w:b/>
              </w:rPr>
            </w:pPr>
            <w:r w:rsidRPr="0040766C">
              <w:rPr>
                <w:b/>
              </w:rPr>
              <w:t>Формирование уважительного отношения к своей семье и обществу. Детский сад.</w:t>
            </w:r>
          </w:p>
        </w:tc>
      </w:tr>
      <w:tr w:rsidR="00842CA0" w14:paraId="76875BE2" w14:textId="77777777" w:rsidTr="00E74ADE">
        <w:trPr>
          <w:trHeight w:val="142"/>
        </w:trPr>
        <w:tc>
          <w:tcPr>
            <w:tcW w:w="3085" w:type="dxa"/>
            <w:gridSpan w:val="3"/>
          </w:tcPr>
          <w:p w14:paraId="451FEF96" w14:textId="77777777" w:rsidR="00842CA0" w:rsidRPr="00F418E9" w:rsidRDefault="00842CA0" w:rsidP="00842CA0">
            <w:pPr>
              <w:rPr>
                <w:b/>
              </w:rPr>
            </w:pPr>
            <w:r w:rsidRPr="00F418E9">
              <w:rPr>
                <w:b/>
              </w:rPr>
              <w:t>Интеграция в образовательные</w:t>
            </w:r>
          </w:p>
          <w:p w14:paraId="753716B2" w14:textId="77777777" w:rsidR="00842CA0" w:rsidRPr="00F418E9" w:rsidRDefault="00842CA0" w:rsidP="00842CA0">
            <w:pPr>
              <w:rPr>
                <w:b/>
              </w:rPr>
            </w:pPr>
            <w:r w:rsidRPr="00F418E9">
              <w:rPr>
                <w:b/>
              </w:rPr>
              <w:t>области</w:t>
            </w:r>
          </w:p>
        </w:tc>
        <w:tc>
          <w:tcPr>
            <w:tcW w:w="11907" w:type="dxa"/>
          </w:tcPr>
          <w:p w14:paraId="5D6E9642" w14:textId="77777777" w:rsidR="00842CA0" w:rsidRPr="001F6725" w:rsidRDefault="00842CA0" w:rsidP="00842CA0">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842CA0" w14:paraId="39E2210A" w14:textId="77777777" w:rsidTr="00E74ADE">
        <w:trPr>
          <w:trHeight w:val="142"/>
        </w:trPr>
        <w:tc>
          <w:tcPr>
            <w:tcW w:w="3085" w:type="dxa"/>
            <w:gridSpan w:val="3"/>
          </w:tcPr>
          <w:p w14:paraId="41DCDB3F" w14:textId="77777777" w:rsidR="00842CA0" w:rsidRPr="00F418E9" w:rsidRDefault="00842CA0" w:rsidP="00842CA0">
            <w:pPr>
              <w:rPr>
                <w:b/>
              </w:rPr>
            </w:pPr>
            <w:r w:rsidRPr="00F418E9">
              <w:rPr>
                <w:b/>
              </w:rPr>
              <w:t>Интеграция в детскую</w:t>
            </w:r>
          </w:p>
          <w:p w14:paraId="50D3DA53" w14:textId="77777777" w:rsidR="00842CA0" w:rsidRPr="00F418E9" w:rsidRDefault="00842CA0" w:rsidP="00842CA0">
            <w:pPr>
              <w:rPr>
                <w:b/>
              </w:rPr>
            </w:pPr>
            <w:r w:rsidRPr="00F418E9">
              <w:rPr>
                <w:b/>
              </w:rPr>
              <w:t>деятельность</w:t>
            </w:r>
          </w:p>
        </w:tc>
        <w:tc>
          <w:tcPr>
            <w:tcW w:w="11907" w:type="dxa"/>
          </w:tcPr>
          <w:p w14:paraId="6A6B8535" w14:textId="451F7F2F" w:rsidR="00842CA0" w:rsidRPr="001F6725" w:rsidRDefault="00842CA0" w:rsidP="00842CA0">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w:t>
            </w:r>
            <w:r w:rsidRPr="0006332E">
              <w:t>самообслуживани</w:t>
            </w:r>
            <w:r>
              <w:t xml:space="preserve">е и элементарный бытовой труд, </w:t>
            </w:r>
            <w:r w:rsidRPr="0006332E">
              <w:t>изобразительная,</w:t>
            </w:r>
            <w:r>
              <w:t xml:space="preserve"> </w:t>
            </w:r>
            <w:r w:rsidRPr="0006332E">
              <w:t>музыкальная</w:t>
            </w:r>
            <w:r>
              <w:t>.</w:t>
            </w:r>
          </w:p>
        </w:tc>
      </w:tr>
      <w:tr w:rsidR="00842CA0" w14:paraId="1329A081" w14:textId="77777777" w:rsidTr="00E74ADE">
        <w:trPr>
          <w:trHeight w:val="142"/>
        </w:trPr>
        <w:tc>
          <w:tcPr>
            <w:tcW w:w="14992" w:type="dxa"/>
            <w:gridSpan w:val="4"/>
          </w:tcPr>
          <w:p w14:paraId="331A4DDB" w14:textId="77777777" w:rsidR="00842CA0" w:rsidRPr="001F6725" w:rsidRDefault="00842CA0" w:rsidP="00842CA0">
            <w:r>
              <w:rPr>
                <w:b/>
              </w:rPr>
              <w:t xml:space="preserve">                                                         </w:t>
            </w:r>
            <w:r w:rsidRPr="00342B38">
              <w:rPr>
                <w:b/>
              </w:rPr>
              <w:t>Возрастная специфика</w:t>
            </w:r>
          </w:p>
        </w:tc>
      </w:tr>
      <w:tr w:rsidR="00842CA0" w14:paraId="6823C968" w14:textId="77777777" w:rsidTr="00E74ADE">
        <w:trPr>
          <w:trHeight w:val="3818"/>
        </w:trPr>
        <w:tc>
          <w:tcPr>
            <w:tcW w:w="3085" w:type="dxa"/>
            <w:gridSpan w:val="3"/>
          </w:tcPr>
          <w:p w14:paraId="3EFF3574" w14:textId="77777777" w:rsidR="00842CA0" w:rsidRPr="005161B6" w:rsidRDefault="00842CA0" w:rsidP="00842CA0">
            <w:pPr>
              <w:rPr>
                <w:b/>
              </w:rPr>
            </w:pPr>
            <w:r w:rsidRPr="005161B6">
              <w:rPr>
                <w:b/>
              </w:rPr>
              <w:t>4-5 лет.</w:t>
            </w:r>
          </w:p>
          <w:p w14:paraId="5FB26CA5" w14:textId="77777777" w:rsidR="00842CA0" w:rsidRPr="001F6725" w:rsidRDefault="00842CA0" w:rsidP="00842CA0"/>
        </w:tc>
        <w:tc>
          <w:tcPr>
            <w:tcW w:w="11907" w:type="dxa"/>
          </w:tcPr>
          <w:p w14:paraId="5AFED70C" w14:textId="77777777" w:rsidR="00842CA0" w:rsidRPr="00895718" w:rsidRDefault="00842CA0" w:rsidP="00842CA0">
            <w:r w:rsidRPr="00895718">
              <w:t>-развивать чувство принадлежности к сообществу детей и взрослых в детском саду;</w:t>
            </w:r>
          </w:p>
          <w:p w14:paraId="7D8CD0C8" w14:textId="77777777" w:rsidR="00842CA0" w:rsidRPr="00895718" w:rsidRDefault="00842CA0" w:rsidP="00842CA0">
            <w:r w:rsidRPr="00895718">
              <w:t>-продолжать знакомить детей с детским садом и его сотрудниками;</w:t>
            </w:r>
          </w:p>
          <w:p w14:paraId="1E32784D" w14:textId="77777777" w:rsidR="00842CA0" w:rsidRPr="00895718" w:rsidRDefault="00842CA0" w:rsidP="00842CA0">
            <w:r w:rsidRPr="00895718">
              <w:t>-совершенствовать умение свободно ориентироваться в помещениях детского сада;</w:t>
            </w:r>
          </w:p>
          <w:p w14:paraId="113DEE54" w14:textId="77777777" w:rsidR="00842CA0" w:rsidRPr="00895718" w:rsidRDefault="00842CA0" w:rsidP="00842CA0">
            <w:r w:rsidRPr="00895718">
              <w:t xml:space="preserve">-закреплять у детей навыки бережного отношения к </w:t>
            </w:r>
            <w:r>
              <w:t xml:space="preserve">вещам, учить использовать их по </w:t>
            </w:r>
            <w:r w:rsidRPr="00895718">
              <w:t>назначению,</w:t>
            </w:r>
            <w:r>
              <w:t xml:space="preserve"> </w:t>
            </w:r>
            <w:r w:rsidRPr="00895718">
              <w:t>ставить на место;</w:t>
            </w:r>
          </w:p>
          <w:p w14:paraId="0FECC384" w14:textId="77777777" w:rsidR="00842CA0" w:rsidRPr="00895718" w:rsidRDefault="00842CA0" w:rsidP="00842CA0">
            <w:r w:rsidRPr="00895718">
              <w:t>-знакомить с традициями детского сада;</w:t>
            </w:r>
          </w:p>
          <w:p w14:paraId="09155EDF" w14:textId="77777777" w:rsidR="00842CA0" w:rsidRPr="00895718" w:rsidRDefault="00842CA0" w:rsidP="00842CA0">
            <w:r w:rsidRPr="00895718">
              <w:t>-закреплять представления ребенка о себе как о член</w:t>
            </w:r>
            <w:r>
              <w:t xml:space="preserve">е коллектива, развивать чувство </w:t>
            </w:r>
            <w:r w:rsidRPr="00895718">
              <w:t>общности с</w:t>
            </w:r>
            <w:r>
              <w:t xml:space="preserve"> </w:t>
            </w:r>
            <w:r w:rsidRPr="00895718">
              <w:t>другими детьми;</w:t>
            </w:r>
          </w:p>
          <w:p w14:paraId="13E5422B" w14:textId="77777777" w:rsidR="00842CA0" w:rsidRPr="00895718" w:rsidRDefault="00842CA0" w:rsidP="00842CA0">
            <w:r w:rsidRPr="00895718">
              <w:t>-формировать умение замечать изменения в оф</w:t>
            </w:r>
            <w:r>
              <w:t xml:space="preserve">ормлении группы и зала, участка </w:t>
            </w:r>
            <w:r w:rsidRPr="00895718">
              <w:t>детского сада</w:t>
            </w:r>
            <w:r>
              <w:t xml:space="preserve"> </w:t>
            </w:r>
            <w:r w:rsidRPr="00895718">
              <w:t>(как красиво смотрятся яркие игрушки, рисунки детей и т. п.);</w:t>
            </w:r>
          </w:p>
          <w:p w14:paraId="5D282517" w14:textId="77777777" w:rsidR="00842CA0" w:rsidRPr="001F6725" w:rsidRDefault="00842CA0" w:rsidP="00842CA0">
            <w:r w:rsidRPr="00895718">
              <w:t>-привлекать к обсуждению и посильному</w:t>
            </w:r>
            <w:r>
              <w:t xml:space="preserve"> участию в оформлении группы, к </w:t>
            </w:r>
            <w:r w:rsidRPr="00895718">
              <w:t>созданию ее</w:t>
            </w:r>
            <w:r>
              <w:t xml:space="preserve"> </w:t>
            </w:r>
            <w:r w:rsidRPr="00895718">
              <w:t>символики и традиций.</w:t>
            </w:r>
          </w:p>
        </w:tc>
      </w:tr>
    </w:tbl>
    <w:p w14:paraId="3FF283C2" w14:textId="77777777" w:rsidR="00CF70BB" w:rsidRDefault="00CF70BB" w:rsidP="00C25AB2">
      <w:pPr>
        <w:spacing w:after="0" w:line="240" w:lineRule="auto"/>
        <w:jc w:val="both"/>
        <w:rPr>
          <w:rFonts w:ascii="Times New Roman" w:hAnsi="Times New Roman" w:cs="Times New Roman"/>
          <w:b/>
          <w:sz w:val="28"/>
          <w:szCs w:val="28"/>
        </w:rPr>
      </w:pPr>
    </w:p>
    <w:p w14:paraId="55B56F4F"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Социальное направление воспитания</w:t>
      </w:r>
    </w:p>
    <w:p w14:paraId="2C7C0EA1" w14:textId="77777777" w:rsidR="00233AD9" w:rsidRPr="00233AD9" w:rsidRDefault="00233AD9"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3AD9">
        <w:rPr>
          <w:rFonts w:ascii="Times New Roman" w:hAnsi="Times New Roman" w:cs="Times New Roman"/>
          <w:sz w:val="28"/>
          <w:szCs w:val="28"/>
        </w:rPr>
        <w:t>Ценности </w:t>
      </w:r>
      <w:r w:rsidRPr="00233AD9">
        <w:rPr>
          <w:rFonts w:ascii="Times New Roman" w:hAnsi="Times New Roman" w:cs="Times New Roman"/>
          <w:b/>
          <w:bCs/>
          <w:sz w:val="28"/>
          <w:szCs w:val="28"/>
        </w:rPr>
        <w:t xml:space="preserve">семья, дружба, человек </w:t>
      </w:r>
      <w:r w:rsidRPr="00233AD9">
        <w:rPr>
          <w:rFonts w:ascii="Times New Roman" w:hAnsi="Times New Roman" w:cs="Times New Roman"/>
          <w:bCs/>
          <w:sz w:val="28"/>
          <w:szCs w:val="28"/>
        </w:rPr>
        <w:t>и</w:t>
      </w:r>
      <w:r w:rsidRPr="00233AD9">
        <w:rPr>
          <w:rFonts w:ascii="Times New Roman" w:hAnsi="Times New Roman" w:cs="Times New Roman"/>
          <w:b/>
          <w:bCs/>
          <w:sz w:val="28"/>
          <w:szCs w:val="28"/>
        </w:rPr>
        <w:t xml:space="preserve"> сотрудничество</w:t>
      </w:r>
      <w:r w:rsidRPr="00233AD9">
        <w:rPr>
          <w:rFonts w:ascii="Times New Roman" w:hAnsi="Times New Roman" w:cs="Times New Roman"/>
          <w:sz w:val="28"/>
          <w:szCs w:val="28"/>
        </w:rPr>
        <w:t xml:space="preserve"> лежат в основе социального направления воспитания.</w:t>
      </w:r>
    </w:p>
    <w:p w14:paraId="2E4A03AA" w14:textId="77777777" w:rsidR="00233AD9" w:rsidRPr="00233AD9" w:rsidRDefault="00233AD9" w:rsidP="00C25AB2">
      <w:pPr>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 xml:space="preserve">В дошкольном детстве ребенок открывает Личность другого человека и его значение в собственной жизни и жизни людей. Он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семьи, группы. Формирование правильного ценностно-смыслового отношения ребенка к социальному окружению невозможно без грамотно выстроенного воспитательного процесса, в котором обязательно должна быть личная социальная инициатива ребенка в детско-взрослых и детских общностях. Важным аспектом является формирование у дошкольника </w:t>
      </w:r>
      <w:r w:rsidRPr="00233AD9">
        <w:rPr>
          <w:rFonts w:ascii="Times New Roman" w:hAnsi="Times New Roman" w:cs="Times New Roman"/>
          <w:sz w:val="28"/>
          <w:szCs w:val="28"/>
        </w:rPr>
        <w:lastRenderedPageBreak/>
        <w:t>представления о мире профессий взрослых, появление к моменту подготовки к школе положительной установки к обучению в школе как важному шагу взросления.</w:t>
      </w:r>
    </w:p>
    <w:p w14:paraId="687B6E0B" w14:textId="77777777" w:rsidR="00233AD9" w:rsidRPr="00233AD9" w:rsidRDefault="00233AD9"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3AD9">
        <w:rPr>
          <w:rFonts w:ascii="Times New Roman" w:hAnsi="Times New Roman" w:cs="Times New Roman"/>
          <w:sz w:val="28"/>
          <w:szCs w:val="28"/>
        </w:rPr>
        <w:t>Основная цель социального направления воспитания дошкольника заключается в формировании ценностного отношения детей к семье, другому человеку, развитии дружелюбия, создания условий для реализации в обществе.</w:t>
      </w:r>
    </w:p>
    <w:p w14:paraId="62397B4E" w14:textId="77777777" w:rsidR="00233AD9" w:rsidRPr="00233AD9" w:rsidRDefault="00233AD9" w:rsidP="00C25AB2">
      <w:pPr>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Выделяются основные задачи социального направления воспитания.</w:t>
      </w:r>
    </w:p>
    <w:p w14:paraId="523C3AF9" w14:textId="77777777" w:rsidR="00233AD9" w:rsidRPr="00233AD9" w:rsidRDefault="00233AD9" w:rsidP="00C25AB2">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детей в группе в различных ситуациях.</w:t>
      </w:r>
    </w:p>
    <w:p w14:paraId="6BAF41EA" w14:textId="77777777" w:rsidR="00233AD9" w:rsidRPr="00233AD9" w:rsidRDefault="00233AD9" w:rsidP="00C25AB2">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Формирование навыков, необходимых для полноценного существования в обществе: эмпатии (сопереживания), коммуникабельности, заботы, ответственности, сотрудничества, умения договариваться, умения соблюдать правила.</w:t>
      </w:r>
    </w:p>
    <w:p w14:paraId="3D809795" w14:textId="77777777" w:rsidR="00233AD9" w:rsidRPr="00233AD9" w:rsidRDefault="00233AD9" w:rsidP="00C25AB2">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Развитие способности поставить себя на место другого как проявление личностной зрелости и преодоление детского эгоизма.</w:t>
      </w:r>
    </w:p>
    <w:p w14:paraId="0944066D" w14:textId="77777777" w:rsidR="00233AD9" w:rsidRPr="00233AD9" w:rsidRDefault="00233AD9"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3AD9">
        <w:rPr>
          <w:rFonts w:ascii="Times New Roman" w:hAnsi="Times New Roman" w:cs="Times New Roman"/>
          <w:sz w:val="28"/>
          <w:szCs w:val="28"/>
        </w:rPr>
        <w:t>При реализации данных задач воспитатель ДОО должен сосредоточить свое внимание на нескольких основных направлениях воспитательной работы:</w:t>
      </w:r>
    </w:p>
    <w:p w14:paraId="11B7282A" w14:textId="77777777" w:rsidR="00233AD9" w:rsidRPr="00233AD9" w:rsidRDefault="00233AD9" w:rsidP="00C25AB2">
      <w:pPr>
        <w:tabs>
          <w:tab w:val="left" w:pos="993"/>
        </w:tabs>
        <w:suppressAutoHyphens/>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организовывать сюжетно-ролевые игры (в семью, в команду и т. п.), игры с правилами, традиционные народные игры и пр.;</w:t>
      </w:r>
    </w:p>
    <w:p w14:paraId="3A8C9F50" w14:textId="77777777" w:rsidR="00233AD9" w:rsidRPr="00233AD9" w:rsidRDefault="00233AD9" w:rsidP="00C25AB2">
      <w:pPr>
        <w:tabs>
          <w:tab w:val="left" w:pos="993"/>
        </w:tabs>
        <w:suppressAutoHyphens/>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воспитывать у детей навыки поведения в обществе;</w:t>
      </w:r>
    </w:p>
    <w:p w14:paraId="3FC8818D" w14:textId="77777777" w:rsidR="00233AD9" w:rsidRPr="00233AD9" w:rsidRDefault="00233AD9" w:rsidP="00C25AB2">
      <w:pPr>
        <w:tabs>
          <w:tab w:val="left" w:pos="993"/>
        </w:tabs>
        <w:suppressAutoHyphens/>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учить детей сотрудничать, организуя групповые формы в продуктивных видах деятельности;</w:t>
      </w:r>
    </w:p>
    <w:p w14:paraId="0A1ECEA0" w14:textId="77777777" w:rsidR="00233AD9" w:rsidRPr="00233AD9" w:rsidRDefault="00233AD9" w:rsidP="00C25AB2">
      <w:pPr>
        <w:tabs>
          <w:tab w:val="left" w:pos="993"/>
        </w:tabs>
        <w:suppressAutoHyphens/>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учить детей анализировать поступки и чувства – свои и других людей;</w:t>
      </w:r>
    </w:p>
    <w:p w14:paraId="5AE97FC7" w14:textId="77777777" w:rsidR="00233AD9" w:rsidRPr="00233AD9" w:rsidRDefault="00233AD9" w:rsidP="00C25AB2">
      <w:pPr>
        <w:tabs>
          <w:tab w:val="left" w:pos="993"/>
        </w:tabs>
        <w:suppressAutoHyphens/>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организовывать коллективные проекты заботы и помощи;</w:t>
      </w:r>
    </w:p>
    <w:p w14:paraId="4AD7E336" w14:textId="77777777" w:rsidR="00233AD9" w:rsidRPr="00233AD9" w:rsidRDefault="00233AD9" w:rsidP="00C25AB2">
      <w:pPr>
        <w:tabs>
          <w:tab w:val="left" w:pos="993"/>
        </w:tabs>
        <w:suppressAutoHyphens/>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создавать доброжелательный психологический климат в группе.</w:t>
      </w:r>
    </w:p>
    <w:p w14:paraId="57347A5D" w14:textId="77777777" w:rsidR="00233AD9" w:rsidRPr="00233AD9" w:rsidRDefault="00233AD9" w:rsidP="00C25AB2">
      <w:pPr>
        <w:spacing w:after="0" w:line="240" w:lineRule="auto"/>
        <w:jc w:val="both"/>
        <w:rPr>
          <w:rFonts w:ascii="Times New Roman" w:hAnsi="Times New Roman" w:cs="Times New Roman"/>
          <w:b/>
          <w:sz w:val="28"/>
          <w:szCs w:val="28"/>
        </w:rPr>
      </w:pPr>
    </w:p>
    <w:p w14:paraId="13472345" w14:textId="77777777" w:rsidR="00233AD9" w:rsidRPr="00233AD9" w:rsidRDefault="00233AD9" w:rsidP="00C25AB2">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Содержание воспитательной деятельности</w:t>
      </w:r>
    </w:p>
    <w:p w14:paraId="2B20CD9B" w14:textId="77777777" w:rsidR="00233AD9" w:rsidRPr="00233AD9" w:rsidRDefault="00233AD9" w:rsidP="00C25AB2">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по социальному направлению воспитания</w:t>
      </w:r>
    </w:p>
    <w:p w14:paraId="247C8E59" w14:textId="77777777" w:rsidR="00233AD9" w:rsidRPr="00233AD9" w:rsidRDefault="00233AD9" w:rsidP="00C25AB2">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в интеграции с содержанием образовательных областей</w:t>
      </w:r>
    </w:p>
    <w:p w14:paraId="596DBA68" w14:textId="77777777" w:rsidR="00233AD9" w:rsidRDefault="00233AD9" w:rsidP="00C25AB2">
      <w:pPr>
        <w:spacing w:after="0" w:line="240" w:lineRule="auto"/>
        <w:rPr>
          <w:b/>
          <w:sz w:val="28"/>
          <w:szCs w:val="28"/>
        </w:rPr>
      </w:pPr>
    </w:p>
    <w:tbl>
      <w:tblPr>
        <w:tblStyle w:val="a4"/>
        <w:tblW w:w="14850" w:type="dxa"/>
        <w:tblLook w:val="04A0" w:firstRow="1" w:lastRow="0" w:firstColumn="1" w:lastColumn="0" w:noHBand="0" w:noVBand="1"/>
      </w:tblPr>
      <w:tblGrid>
        <w:gridCol w:w="3900"/>
        <w:gridCol w:w="10950"/>
      </w:tblGrid>
      <w:tr w:rsidR="00233AD9" w:rsidRPr="00F418E9" w14:paraId="3CB5B36E" w14:textId="77777777" w:rsidTr="00E74ADE">
        <w:trPr>
          <w:trHeight w:val="143"/>
        </w:trPr>
        <w:tc>
          <w:tcPr>
            <w:tcW w:w="3900" w:type="dxa"/>
          </w:tcPr>
          <w:p w14:paraId="61950BF5" w14:textId="77777777" w:rsidR="00233AD9" w:rsidRPr="00F418E9" w:rsidRDefault="00233AD9" w:rsidP="00C25AB2">
            <w:pPr>
              <w:jc w:val="center"/>
              <w:rPr>
                <w:b/>
              </w:rPr>
            </w:pPr>
            <w:bookmarkStart w:id="456" w:name="_Hlk145254278"/>
            <w:r w:rsidRPr="00F418E9">
              <w:rPr>
                <w:b/>
              </w:rPr>
              <w:t>Направление</w:t>
            </w:r>
          </w:p>
        </w:tc>
        <w:tc>
          <w:tcPr>
            <w:tcW w:w="10950" w:type="dxa"/>
          </w:tcPr>
          <w:p w14:paraId="2DF8B097" w14:textId="77777777" w:rsidR="00233AD9" w:rsidRPr="009A1034" w:rsidRDefault="00233AD9" w:rsidP="00C25AB2">
            <w:pPr>
              <w:jc w:val="center"/>
              <w:rPr>
                <w:b/>
              </w:rPr>
            </w:pPr>
            <w:r w:rsidRPr="009A1034">
              <w:rPr>
                <w:b/>
              </w:rPr>
              <w:t>Социальное направление воспитания</w:t>
            </w:r>
          </w:p>
          <w:p w14:paraId="389B4AA0" w14:textId="77777777" w:rsidR="00233AD9" w:rsidRPr="009A1034" w:rsidRDefault="00233AD9" w:rsidP="00C25AB2">
            <w:pPr>
              <w:jc w:val="center"/>
              <w:rPr>
                <w:b/>
              </w:rPr>
            </w:pPr>
            <w:r w:rsidRPr="009A1034">
              <w:rPr>
                <w:b/>
              </w:rPr>
              <w:t xml:space="preserve">Формирование личности ребенка, ценностного отношения детей </w:t>
            </w:r>
            <w:r>
              <w:rPr>
                <w:b/>
              </w:rPr>
              <w:t xml:space="preserve"> </w:t>
            </w:r>
            <w:r w:rsidRPr="009A1034">
              <w:rPr>
                <w:b/>
              </w:rPr>
              <w:t xml:space="preserve">к семье, другому человеку, развитии дружелюбия, создания </w:t>
            </w:r>
          </w:p>
          <w:p w14:paraId="388AB7B0" w14:textId="77777777" w:rsidR="00233AD9" w:rsidRPr="00F418E9" w:rsidRDefault="00233AD9" w:rsidP="00C25AB2">
            <w:pPr>
              <w:jc w:val="center"/>
              <w:rPr>
                <w:b/>
              </w:rPr>
            </w:pPr>
            <w:r w:rsidRPr="009A1034">
              <w:rPr>
                <w:b/>
              </w:rPr>
              <w:lastRenderedPageBreak/>
              <w:t>условий для реализации в обществ</w:t>
            </w:r>
            <w:r>
              <w:rPr>
                <w:b/>
              </w:rPr>
              <w:t>е</w:t>
            </w:r>
          </w:p>
        </w:tc>
      </w:tr>
      <w:tr w:rsidR="00233AD9" w:rsidRPr="00F418E9" w14:paraId="139C97D7" w14:textId="77777777" w:rsidTr="00E74ADE">
        <w:trPr>
          <w:trHeight w:val="143"/>
        </w:trPr>
        <w:tc>
          <w:tcPr>
            <w:tcW w:w="3900" w:type="dxa"/>
          </w:tcPr>
          <w:p w14:paraId="21B14A4B" w14:textId="77777777" w:rsidR="00233AD9" w:rsidRPr="00F418E9" w:rsidRDefault="00233AD9" w:rsidP="00C25AB2">
            <w:pPr>
              <w:rPr>
                <w:b/>
              </w:rPr>
            </w:pPr>
            <w:r w:rsidRPr="00F418E9">
              <w:rPr>
                <w:b/>
              </w:rPr>
              <w:lastRenderedPageBreak/>
              <w:t>Подраздел</w:t>
            </w:r>
          </w:p>
        </w:tc>
        <w:tc>
          <w:tcPr>
            <w:tcW w:w="10950" w:type="dxa"/>
          </w:tcPr>
          <w:p w14:paraId="297BF617" w14:textId="77777777" w:rsidR="00233AD9" w:rsidRPr="00F418E9" w:rsidRDefault="00233AD9" w:rsidP="00C25AB2">
            <w:pPr>
              <w:rPr>
                <w:b/>
              </w:rPr>
            </w:pPr>
            <w:r w:rsidRPr="00095D30">
              <w:rPr>
                <w:b/>
              </w:rPr>
              <w:t>Образ Я.</w:t>
            </w:r>
          </w:p>
        </w:tc>
      </w:tr>
      <w:tr w:rsidR="00233AD9" w:rsidRPr="001F6725" w14:paraId="28803538" w14:textId="77777777" w:rsidTr="00E74ADE">
        <w:trPr>
          <w:trHeight w:val="143"/>
        </w:trPr>
        <w:tc>
          <w:tcPr>
            <w:tcW w:w="3900" w:type="dxa"/>
          </w:tcPr>
          <w:p w14:paraId="7979D184" w14:textId="77777777" w:rsidR="00233AD9" w:rsidRPr="00F418E9" w:rsidRDefault="00233AD9" w:rsidP="00C25AB2">
            <w:pPr>
              <w:rPr>
                <w:b/>
              </w:rPr>
            </w:pPr>
            <w:r w:rsidRPr="00F418E9">
              <w:rPr>
                <w:b/>
              </w:rPr>
              <w:t>Интеграция в образовательные</w:t>
            </w:r>
          </w:p>
          <w:p w14:paraId="5167C0EB" w14:textId="77777777" w:rsidR="00233AD9" w:rsidRPr="00F418E9" w:rsidRDefault="00233AD9" w:rsidP="00C25AB2">
            <w:pPr>
              <w:rPr>
                <w:b/>
              </w:rPr>
            </w:pPr>
            <w:r w:rsidRPr="00F418E9">
              <w:rPr>
                <w:b/>
              </w:rPr>
              <w:t>области</w:t>
            </w:r>
          </w:p>
        </w:tc>
        <w:tc>
          <w:tcPr>
            <w:tcW w:w="10950" w:type="dxa"/>
          </w:tcPr>
          <w:p w14:paraId="1460DCE7" w14:textId="77777777" w:rsidR="00233AD9" w:rsidRPr="001F6725" w:rsidRDefault="00233AD9" w:rsidP="00C25AB2">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p>
          <w:p w14:paraId="6307421D" w14:textId="77777777" w:rsidR="00233AD9" w:rsidRPr="001F6725" w:rsidRDefault="00233AD9" w:rsidP="00C25AB2">
            <w:r w:rsidRPr="001F6725">
              <w:t>физическое развитие.</w:t>
            </w:r>
          </w:p>
        </w:tc>
      </w:tr>
      <w:tr w:rsidR="00233AD9" w:rsidRPr="001F6725" w14:paraId="64FE60D6" w14:textId="77777777" w:rsidTr="00E74ADE">
        <w:trPr>
          <w:trHeight w:val="143"/>
        </w:trPr>
        <w:tc>
          <w:tcPr>
            <w:tcW w:w="3900" w:type="dxa"/>
          </w:tcPr>
          <w:p w14:paraId="59866149" w14:textId="77777777" w:rsidR="00233AD9" w:rsidRPr="00F418E9" w:rsidRDefault="00233AD9" w:rsidP="00C25AB2">
            <w:pPr>
              <w:rPr>
                <w:b/>
              </w:rPr>
            </w:pPr>
            <w:r w:rsidRPr="00F418E9">
              <w:rPr>
                <w:b/>
              </w:rPr>
              <w:t>Интеграция в детскую</w:t>
            </w:r>
          </w:p>
          <w:p w14:paraId="134F135A" w14:textId="77777777" w:rsidR="00233AD9" w:rsidRPr="00F418E9" w:rsidRDefault="00233AD9" w:rsidP="00C25AB2">
            <w:pPr>
              <w:rPr>
                <w:b/>
              </w:rPr>
            </w:pPr>
            <w:r w:rsidRPr="00F418E9">
              <w:rPr>
                <w:b/>
              </w:rPr>
              <w:t>деятельность</w:t>
            </w:r>
          </w:p>
        </w:tc>
        <w:tc>
          <w:tcPr>
            <w:tcW w:w="10950" w:type="dxa"/>
          </w:tcPr>
          <w:p w14:paraId="5BA61166" w14:textId="77777777" w:rsidR="00233AD9" w:rsidRPr="005024B2" w:rsidRDefault="00233AD9" w:rsidP="00C25AB2">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14:paraId="0CF66E9E" w14:textId="77777777" w:rsidR="00233AD9" w:rsidRPr="001F6725" w:rsidRDefault="00233AD9" w:rsidP="00C25AB2">
            <w:r w:rsidRPr="005024B2">
              <w:t>музыкальная, двигательная</w:t>
            </w:r>
            <w:r>
              <w:t>.</w:t>
            </w:r>
          </w:p>
        </w:tc>
      </w:tr>
      <w:tr w:rsidR="00233AD9" w:rsidRPr="00F418E9" w14:paraId="635F2635" w14:textId="77777777" w:rsidTr="00E74ADE">
        <w:trPr>
          <w:trHeight w:val="143"/>
        </w:trPr>
        <w:tc>
          <w:tcPr>
            <w:tcW w:w="14850" w:type="dxa"/>
            <w:gridSpan w:val="2"/>
          </w:tcPr>
          <w:p w14:paraId="0DD5EFDA" w14:textId="77777777" w:rsidR="00233AD9" w:rsidRPr="00F418E9" w:rsidRDefault="00233AD9" w:rsidP="00C25AB2">
            <w:pPr>
              <w:jc w:val="center"/>
              <w:rPr>
                <w:b/>
              </w:rPr>
            </w:pPr>
            <w:r w:rsidRPr="00F418E9">
              <w:rPr>
                <w:b/>
              </w:rPr>
              <w:t>Возрастная специфика</w:t>
            </w:r>
          </w:p>
        </w:tc>
      </w:tr>
      <w:tr w:rsidR="00842CA0" w:rsidRPr="001F6725" w14:paraId="66B4FB47" w14:textId="77777777" w:rsidTr="00E74ADE">
        <w:trPr>
          <w:trHeight w:val="143"/>
        </w:trPr>
        <w:tc>
          <w:tcPr>
            <w:tcW w:w="3900" w:type="dxa"/>
          </w:tcPr>
          <w:p w14:paraId="544998F1" w14:textId="77777777" w:rsidR="00842CA0" w:rsidRPr="005161B6" w:rsidRDefault="00842CA0" w:rsidP="00842CA0">
            <w:pPr>
              <w:rPr>
                <w:b/>
              </w:rPr>
            </w:pPr>
            <w:r w:rsidRPr="005161B6">
              <w:rPr>
                <w:b/>
              </w:rPr>
              <w:t>4-5 лет.</w:t>
            </w:r>
          </w:p>
          <w:p w14:paraId="267D3FA7" w14:textId="77777777" w:rsidR="00842CA0" w:rsidRPr="001F6725" w:rsidRDefault="00842CA0" w:rsidP="00842CA0"/>
        </w:tc>
        <w:tc>
          <w:tcPr>
            <w:tcW w:w="10950" w:type="dxa"/>
          </w:tcPr>
          <w:p w14:paraId="2DFFA4F0" w14:textId="77777777" w:rsidR="00842CA0" w:rsidRPr="009B2DD1" w:rsidRDefault="00842CA0" w:rsidP="00842CA0">
            <w:r w:rsidRPr="009B2DD1">
              <w:t>- формировать представления о росте и развитии ре</w:t>
            </w:r>
            <w:r>
              <w:t xml:space="preserve">бенка, его прошлом, настоящем и </w:t>
            </w:r>
            <w:r w:rsidRPr="009B2DD1">
              <w:t>будущем («я</w:t>
            </w:r>
            <w:r>
              <w:t xml:space="preserve"> </w:t>
            </w:r>
            <w:r w:rsidRPr="009B2DD1">
              <w:t>был маленьким, я расту, я буду взрослым»);</w:t>
            </w:r>
          </w:p>
          <w:p w14:paraId="436758AA" w14:textId="77777777" w:rsidR="00842CA0" w:rsidRPr="009B2DD1" w:rsidRDefault="00842CA0" w:rsidP="00842CA0">
            <w:r w:rsidRPr="009B2DD1">
              <w:t>-формировать первичные представления о школе;</w:t>
            </w:r>
          </w:p>
          <w:p w14:paraId="6EC1448D" w14:textId="77777777" w:rsidR="00842CA0" w:rsidRPr="009B2DD1" w:rsidRDefault="00842CA0" w:rsidP="00842CA0">
            <w:r w:rsidRPr="009B2DD1">
              <w:t>-формировать первичные гендерные представл</w:t>
            </w:r>
            <w:r>
              <w:t xml:space="preserve">ения (мальчики сильные, смелые; </w:t>
            </w:r>
            <w:r w:rsidRPr="009B2DD1">
              <w:t>девочки нежные, женственные);</w:t>
            </w:r>
          </w:p>
          <w:p w14:paraId="076FCA6A" w14:textId="77777777" w:rsidR="00842CA0" w:rsidRPr="001F6725" w:rsidRDefault="00842CA0" w:rsidP="00842CA0">
            <w:r w:rsidRPr="009B2DD1">
              <w:t>-закреплять умение называть свое имя, фамилию, возраст.</w:t>
            </w:r>
          </w:p>
        </w:tc>
      </w:tr>
      <w:tr w:rsidR="00842CA0" w:rsidRPr="001F6725" w14:paraId="7A1E80EB" w14:textId="77777777" w:rsidTr="00E74ADE">
        <w:trPr>
          <w:trHeight w:val="143"/>
        </w:trPr>
        <w:tc>
          <w:tcPr>
            <w:tcW w:w="14850" w:type="dxa"/>
            <w:gridSpan w:val="2"/>
          </w:tcPr>
          <w:p w14:paraId="4818CA87" w14:textId="77777777" w:rsidR="00842CA0" w:rsidRPr="001F6725" w:rsidRDefault="00842CA0" w:rsidP="00842CA0"/>
        </w:tc>
      </w:tr>
      <w:tr w:rsidR="00842CA0" w:rsidRPr="00F22C12" w14:paraId="53DE1942" w14:textId="77777777" w:rsidTr="00E74ADE">
        <w:trPr>
          <w:trHeight w:val="143"/>
        </w:trPr>
        <w:tc>
          <w:tcPr>
            <w:tcW w:w="3900" w:type="dxa"/>
          </w:tcPr>
          <w:p w14:paraId="7F44BC71" w14:textId="77777777" w:rsidR="00842CA0" w:rsidRPr="00F418E9" w:rsidRDefault="00842CA0" w:rsidP="00842CA0">
            <w:pPr>
              <w:rPr>
                <w:b/>
              </w:rPr>
            </w:pPr>
            <w:r w:rsidRPr="00F418E9">
              <w:rPr>
                <w:b/>
              </w:rPr>
              <w:t>Подраздел</w:t>
            </w:r>
          </w:p>
        </w:tc>
        <w:tc>
          <w:tcPr>
            <w:tcW w:w="10950" w:type="dxa"/>
          </w:tcPr>
          <w:p w14:paraId="0AFE2BAC" w14:textId="77777777" w:rsidR="00842CA0" w:rsidRPr="00F22C12" w:rsidRDefault="00842CA0" w:rsidP="00842CA0">
            <w:pPr>
              <w:rPr>
                <w:b/>
              </w:rPr>
            </w:pPr>
            <w:r w:rsidRPr="00DE3431">
              <w:rPr>
                <w:b/>
              </w:rPr>
              <w:t>Нравственное воспитание.</w:t>
            </w:r>
          </w:p>
        </w:tc>
      </w:tr>
      <w:tr w:rsidR="00842CA0" w:rsidRPr="001F6725" w14:paraId="2B1AC460" w14:textId="77777777" w:rsidTr="00E74ADE">
        <w:trPr>
          <w:trHeight w:val="143"/>
        </w:trPr>
        <w:tc>
          <w:tcPr>
            <w:tcW w:w="3900" w:type="dxa"/>
          </w:tcPr>
          <w:p w14:paraId="0A7BE686" w14:textId="77777777" w:rsidR="00842CA0" w:rsidRPr="00F418E9" w:rsidRDefault="00842CA0" w:rsidP="00842CA0">
            <w:pPr>
              <w:rPr>
                <w:b/>
              </w:rPr>
            </w:pPr>
            <w:r w:rsidRPr="00F418E9">
              <w:rPr>
                <w:b/>
              </w:rPr>
              <w:t>Интеграция в образовательные</w:t>
            </w:r>
          </w:p>
          <w:p w14:paraId="4E476B96" w14:textId="77777777" w:rsidR="00842CA0" w:rsidRPr="00F418E9" w:rsidRDefault="00842CA0" w:rsidP="00842CA0">
            <w:pPr>
              <w:rPr>
                <w:b/>
              </w:rPr>
            </w:pPr>
            <w:r w:rsidRPr="00F418E9">
              <w:rPr>
                <w:b/>
              </w:rPr>
              <w:t>области</w:t>
            </w:r>
          </w:p>
        </w:tc>
        <w:tc>
          <w:tcPr>
            <w:tcW w:w="10950" w:type="dxa"/>
          </w:tcPr>
          <w:p w14:paraId="24F72938" w14:textId="77777777" w:rsidR="00842CA0" w:rsidRPr="00F22C12" w:rsidRDefault="00842CA0" w:rsidP="00842CA0">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14:paraId="38F50703" w14:textId="77777777" w:rsidR="00842CA0" w:rsidRPr="001F6725" w:rsidRDefault="00842CA0" w:rsidP="00842CA0">
            <w:r w:rsidRPr="00F22C12">
              <w:t>физическое развитие.</w:t>
            </w:r>
          </w:p>
        </w:tc>
      </w:tr>
      <w:tr w:rsidR="00842CA0" w:rsidRPr="001F6725" w14:paraId="20E3C6B2" w14:textId="77777777" w:rsidTr="00E74ADE">
        <w:trPr>
          <w:trHeight w:val="143"/>
        </w:trPr>
        <w:tc>
          <w:tcPr>
            <w:tcW w:w="3900" w:type="dxa"/>
          </w:tcPr>
          <w:p w14:paraId="3CEC58E3" w14:textId="77777777" w:rsidR="00842CA0" w:rsidRPr="00F418E9" w:rsidRDefault="00842CA0" w:rsidP="00842CA0">
            <w:pPr>
              <w:rPr>
                <w:b/>
              </w:rPr>
            </w:pPr>
            <w:r w:rsidRPr="00F418E9">
              <w:rPr>
                <w:b/>
              </w:rPr>
              <w:t>Интеграция в детскую</w:t>
            </w:r>
          </w:p>
          <w:p w14:paraId="521AD747" w14:textId="77777777" w:rsidR="00842CA0" w:rsidRPr="00F418E9" w:rsidRDefault="00842CA0" w:rsidP="00842CA0">
            <w:pPr>
              <w:rPr>
                <w:b/>
              </w:rPr>
            </w:pPr>
            <w:r w:rsidRPr="00F418E9">
              <w:rPr>
                <w:b/>
              </w:rPr>
              <w:t>деятельность</w:t>
            </w:r>
          </w:p>
        </w:tc>
        <w:tc>
          <w:tcPr>
            <w:tcW w:w="10950" w:type="dxa"/>
          </w:tcPr>
          <w:p w14:paraId="6AC19E53" w14:textId="77777777" w:rsidR="00842CA0" w:rsidRPr="001F6725" w:rsidRDefault="00842CA0" w:rsidP="00842CA0">
            <w:r w:rsidRPr="00DE3431">
              <w:t>Игровая, коммуникати</w:t>
            </w:r>
            <w:r>
              <w:t xml:space="preserve">вная, восприятие художественной </w:t>
            </w:r>
            <w:r w:rsidRPr="00DE3431">
              <w:t>литературы и фольклора, д</w:t>
            </w:r>
            <w:r>
              <w:t xml:space="preserve">вигательная, самообслуживание и </w:t>
            </w:r>
            <w:r w:rsidRPr="00DE3431">
              <w:t>элементы бытового труда</w:t>
            </w:r>
          </w:p>
        </w:tc>
      </w:tr>
      <w:tr w:rsidR="00842CA0" w:rsidRPr="001F6725" w14:paraId="0B61962E" w14:textId="77777777" w:rsidTr="00E74ADE">
        <w:trPr>
          <w:trHeight w:val="143"/>
        </w:trPr>
        <w:tc>
          <w:tcPr>
            <w:tcW w:w="14850" w:type="dxa"/>
            <w:gridSpan w:val="2"/>
          </w:tcPr>
          <w:p w14:paraId="5D4A6DC2" w14:textId="77777777" w:rsidR="00842CA0" w:rsidRPr="001F6725" w:rsidRDefault="00842CA0" w:rsidP="00842CA0">
            <w:r>
              <w:rPr>
                <w:b/>
              </w:rPr>
              <w:t xml:space="preserve">                                              </w:t>
            </w:r>
            <w:r w:rsidRPr="00F418E9">
              <w:rPr>
                <w:b/>
              </w:rPr>
              <w:t>Возрастная специфика</w:t>
            </w:r>
          </w:p>
        </w:tc>
      </w:tr>
      <w:tr w:rsidR="00842CA0" w:rsidRPr="001F6725" w14:paraId="70AAECE0" w14:textId="77777777" w:rsidTr="00E74ADE">
        <w:trPr>
          <w:trHeight w:val="143"/>
        </w:trPr>
        <w:tc>
          <w:tcPr>
            <w:tcW w:w="3900" w:type="dxa"/>
          </w:tcPr>
          <w:p w14:paraId="39CB0900" w14:textId="77777777" w:rsidR="00842CA0" w:rsidRPr="005161B6" w:rsidRDefault="00842CA0" w:rsidP="00842CA0">
            <w:pPr>
              <w:rPr>
                <w:b/>
              </w:rPr>
            </w:pPr>
            <w:r w:rsidRPr="005161B6">
              <w:rPr>
                <w:b/>
              </w:rPr>
              <w:t>4-5 лет.</w:t>
            </w:r>
          </w:p>
          <w:p w14:paraId="3D2517DF" w14:textId="77777777" w:rsidR="00842CA0" w:rsidRPr="001F6725" w:rsidRDefault="00842CA0" w:rsidP="00842CA0"/>
        </w:tc>
        <w:tc>
          <w:tcPr>
            <w:tcW w:w="10950" w:type="dxa"/>
          </w:tcPr>
          <w:p w14:paraId="53119BCE" w14:textId="77777777" w:rsidR="00842CA0" w:rsidRPr="006E7B54" w:rsidRDefault="00842CA0" w:rsidP="00842CA0">
            <w:r w:rsidRPr="006E7B54">
              <w:t>-обеспечивать условия для нравственного воспитания детей;</w:t>
            </w:r>
          </w:p>
          <w:p w14:paraId="659306D9" w14:textId="77777777" w:rsidR="00842CA0" w:rsidRPr="006E7B54" w:rsidRDefault="00842CA0" w:rsidP="00842CA0">
            <w:r w:rsidRPr="006E7B54">
              <w:t>- способствовать усвоению морально-нравственн</w:t>
            </w:r>
            <w:r>
              <w:t xml:space="preserve">ых норм и ценностей, принятых в </w:t>
            </w:r>
            <w:r w:rsidRPr="006E7B54">
              <w:t>обществе;</w:t>
            </w:r>
          </w:p>
          <w:p w14:paraId="547AAAF1" w14:textId="77777777" w:rsidR="00842CA0" w:rsidRPr="006E7B54" w:rsidRDefault="00842CA0" w:rsidP="00842CA0">
            <w:r w:rsidRPr="006E7B54">
              <w:t>-воспитывать скромность, отзывчивость, желан</w:t>
            </w:r>
            <w:r>
              <w:t xml:space="preserve">ие быть справедливым, сильным и </w:t>
            </w:r>
            <w:r w:rsidRPr="006E7B54">
              <w:t>смелым;</w:t>
            </w:r>
          </w:p>
          <w:p w14:paraId="00FCBFEA" w14:textId="77777777" w:rsidR="00842CA0" w:rsidRPr="006E7B54" w:rsidRDefault="00842CA0" w:rsidP="00842CA0">
            <w:r w:rsidRPr="006E7B54">
              <w:t>- учить испытывать чувство стыда за неблаговидный поступок;</w:t>
            </w:r>
          </w:p>
          <w:p w14:paraId="7B5B17BF" w14:textId="77777777" w:rsidR="00842CA0" w:rsidRPr="001F6725" w:rsidRDefault="00842CA0" w:rsidP="00842CA0">
            <w:r w:rsidRPr="006E7B54">
              <w:t>- учить извиняться перед сверстником за причиненную обиду.</w:t>
            </w:r>
          </w:p>
        </w:tc>
      </w:tr>
      <w:tr w:rsidR="00842CA0" w:rsidRPr="001F6725" w14:paraId="1E22C29A" w14:textId="77777777" w:rsidTr="00E74ADE">
        <w:trPr>
          <w:trHeight w:val="143"/>
        </w:trPr>
        <w:tc>
          <w:tcPr>
            <w:tcW w:w="14850" w:type="dxa"/>
            <w:gridSpan w:val="2"/>
          </w:tcPr>
          <w:p w14:paraId="684E47BB" w14:textId="77777777" w:rsidR="00842CA0" w:rsidRPr="001F6725" w:rsidRDefault="00842CA0" w:rsidP="00842CA0"/>
        </w:tc>
      </w:tr>
      <w:tr w:rsidR="00842CA0" w:rsidRPr="0040766C" w14:paraId="2442E1F3" w14:textId="77777777" w:rsidTr="00E74ADE">
        <w:trPr>
          <w:trHeight w:val="143"/>
        </w:trPr>
        <w:tc>
          <w:tcPr>
            <w:tcW w:w="3900" w:type="dxa"/>
          </w:tcPr>
          <w:p w14:paraId="3690567A" w14:textId="77777777" w:rsidR="00842CA0" w:rsidRPr="00F418E9" w:rsidRDefault="00842CA0" w:rsidP="00842CA0">
            <w:pPr>
              <w:rPr>
                <w:b/>
              </w:rPr>
            </w:pPr>
            <w:r w:rsidRPr="00F418E9">
              <w:rPr>
                <w:b/>
              </w:rPr>
              <w:t>Подраздел</w:t>
            </w:r>
          </w:p>
        </w:tc>
        <w:tc>
          <w:tcPr>
            <w:tcW w:w="10950" w:type="dxa"/>
          </w:tcPr>
          <w:p w14:paraId="5A525990" w14:textId="77777777" w:rsidR="00842CA0" w:rsidRPr="0040766C" w:rsidRDefault="00842CA0" w:rsidP="00842CA0">
            <w:pPr>
              <w:rPr>
                <w:b/>
              </w:rPr>
            </w:pPr>
            <w:r w:rsidRPr="00693F2C">
              <w:rPr>
                <w:b/>
              </w:rPr>
              <w:t>Формирование личности ребенка</w:t>
            </w:r>
          </w:p>
        </w:tc>
      </w:tr>
      <w:tr w:rsidR="00842CA0" w:rsidRPr="001F6725" w14:paraId="5BF41732" w14:textId="77777777" w:rsidTr="00E74ADE">
        <w:trPr>
          <w:trHeight w:val="143"/>
        </w:trPr>
        <w:tc>
          <w:tcPr>
            <w:tcW w:w="3900" w:type="dxa"/>
          </w:tcPr>
          <w:p w14:paraId="34E2EBB0" w14:textId="77777777" w:rsidR="00842CA0" w:rsidRPr="00F418E9" w:rsidRDefault="00842CA0" w:rsidP="00842CA0">
            <w:pPr>
              <w:rPr>
                <w:b/>
              </w:rPr>
            </w:pPr>
            <w:r w:rsidRPr="00F418E9">
              <w:rPr>
                <w:b/>
              </w:rPr>
              <w:t>Интеграция в образовательные</w:t>
            </w:r>
          </w:p>
          <w:p w14:paraId="00789290" w14:textId="77777777" w:rsidR="00842CA0" w:rsidRPr="00F418E9" w:rsidRDefault="00842CA0" w:rsidP="00842CA0">
            <w:pPr>
              <w:rPr>
                <w:b/>
              </w:rPr>
            </w:pPr>
            <w:r w:rsidRPr="00F418E9">
              <w:rPr>
                <w:b/>
              </w:rPr>
              <w:t>области</w:t>
            </w:r>
          </w:p>
        </w:tc>
        <w:tc>
          <w:tcPr>
            <w:tcW w:w="10950" w:type="dxa"/>
          </w:tcPr>
          <w:p w14:paraId="2C9B46B3" w14:textId="77777777" w:rsidR="00842CA0" w:rsidRPr="001F6725" w:rsidRDefault="00842CA0" w:rsidP="00842CA0">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842CA0" w:rsidRPr="001F6725" w14:paraId="30C9A2EE" w14:textId="77777777" w:rsidTr="00E74ADE">
        <w:trPr>
          <w:trHeight w:val="143"/>
        </w:trPr>
        <w:tc>
          <w:tcPr>
            <w:tcW w:w="3900" w:type="dxa"/>
          </w:tcPr>
          <w:p w14:paraId="3E2ABA29" w14:textId="77777777" w:rsidR="00842CA0" w:rsidRPr="00F418E9" w:rsidRDefault="00842CA0" w:rsidP="00842CA0">
            <w:pPr>
              <w:rPr>
                <w:b/>
              </w:rPr>
            </w:pPr>
            <w:r w:rsidRPr="00F418E9">
              <w:rPr>
                <w:b/>
              </w:rPr>
              <w:t>Интеграция в детскую</w:t>
            </w:r>
          </w:p>
          <w:p w14:paraId="083482BA" w14:textId="77777777" w:rsidR="00842CA0" w:rsidRPr="00F418E9" w:rsidRDefault="00842CA0" w:rsidP="00842CA0">
            <w:pPr>
              <w:rPr>
                <w:b/>
              </w:rPr>
            </w:pPr>
            <w:r w:rsidRPr="00F418E9">
              <w:rPr>
                <w:b/>
              </w:rPr>
              <w:lastRenderedPageBreak/>
              <w:t>деятельность</w:t>
            </w:r>
          </w:p>
        </w:tc>
        <w:tc>
          <w:tcPr>
            <w:tcW w:w="10950" w:type="dxa"/>
          </w:tcPr>
          <w:p w14:paraId="6187C627" w14:textId="77777777" w:rsidR="00842CA0" w:rsidRPr="001F6725" w:rsidRDefault="00842CA0" w:rsidP="00842CA0">
            <w:r w:rsidRPr="0006332E">
              <w:lastRenderedPageBreak/>
              <w:t>Игровая, коммуникативная, п</w:t>
            </w:r>
            <w:r>
              <w:t xml:space="preserve">ознавательно-исследовательская, </w:t>
            </w:r>
            <w:r w:rsidRPr="0006332E">
              <w:t>восприятие художест</w:t>
            </w:r>
            <w:r>
              <w:t xml:space="preserve">венной </w:t>
            </w:r>
            <w:r>
              <w:lastRenderedPageBreak/>
              <w:t xml:space="preserve">литературы и фольклора,  </w:t>
            </w:r>
            <w:r w:rsidRPr="0006332E">
              <w:t>самообслуживани</w:t>
            </w:r>
            <w:r>
              <w:t xml:space="preserve">е и элементарный бытовой труд, </w:t>
            </w:r>
            <w:r w:rsidRPr="0006332E">
              <w:t>изобразительная,</w:t>
            </w:r>
            <w:r>
              <w:t xml:space="preserve"> </w:t>
            </w:r>
            <w:r w:rsidRPr="0006332E">
              <w:t>музыкальная</w:t>
            </w:r>
            <w:r>
              <w:t>.</w:t>
            </w:r>
          </w:p>
        </w:tc>
      </w:tr>
      <w:tr w:rsidR="00842CA0" w:rsidRPr="00342B38" w14:paraId="377CCA2E" w14:textId="77777777" w:rsidTr="00E74ADE">
        <w:trPr>
          <w:trHeight w:val="143"/>
        </w:trPr>
        <w:tc>
          <w:tcPr>
            <w:tcW w:w="14850" w:type="dxa"/>
            <w:gridSpan w:val="2"/>
          </w:tcPr>
          <w:p w14:paraId="427C595B" w14:textId="77777777" w:rsidR="00842CA0" w:rsidRPr="00342B38" w:rsidRDefault="00842CA0" w:rsidP="00842CA0">
            <w:pPr>
              <w:jc w:val="center"/>
              <w:rPr>
                <w:b/>
              </w:rPr>
            </w:pPr>
            <w:r w:rsidRPr="00342B38">
              <w:rPr>
                <w:b/>
              </w:rPr>
              <w:lastRenderedPageBreak/>
              <w:t>Возрастная специфика</w:t>
            </w:r>
          </w:p>
        </w:tc>
      </w:tr>
      <w:tr w:rsidR="00842CA0" w:rsidRPr="001F6725" w14:paraId="2A3A60E6" w14:textId="77777777" w:rsidTr="00E74ADE">
        <w:trPr>
          <w:trHeight w:val="2840"/>
        </w:trPr>
        <w:tc>
          <w:tcPr>
            <w:tcW w:w="3900" w:type="dxa"/>
          </w:tcPr>
          <w:p w14:paraId="4965238C" w14:textId="77777777" w:rsidR="00842CA0" w:rsidRPr="005161B6" w:rsidRDefault="00842CA0" w:rsidP="00842CA0">
            <w:pPr>
              <w:rPr>
                <w:b/>
              </w:rPr>
            </w:pPr>
            <w:r w:rsidRPr="005161B6">
              <w:rPr>
                <w:b/>
              </w:rPr>
              <w:t>4-5 лет.</w:t>
            </w:r>
          </w:p>
          <w:p w14:paraId="48118DB9" w14:textId="77777777" w:rsidR="00842CA0" w:rsidRPr="001F6725" w:rsidRDefault="00842CA0" w:rsidP="00842CA0"/>
        </w:tc>
        <w:tc>
          <w:tcPr>
            <w:tcW w:w="10950" w:type="dxa"/>
          </w:tcPr>
          <w:p w14:paraId="6476C035" w14:textId="77777777" w:rsidR="00842CA0" w:rsidRPr="00ED13AD" w:rsidRDefault="00842CA0" w:rsidP="00842CA0">
            <w:r w:rsidRPr="00ED13AD">
              <w:t>- способствовать формированию личности ребенка;</w:t>
            </w:r>
          </w:p>
          <w:p w14:paraId="3AB88E77" w14:textId="77777777" w:rsidR="00842CA0" w:rsidRPr="00ED13AD" w:rsidRDefault="00842CA0" w:rsidP="00842CA0">
            <w:r w:rsidRPr="00ED13AD">
              <w:t>-воспитывать самоуважение, чувство собственного достоинства;</w:t>
            </w:r>
          </w:p>
          <w:p w14:paraId="553E4392" w14:textId="77777777" w:rsidR="00842CA0" w:rsidRPr="00ED13AD" w:rsidRDefault="00842CA0" w:rsidP="00842CA0">
            <w:r w:rsidRPr="00ED13AD">
              <w:t>- продолжать воспитывать самостоятельность, цел</w:t>
            </w:r>
            <w:r>
              <w:t xml:space="preserve">енаправленность и саморегуляции </w:t>
            </w:r>
            <w:r w:rsidRPr="00ED13AD">
              <w:t>собственных действий;</w:t>
            </w:r>
          </w:p>
          <w:p w14:paraId="50B317CC" w14:textId="77777777" w:rsidR="00842CA0" w:rsidRPr="00ED13AD" w:rsidRDefault="00842CA0" w:rsidP="00842CA0">
            <w:r w:rsidRPr="00ED13AD">
              <w:t>- формировать первичные представления детей об их правах (на игру,</w:t>
            </w:r>
          </w:p>
          <w:p w14:paraId="01A4CC33" w14:textId="77777777" w:rsidR="00842CA0" w:rsidRPr="001F6725" w:rsidRDefault="00842CA0" w:rsidP="00842CA0">
            <w:r w:rsidRPr="00ED13AD">
              <w:t>доброжелательное отношение, новые знания и др.) и</w:t>
            </w:r>
            <w:r>
              <w:t xml:space="preserve"> обязанностях в группе детского </w:t>
            </w:r>
            <w:r w:rsidRPr="00ED13AD">
              <w:t>сада, дома, на улице (самостоятельно есть, одеваться, убирать игрушки и др.)</w:t>
            </w:r>
          </w:p>
        </w:tc>
      </w:tr>
    </w:tbl>
    <w:p w14:paraId="1CA41D04" w14:textId="77777777" w:rsidR="00CF70BB" w:rsidRDefault="00CF70BB" w:rsidP="00C25AB2">
      <w:pPr>
        <w:spacing w:after="0" w:line="240" w:lineRule="auto"/>
        <w:jc w:val="both"/>
        <w:rPr>
          <w:rFonts w:ascii="Times New Roman" w:hAnsi="Times New Roman" w:cs="Times New Roman"/>
          <w:b/>
          <w:sz w:val="28"/>
          <w:szCs w:val="28"/>
        </w:rPr>
      </w:pPr>
    </w:p>
    <w:bookmarkEnd w:id="456"/>
    <w:p w14:paraId="5EF9F00A"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Познавательное направление воспитания</w:t>
      </w:r>
    </w:p>
    <w:p w14:paraId="357AA010" w14:textId="77777777" w:rsidR="00CD2C53" w:rsidRPr="00CD2C53" w:rsidRDefault="00CD2C5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D2C53">
        <w:rPr>
          <w:rFonts w:ascii="Times New Roman" w:hAnsi="Times New Roman" w:cs="Times New Roman"/>
          <w:sz w:val="28"/>
          <w:szCs w:val="28"/>
        </w:rPr>
        <w:t>Ценность – </w:t>
      </w:r>
      <w:r w:rsidRPr="00CD2C53">
        <w:rPr>
          <w:rFonts w:ascii="Times New Roman" w:hAnsi="Times New Roman" w:cs="Times New Roman"/>
          <w:b/>
          <w:bCs/>
          <w:sz w:val="28"/>
          <w:szCs w:val="28"/>
        </w:rPr>
        <w:t>знания</w:t>
      </w:r>
      <w:r w:rsidRPr="00CD2C53">
        <w:rPr>
          <w:rFonts w:ascii="Times New Roman" w:hAnsi="Times New Roman" w:cs="Times New Roman"/>
          <w:sz w:val="28"/>
          <w:szCs w:val="28"/>
        </w:rPr>
        <w:t>. Цель познавательного направления воспитания – формирование ценности познания.</w:t>
      </w:r>
    </w:p>
    <w:p w14:paraId="3C5B61AD" w14:textId="77777777" w:rsidR="00CD2C53" w:rsidRPr="00CD2C53" w:rsidRDefault="00CD2C53" w:rsidP="00C25AB2">
      <w:pPr>
        <w:spacing w:after="0" w:line="240" w:lineRule="auto"/>
        <w:jc w:val="both"/>
        <w:rPr>
          <w:rFonts w:ascii="Times New Roman" w:hAnsi="Times New Roman" w:cs="Times New Roman"/>
          <w:sz w:val="28"/>
          <w:szCs w:val="28"/>
        </w:rPr>
      </w:pPr>
      <w:r w:rsidRPr="00CD2C53">
        <w:rPr>
          <w:rFonts w:ascii="Times New Roman" w:hAnsi="Times New Roman" w:cs="Times New Roman"/>
          <w:sz w:val="28"/>
          <w:szCs w:val="28"/>
        </w:rPr>
        <w:t>Значимым для воспитания ребенка является формирование целостной картины мира, в которой интегрировано ценностное, эмоционально окрашенное отношение к миру, людям, природе, деятельности человека.</w:t>
      </w:r>
    </w:p>
    <w:p w14:paraId="18BEF7DA" w14:textId="77777777" w:rsidR="00CD2C53" w:rsidRPr="00CD2C53" w:rsidRDefault="00CD2C53" w:rsidP="00C25AB2">
      <w:pPr>
        <w:spacing w:after="0" w:line="240" w:lineRule="auto"/>
        <w:jc w:val="both"/>
        <w:rPr>
          <w:rFonts w:ascii="Times New Roman" w:hAnsi="Times New Roman" w:cs="Times New Roman"/>
          <w:sz w:val="28"/>
          <w:szCs w:val="28"/>
        </w:rPr>
      </w:pPr>
      <w:r w:rsidRPr="00CD2C53">
        <w:rPr>
          <w:rFonts w:ascii="Times New Roman" w:hAnsi="Times New Roman" w:cs="Times New Roman"/>
          <w:sz w:val="28"/>
          <w:szCs w:val="28"/>
        </w:rPr>
        <w:t>Задачи познавательного направления воспитания:</w:t>
      </w:r>
    </w:p>
    <w:p w14:paraId="71371D0A" w14:textId="77777777" w:rsidR="00CD2C53" w:rsidRPr="00CD2C53" w:rsidRDefault="00CD2C53" w:rsidP="00C25AB2">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развитие любознательности, формирование опыта познавательной инициативы;</w:t>
      </w:r>
    </w:p>
    <w:p w14:paraId="6A620756" w14:textId="77777777" w:rsidR="00CD2C53" w:rsidRPr="00CD2C53" w:rsidRDefault="00CD2C53" w:rsidP="00C25AB2">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формирование ценностного отношения к взрослому как источнику знаний;</w:t>
      </w:r>
    </w:p>
    <w:p w14:paraId="4DC04E13" w14:textId="77777777" w:rsidR="00CD2C53" w:rsidRPr="00CD2C53" w:rsidRDefault="00CD2C53" w:rsidP="00C25AB2">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приобщение ребенка к культурным способам познания (книги, интернет-источники, дискуссии и др.).</w:t>
      </w:r>
    </w:p>
    <w:p w14:paraId="658014F4" w14:textId="77777777" w:rsidR="00CD2C53" w:rsidRPr="00CD2C53" w:rsidRDefault="00CD2C5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D2C53">
        <w:rPr>
          <w:rFonts w:ascii="Times New Roman" w:hAnsi="Times New Roman" w:cs="Times New Roman"/>
          <w:sz w:val="28"/>
          <w:szCs w:val="28"/>
        </w:rPr>
        <w:t>Направления деятельности воспитателя:</w:t>
      </w:r>
    </w:p>
    <w:p w14:paraId="7DB0BD9D" w14:textId="77777777" w:rsidR="00CD2C53" w:rsidRPr="00CD2C53" w:rsidRDefault="00CD2C53" w:rsidP="00C25AB2">
      <w:pPr>
        <w:tabs>
          <w:tab w:val="left" w:pos="993"/>
        </w:tabs>
        <w:suppressAutoHyphens/>
        <w:spacing w:after="0" w:line="240" w:lineRule="auto"/>
        <w:jc w:val="both"/>
        <w:rPr>
          <w:rFonts w:ascii="Times New Roman" w:hAnsi="Times New Roman" w:cs="Times New Roman"/>
          <w:sz w:val="28"/>
          <w:szCs w:val="28"/>
        </w:rPr>
      </w:pPr>
      <w:r w:rsidRPr="00CD2C53">
        <w:rPr>
          <w:rFonts w:ascii="Times New Roman" w:hAnsi="Times New Roman" w:cs="Times New Roman"/>
          <w:sz w:val="28"/>
          <w:szCs w:val="28"/>
        </w:rPr>
        <w:t>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14:paraId="00671C3C" w14:textId="77777777" w:rsidR="00CD2C53" w:rsidRPr="00CD2C53" w:rsidRDefault="00CD2C53" w:rsidP="00C25AB2">
      <w:pPr>
        <w:tabs>
          <w:tab w:val="left" w:pos="993"/>
        </w:tabs>
        <w:suppressAutoHyphens/>
        <w:spacing w:after="0" w:line="240" w:lineRule="auto"/>
        <w:jc w:val="both"/>
        <w:rPr>
          <w:rFonts w:ascii="Times New Roman" w:hAnsi="Times New Roman" w:cs="Times New Roman"/>
          <w:sz w:val="28"/>
          <w:szCs w:val="28"/>
        </w:rPr>
      </w:pPr>
      <w:r w:rsidRPr="00CD2C53">
        <w:rPr>
          <w:rFonts w:ascii="Times New Roman" w:hAnsi="Times New Roman" w:cs="Times New Roman"/>
          <w:sz w:val="28"/>
          <w:szCs w:val="28"/>
        </w:rPr>
        <w:t>организация конструкторской и продуктивной твор</w:t>
      </w:r>
      <w:r>
        <w:rPr>
          <w:rFonts w:ascii="Times New Roman" w:hAnsi="Times New Roman" w:cs="Times New Roman"/>
          <w:sz w:val="28"/>
          <w:szCs w:val="28"/>
        </w:rPr>
        <w:t xml:space="preserve">ческой деятельности, проектной </w:t>
      </w:r>
      <w:r w:rsidRPr="00CD2C53">
        <w:rPr>
          <w:rFonts w:ascii="Times New Roman" w:hAnsi="Times New Roman" w:cs="Times New Roman"/>
          <w:sz w:val="28"/>
          <w:szCs w:val="28"/>
        </w:rPr>
        <w:t>и исследовательской деятельности детей совместно со взрослыми;</w:t>
      </w:r>
    </w:p>
    <w:p w14:paraId="0EB2E85E" w14:textId="77777777" w:rsidR="00CD2C53" w:rsidRDefault="00CD2C53" w:rsidP="00C25AB2">
      <w:pPr>
        <w:tabs>
          <w:tab w:val="left" w:pos="993"/>
        </w:tabs>
        <w:suppressAutoHyphens/>
        <w:spacing w:after="0" w:line="240" w:lineRule="auto"/>
        <w:jc w:val="both"/>
        <w:rPr>
          <w:rFonts w:ascii="Times New Roman" w:hAnsi="Times New Roman" w:cs="Times New Roman"/>
          <w:sz w:val="28"/>
          <w:szCs w:val="28"/>
        </w:rPr>
      </w:pPr>
      <w:r w:rsidRPr="00CD2C53">
        <w:rPr>
          <w:rFonts w:ascii="Times New Roman" w:hAnsi="Times New Roman" w:cs="Times New Roman"/>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14:paraId="1341BC10" w14:textId="77777777" w:rsidR="003845BD" w:rsidRPr="00CD2C53" w:rsidRDefault="003845BD" w:rsidP="00C25AB2">
      <w:pPr>
        <w:tabs>
          <w:tab w:val="left" w:pos="993"/>
        </w:tabs>
        <w:suppressAutoHyphens/>
        <w:spacing w:after="0" w:line="240" w:lineRule="auto"/>
        <w:jc w:val="both"/>
        <w:rPr>
          <w:rFonts w:ascii="Times New Roman" w:hAnsi="Times New Roman" w:cs="Times New Roman"/>
          <w:sz w:val="28"/>
          <w:szCs w:val="28"/>
        </w:rPr>
      </w:pPr>
    </w:p>
    <w:p w14:paraId="008904F8" w14:textId="77777777" w:rsidR="00CD2C53" w:rsidRPr="00CD2C53" w:rsidRDefault="00CD2C53" w:rsidP="00C25AB2">
      <w:pPr>
        <w:tabs>
          <w:tab w:val="left" w:pos="993"/>
        </w:tabs>
        <w:suppressAutoHyphens/>
        <w:spacing w:after="0" w:line="240" w:lineRule="auto"/>
        <w:jc w:val="both"/>
        <w:rPr>
          <w:rFonts w:ascii="Times New Roman" w:hAnsi="Times New Roman" w:cs="Times New Roman"/>
          <w:sz w:val="28"/>
          <w:szCs w:val="28"/>
        </w:rPr>
      </w:pPr>
    </w:p>
    <w:p w14:paraId="23903D06" w14:textId="77777777" w:rsidR="00CD2C53" w:rsidRPr="00CD2C53" w:rsidRDefault="00CD2C53" w:rsidP="00C25AB2">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lastRenderedPageBreak/>
        <w:t>Содержание воспитательной деятельности</w:t>
      </w:r>
    </w:p>
    <w:p w14:paraId="6F81CB2D" w14:textId="77777777" w:rsidR="00CD2C53" w:rsidRPr="00CD2C53" w:rsidRDefault="00CD2C53" w:rsidP="00C25AB2">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по познавательному направлению воспитания</w:t>
      </w:r>
    </w:p>
    <w:p w14:paraId="615C7D79" w14:textId="77777777" w:rsidR="00CD2C53" w:rsidRPr="00CD2C53" w:rsidRDefault="00CD2C53" w:rsidP="00C25AB2">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в интеграции с содержанием образовательных областей</w:t>
      </w:r>
    </w:p>
    <w:p w14:paraId="34467C2D" w14:textId="77777777" w:rsidR="00CD2C53" w:rsidRDefault="00CD2C53" w:rsidP="00C25AB2">
      <w:pPr>
        <w:spacing w:after="0" w:line="240" w:lineRule="auto"/>
        <w:rPr>
          <w:b/>
          <w:sz w:val="28"/>
          <w:szCs w:val="28"/>
        </w:rPr>
      </w:pPr>
    </w:p>
    <w:tbl>
      <w:tblPr>
        <w:tblStyle w:val="a4"/>
        <w:tblW w:w="14850" w:type="dxa"/>
        <w:tblLook w:val="04A0" w:firstRow="1" w:lastRow="0" w:firstColumn="1" w:lastColumn="0" w:noHBand="0" w:noVBand="1"/>
      </w:tblPr>
      <w:tblGrid>
        <w:gridCol w:w="3900"/>
        <w:gridCol w:w="10950"/>
      </w:tblGrid>
      <w:tr w:rsidR="00CD2C53" w:rsidRPr="00F418E9" w14:paraId="53E1285F" w14:textId="77777777" w:rsidTr="00E74ADE">
        <w:trPr>
          <w:trHeight w:val="144"/>
        </w:trPr>
        <w:tc>
          <w:tcPr>
            <w:tcW w:w="3900" w:type="dxa"/>
          </w:tcPr>
          <w:p w14:paraId="0F168F6F" w14:textId="77777777" w:rsidR="00CD2C53" w:rsidRPr="00F418E9" w:rsidRDefault="00CD2C53" w:rsidP="00C25AB2">
            <w:pPr>
              <w:jc w:val="center"/>
              <w:rPr>
                <w:b/>
              </w:rPr>
            </w:pPr>
            <w:r w:rsidRPr="00F418E9">
              <w:rPr>
                <w:b/>
              </w:rPr>
              <w:t>Направление</w:t>
            </w:r>
          </w:p>
        </w:tc>
        <w:tc>
          <w:tcPr>
            <w:tcW w:w="10950" w:type="dxa"/>
          </w:tcPr>
          <w:p w14:paraId="6F895AEE" w14:textId="77777777" w:rsidR="00CD2C53" w:rsidRPr="00942E9D" w:rsidRDefault="00CD2C53" w:rsidP="00C25AB2">
            <w:pPr>
              <w:jc w:val="center"/>
              <w:rPr>
                <w:b/>
              </w:rPr>
            </w:pPr>
            <w:r w:rsidRPr="00942E9D">
              <w:rPr>
                <w:b/>
              </w:rPr>
              <w:t>Познавательное направление воспитания</w:t>
            </w:r>
          </w:p>
          <w:p w14:paraId="037252DA" w14:textId="77777777" w:rsidR="00CD2C53" w:rsidRPr="00F418E9" w:rsidRDefault="00CD2C53" w:rsidP="00C25AB2">
            <w:pPr>
              <w:jc w:val="center"/>
              <w:rPr>
                <w:b/>
              </w:rPr>
            </w:pPr>
            <w:r w:rsidRPr="00942E9D">
              <w:rPr>
                <w:b/>
              </w:rPr>
              <w:t>Формирование ценности познания</w:t>
            </w:r>
          </w:p>
        </w:tc>
      </w:tr>
      <w:tr w:rsidR="00CD2C53" w:rsidRPr="00F418E9" w14:paraId="23833984" w14:textId="77777777" w:rsidTr="00E74ADE">
        <w:trPr>
          <w:trHeight w:val="144"/>
        </w:trPr>
        <w:tc>
          <w:tcPr>
            <w:tcW w:w="3900" w:type="dxa"/>
          </w:tcPr>
          <w:p w14:paraId="7FD6A0AC" w14:textId="77777777" w:rsidR="00CD2C53" w:rsidRPr="00F418E9" w:rsidRDefault="00CD2C53" w:rsidP="00C25AB2">
            <w:pPr>
              <w:rPr>
                <w:b/>
              </w:rPr>
            </w:pPr>
            <w:r w:rsidRPr="00F418E9">
              <w:rPr>
                <w:b/>
              </w:rPr>
              <w:t>Подраздел</w:t>
            </w:r>
          </w:p>
        </w:tc>
        <w:tc>
          <w:tcPr>
            <w:tcW w:w="10950" w:type="dxa"/>
          </w:tcPr>
          <w:p w14:paraId="67DED05B" w14:textId="77777777" w:rsidR="00CD2C53" w:rsidRPr="00942E9D" w:rsidRDefault="00CD2C53" w:rsidP="00C25AB2">
            <w:pPr>
              <w:rPr>
                <w:b/>
              </w:rPr>
            </w:pPr>
            <w:r w:rsidRPr="00942E9D">
              <w:rPr>
                <w:b/>
              </w:rPr>
              <w:t>П</w:t>
            </w:r>
            <w:r>
              <w:rPr>
                <w:b/>
              </w:rPr>
              <w:t xml:space="preserve">ервичные представления о сферах </w:t>
            </w:r>
            <w:r w:rsidRPr="00942E9D">
              <w:rPr>
                <w:b/>
              </w:rPr>
              <w:t>человеческой деятельности</w:t>
            </w:r>
          </w:p>
          <w:p w14:paraId="69EC2639" w14:textId="77777777" w:rsidR="00CD2C53" w:rsidRPr="00F418E9" w:rsidRDefault="00CD2C53" w:rsidP="00C25AB2">
            <w:pPr>
              <w:rPr>
                <w:b/>
              </w:rPr>
            </w:pPr>
            <w:r w:rsidRPr="00942E9D">
              <w:rPr>
                <w:b/>
              </w:rPr>
              <w:t>(знакомство с профессиями).</w:t>
            </w:r>
          </w:p>
        </w:tc>
      </w:tr>
      <w:tr w:rsidR="00CD2C53" w:rsidRPr="001F6725" w14:paraId="27CBB2D9" w14:textId="77777777" w:rsidTr="00E74ADE">
        <w:trPr>
          <w:trHeight w:val="144"/>
        </w:trPr>
        <w:tc>
          <w:tcPr>
            <w:tcW w:w="3900" w:type="dxa"/>
          </w:tcPr>
          <w:p w14:paraId="7C424A80" w14:textId="77777777" w:rsidR="00CD2C53" w:rsidRPr="00F418E9" w:rsidRDefault="00CD2C53" w:rsidP="00C25AB2">
            <w:pPr>
              <w:rPr>
                <w:b/>
              </w:rPr>
            </w:pPr>
            <w:r w:rsidRPr="00F418E9">
              <w:rPr>
                <w:b/>
              </w:rPr>
              <w:t>Интеграция в образовательные</w:t>
            </w:r>
          </w:p>
          <w:p w14:paraId="163110A1" w14:textId="77777777" w:rsidR="00CD2C53" w:rsidRPr="00F418E9" w:rsidRDefault="00CD2C53" w:rsidP="00C25AB2">
            <w:pPr>
              <w:rPr>
                <w:b/>
              </w:rPr>
            </w:pPr>
            <w:r w:rsidRPr="00F418E9">
              <w:rPr>
                <w:b/>
              </w:rPr>
              <w:t>области</w:t>
            </w:r>
          </w:p>
        </w:tc>
        <w:tc>
          <w:tcPr>
            <w:tcW w:w="10950" w:type="dxa"/>
          </w:tcPr>
          <w:p w14:paraId="7357BB57" w14:textId="77777777" w:rsidR="00CD2C53" w:rsidRPr="001F6725" w:rsidRDefault="00CD2C53" w:rsidP="00C25AB2">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p>
          <w:p w14:paraId="07BAE40E" w14:textId="77777777" w:rsidR="00CD2C53" w:rsidRPr="001F6725" w:rsidRDefault="00CD2C53" w:rsidP="00C25AB2">
            <w:r w:rsidRPr="001F6725">
              <w:t>физическое развитие.</w:t>
            </w:r>
          </w:p>
        </w:tc>
      </w:tr>
      <w:tr w:rsidR="00CD2C53" w:rsidRPr="001F6725" w14:paraId="72211F90" w14:textId="77777777" w:rsidTr="00E74ADE">
        <w:trPr>
          <w:trHeight w:val="144"/>
        </w:trPr>
        <w:tc>
          <w:tcPr>
            <w:tcW w:w="3900" w:type="dxa"/>
          </w:tcPr>
          <w:p w14:paraId="4C98E66E" w14:textId="77777777" w:rsidR="00CD2C53" w:rsidRPr="00F418E9" w:rsidRDefault="00CD2C53" w:rsidP="00C25AB2">
            <w:pPr>
              <w:rPr>
                <w:b/>
              </w:rPr>
            </w:pPr>
            <w:r w:rsidRPr="00F418E9">
              <w:rPr>
                <w:b/>
              </w:rPr>
              <w:t>Интеграция в детскую</w:t>
            </w:r>
          </w:p>
          <w:p w14:paraId="20CCDB43" w14:textId="77777777" w:rsidR="00CD2C53" w:rsidRPr="00F418E9" w:rsidRDefault="00CD2C53" w:rsidP="00C25AB2">
            <w:pPr>
              <w:rPr>
                <w:b/>
              </w:rPr>
            </w:pPr>
            <w:r w:rsidRPr="00F418E9">
              <w:rPr>
                <w:b/>
              </w:rPr>
              <w:t>деятельность</w:t>
            </w:r>
          </w:p>
        </w:tc>
        <w:tc>
          <w:tcPr>
            <w:tcW w:w="10950" w:type="dxa"/>
          </w:tcPr>
          <w:p w14:paraId="6E044FE3" w14:textId="77777777" w:rsidR="00CD2C53" w:rsidRPr="005024B2" w:rsidRDefault="00CD2C53" w:rsidP="00C25AB2">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14:paraId="36799A4C" w14:textId="77777777" w:rsidR="00CD2C53" w:rsidRPr="001F6725" w:rsidRDefault="00CD2C53" w:rsidP="00C25AB2">
            <w:r w:rsidRPr="005024B2">
              <w:t>музыкальная, двигательная</w:t>
            </w:r>
            <w:r>
              <w:t>.</w:t>
            </w:r>
          </w:p>
        </w:tc>
      </w:tr>
      <w:tr w:rsidR="00CD2C53" w:rsidRPr="00F418E9" w14:paraId="4568047F" w14:textId="77777777" w:rsidTr="00E74ADE">
        <w:trPr>
          <w:trHeight w:val="144"/>
        </w:trPr>
        <w:tc>
          <w:tcPr>
            <w:tcW w:w="14850" w:type="dxa"/>
            <w:gridSpan w:val="2"/>
          </w:tcPr>
          <w:p w14:paraId="7BC4BBDD" w14:textId="77777777" w:rsidR="00CD2C53" w:rsidRPr="00F418E9" w:rsidRDefault="00CD2C53" w:rsidP="00C25AB2">
            <w:pPr>
              <w:jc w:val="center"/>
              <w:rPr>
                <w:b/>
              </w:rPr>
            </w:pPr>
            <w:r w:rsidRPr="00F418E9">
              <w:rPr>
                <w:b/>
              </w:rPr>
              <w:t>Возрастная специфика</w:t>
            </w:r>
          </w:p>
        </w:tc>
      </w:tr>
      <w:tr w:rsidR="00842CA0" w:rsidRPr="001F6725" w14:paraId="20D583B8" w14:textId="77777777" w:rsidTr="00E74ADE">
        <w:trPr>
          <w:trHeight w:val="1772"/>
        </w:trPr>
        <w:tc>
          <w:tcPr>
            <w:tcW w:w="3900" w:type="dxa"/>
          </w:tcPr>
          <w:p w14:paraId="428155AD" w14:textId="77777777" w:rsidR="00842CA0" w:rsidRPr="005161B6" w:rsidRDefault="00842CA0" w:rsidP="00842CA0">
            <w:pPr>
              <w:rPr>
                <w:b/>
              </w:rPr>
            </w:pPr>
            <w:r w:rsidRPr="005161B6">
              <w:rPr>
                <w:b/>
              </w:rPr>
              <w:t>4-5 лет.</w:t>
            </w:r>
          </w:p>
          <w:p w14:paraId="76C0AA02" w14:textId="77777777" w:rsidR="00842CA0" w:rsidRPr="001F6725" w:rsidRDefault="00842CA0" w:rsidP="00842CA0"/>
        </w:tc>
        <w:tc>
          <w:tcPr>
            <w:tcW w:w="10950" w:type="dxa"/>
          </w:tcPr>
          <w:p w14:paraId="5846F899" w14:textId="77777777" w:rsidR="00842CA0" w:rsidRPr="004D07E9" w:rsidRDefault="00842CA0" w:rsidP="00842CA0">
            <w:r w:rsidRPr="004D07E9">
              <w:t>- дать элементарные представления о жизни и особеннос</w:t>
            </w:r>
            <w:r>
              <w:t xml:space="preserve">тях труда в городе и в сельской </w:t>
            </w:r>
            <w:r w:rsidRPr="004D07E9">
              <w:t>местности</w:t>
            </w:r>
            <w:r>
              <w:t xml:space="preserve"> </w:t>
            </w:r>
            <w:r w:rsidRPr="004D07E9">
              <w:t>(с опорой на опыт детей);</w:t>
            </w:r>
          </w:p>
          <w:p w14:paraId="35BBF8BF" w14:textId="77777777" w:rsidR="00842CA0" w:rsidRPr="004D07E9" w:rsidRDefault="00842CA0" w:rsidP="00842CA0">
            <w:r w:rsidRPr="004D07E9">
              <w:t>-продолжать знакомить с различными профессия</w:t>
            </w:r>
            <w:r>
              <w:t xml:space="preserve">ми (шофер, почтальон, продавец, </w:t>
            </w:r>
            <w:r w:rsidRPr="004D07E9">
              <w:t>врач и т. д.);</w:t>
            </w:r>
          </w:p>
          <w:p w14:paraId="07429833" w14:textId="77777777" w:rsidR="00842CA0" w:rsidRPr="001F6725" w:rsidRDefault="00842CA0" w:rsidP="00842CA0">
            <w:r w:rsidRPr="004D07E9">
              <w:t>-расширять и обогащать представления о тру</w:t>
            </w:r>
            <w:r>
              <w:t xml:space="preserve">довых действиях, орудиях труда, </w:t>
            </w:r>
            <w:r w:rsidRPr="004D07E9">
              <w:t>результатах труда.</w:t>
            </w:r>
          </w:p>
        </w:tc>
      </w:tr>
      <w:tr w:rsidR="00842CA0" w:rsidRPr="001F6725" w14:paraId="19768498" w14:textId="77777777" w:rsidTr="00E74ADE">
        <w:trPr>
          <w:trHeight w:val="268"/>
        </w:trPr>
        <w:tc>
          <w:tcPr>
            <w:tcW w:w="14850" w:type="dxa"/>
            <w:gridSpan w:val="2"/>
          </w:tcPr>
          <w:p w14:paraId="3A2ADD3F" w14:textId="77777777" w:rsidR="00842CA0" w:rsidRPr="001F6725" w:rsidRDefault="00842CA0" w:rsidP="00842CA0"/>
        </w:tc>
      </w:tr>
      <w:tr w:rsidR="00842CA0" w:rsidRPr="00F22C12" w14:paraId="58FE2559" w14:textId="77777777" w:rsidTr="00E74ADE">
        <w:trPr>
          <w:trHeight w:val="550"/>
        </w:trPr>
        <w:tc>
          <w:tcPr>
            <w:tcW w:w="3900" w:type="dxa"/>
          </w:tcPr>
          <w:p w14:paraId="72C9725D" w14:textId="77777777" w:rsidR="00842CA0" w:rsidRPr="00F418E9" w:rsidRDefault="00842CA0" w:rsidP="00842CA0">
            <w:pPr>
              <w:rPr>
                <w:b/>
              </w:rPr>
            </w:pPr>
            <w:r w:rsidRPr="00F418E9">
              <w:rPr>
                <w:b/>
              </w:rPr>
              <w:t>Подраздел</w:t>
            </w:r>
          </w:p>
        </w:tc>
        <w:tc>
          <w:tcPr>
            <w:tcW w:w="10950" w:type="dxa"/>
          </w:tcPr>
          <w:p w14:paraId="35354E00" w14:textId="77777777" w:rsidR="00842CA0" w:rsidRPr="00F22C12" w:rsidRDefault="00842CA0" w:rsidP="00842CA0">
            <w:pPr>
              <w:rPr>
                <w:b/>
              </w:rPr>
            </w:pPr>
            <w:r w:rsidRPr="00D01539">
              <w:rPr>
                <w:b/>
              </w:rPr>
              <w:t>Формирование основ экологического сознания.</w:t>
            </w:r>
          </w:p>
        </w:tc>
      </w:tr>
      <w:tr w:rsidR="00842CA0" w:rsidRPr="001F6725" w14:paraId="6F058C25" w14:textId="77777777" w:rsidTr="00E74ADE">
        <w:trPr>
          <w:trHeight w:val="1099"/>
        </w:trPr>
        <w:tc>
          <w:tcPr>
            <w:tcW w:w="3900" w:type="dxa"/>
          </w:tcPr>
          <w:p w14:paraId="28EBAEE2" w14:textId="77777777" w:rsidR="00842CA0" w:rsidRPr="00F418E9" w:rsidRDefault="00842CA0" w:rsidP="00842CA0">
            <w:pPr>
              <w:rPr>
                <w:b/>
              </w:rPr>
            </w:pPr>
            <w:r w:rsidRPr="00F418E9">
              <w:rPr>
                <w:b/>
              </w:rPr>
              <w:t>Интеграция в образовательные</w:t>
            </w:r>
          </w:p>
          <w:p w14:paraId="74A0EEFD" w14:textId="77777777" w:rsidR="00842CA0" w:rsidRPr="00F418E9" w:rsidRDefault="00842CA0" w:rsidP="00842CA0">
            <w:pPr>
              <w:rPr>
                <w:b/>
              </w:rPr>
            </w:pPr>
            <w:r w:rsidRPr="00F418E9">
              <w:rPr>
                <w:b/>
              </w:rPr>
              <w:t>области</w:t>
            </w:r>
          </w:p>
        </w:tc>
        <w:tc>
          <w:tcPr>
            <w:tcW w:w="10950" w:type="dxa"/>
          </w:tcPr>
          <w:p w14:paraId="5CFD4669" w14:textId="77777777" w:rsidR="00842CA0" w:rsidRPr="00F22C12" w:rsidRDefault="00842CA0" w:rsidP="00842CA0">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14:paraId="7B831690" w14:textId="77777777" w:rsidR="00842CA0" w:rsidRPr="001F6725" w:rsidRDefault="00842CA0" w:rsidP="00842CA0">
            <w:r w:rsidRPr="00F22C12">
              <w:t>физическое развитие.</w:t>
            </w:r>
          </w:p>
        </w:tc>
      </w:tr>
      <w:tr w:rsidR="00842CA0" w:rsidRPr="001F6725" w14:paraId="35CB9065" w14:textId="77777777" w:rsidTr="00E74ADE">
        <w:trPr>
          <w:trHeight w:val="1112"/>
        </w:trPr>
        <w:tc>
          <w:tcPr>
            <w:tcW w:w="3900" w:type="dxa"/>
          </w:tcPr>
          <w:p w14:paraId="42DE4EC5" w14:textId="77777777" w:rsidR="00842CA0" w:rsidRPr="00F418E9" w:rsidRDefault="00842CA0" w:rsidP="00842CA0">
            <w:pPr>
              <w:rPr>
                <w:b/>
              </w:rPr>
            </w:pPr>
            <w:r w:rsidRPr="00F418E9">
              <w:rPr>
                <w:b/>
              </w:rPr>
              <w:t>Интеграция в детскую</w:t>
            </w:r>
          </w:p>
          <w:p w14:paraId="6580A19F" w14:textId="77777777" w:rsidR="00842CA0" w:rsidRPr="00F418E9" w:rsidRDefault="00842CA0" w:rsidP="00842CA0">
            <w:pPr>
              <w:rPr>
                <w:b/>
              </w:rPr>
            </w:pPr>
            <w:r w:rsidRPr="00F418E9">
              <w:rPr>
                <w:b/>
              </w:rPr>
              <w:t>деятельность</w:t>
            </w:r>
          </w:p>
        </w:tc>
        <w:tc>
          <w:tcPr>
            <w:tcW w:w="10950" w:type="dxa"/>
          </w:tcPr>
          <w:p w14:paraId="12C54A99" w14:textId="77777777" w:rsidR="00842CA0" w:rsidRPr="001F6725" w:rsidRDefault="00842CA0" w:rsidP="00842CA0">
            <w:r w:rsidRPr="00DE3431">
              <w:t>Игровая, коммуникати</w:t>
            </w:r>
            <w:r>
              <w:t xml:space="preserve">вная, восприятие художественной </w:t>
            </w:r>
            <w:r w:rsidRPr="00DE3431">
              <w:t>литературы и фольклора, д</w:t>
            </w:r>
            <w:r>
              <w:t xml:space="preserve">вигательная, самообслуживание и </w:t>
            </w:r>
            <w:r w:rsidRPr="00DE3431">
              <w:t>элементы бытового труда</w:t>
            </w:r>
          </w:p>
        </w:tc>
      </w:tr>
      <w:tr w:rsidR="00842CA0" w:rsidRPr="001F6725" w14:paraId="12872731" w14:textId="77777777" w:rsidTr="00E74ADE">
        <w:trPr>
          <w:trHeight w:val="281"/>
        </w:trPr>
        <w:tc>
          <w:tcPr>
            <w:tcW w:w="14850" w:type="dxa"/>
            <w:gridSpan w:val="2"/>
          </w:tcPr>
          <w:p w14:paraId="5D6F5119" w14:textId="77777777" w:rsidR="00842CA0" w:rsidRPr="001F6725" w:rsidRDefault="00842CA0" w:rsidP="00842CA0">
            <w:r>
              <w:rPr>
                <w:b/>
              </w:rPr>
              <w:t xml:space="preserve">                                              </w:t>
            </w:r>
            <w:r w:rsidRPr="00F418E9">
              <w:rPr>
                <w:b/>
              </w:rPr>
              <w:t>Возрастная специфика</w:t>
            </w:r>
          </w:p>
        </w:tc>
      </w:tr>
      <w:tr w:rsidR="00842CA0" w:rsidRPr="001F6725" w14:paraId="4B6BA0DF" w14:textId="77777777" w:rsidTr="00E74ADE">
        <w:trPr>
          <w:trHeight w:val="1137"/>
        </w:trPr>
        <w:tc>
          <w:tcPr>
            <w:tcW w:w="3900" w:type="dxa"/>
          </w:tcPr>
          <w:p w14:paraId="65F746FC" w14:textId="77777777" w:rsidR="00842CA0" w:rsidRPr="005161B6" w:rsidRDefault="00842CA0" w:rsidP="00842CA0">
            <w:pPr>
              <w:rPr>
                <w:b/>
              </w:rPr>
            </w:pPr>
            <w:r w:rsidRPr="005161B6">
              <w:rPr>
                <w:b/>
              </w:rPr>
              <w:lastRenderedPageBreak/>
              <w:t>4-5 лет.</w:t>
            </w:r>
          </w:p>
          <w:p w14:paraId="5A6B16A0" w14:textId="77777777" w:rsidR="00842CA0" w:rsidRPr="001F6725" w:rsidRDefault="00842CA0" w:rsidP="00842CA0"/>
        </w:tc>
        <w:tc>
          <w:tcPr>
            <w:tcW w:w="10950" w:type="dxa"/>
          </w:tcPr>
          <w:p w14:paraId="594FD33D" w14:textId="77777777" w:rsidR="00842CA0" w:rsidRPr="00503660" w:rsidRDefault="00842CA0" w:rsidP="00E74ADE">
            <w:pPr>
              <w:jc w:val="left"/>
            </w:pPr>
            <w:r w:rsidRPr="00503660">
              <w:t>-формировать эстетическое отношение к миру природы;</w:t>
            </w:r>
          </w:p>
          <w:p w14:paraId="6667A034" w14:textId="77777777" w:rsidR="00842CA0" w:rsidRPr="00503660" w:rsidRDefault="00842CA0" w:rsidP="00E74ADE">
            <w:pPr>
              <w:jc w:val="left"/>
            </w:pPr>
            <w:r w:rsidRPr="00503660">
              <w:t>-воспитывать любовь к природе, желание беречь ее;</w:t>
            </w:r>
          </w:p>
          <w:p w14:paraId="3079CAF3" w14:textId="77777777" w:rsidR="00842CA0" w:rsidRPr="001F6725" w:rsidRDefault="00842CA0" w:rsidP="00E74ADE">
            <w:pPr>
              <w:jc w:val="left"/>
            </w:pPr>
            <w:r w:rsidRPr="00503660">
              <w:t>-формировать элементарные экологические пред</w:t>
            </w:r>
            <w:r>
              <w:t xml:space="preserve">ставления; учить детей замечать </w:t>
            </w:r>
            <w:r w:rsidRPr="00503660">
              <w:t>сезонные изменения в природе.</w:t>
            </w:r>
          </w:p>
        </w:tc>
      </w:tr>
    </w:tbl>
    <w:p w14:paraId="7B07679F" w14:textId="77777777" w:rsidR="00CF5C69" w:rsidRDefault="00CF5C69" w:rsidP="00C25AB2">
      <w:pPr>
        <w:spacing w:after="0" w:line="240" w:lineRule="auto"/>
        <w:jc w:val="both"/>
        <w:rPr>
          <w:rFonts w:ascii="Times New Roman" w:hAnsi="Times New Roman" w:cs="Times New Roman"/>
          <w:b/>
          <w:sz w:val="28"/>
          <w:szCs w:val="28"/>
        </w:rPr>
      </w:pPr>
    </w:p>
    <w:p w14:paraId="661F2C15"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Физическое и оздоровительное направление воспитания</w:t>
      </w:r>
    </w:p>
    <w:p w14:paraId="54EAFC11" w14:textId="77777777" w:rsidR="0044722F" w:rsidRPr="0044722F" w:rsidRDefault="0044722F"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Ценность – </w:t>
      </w:r>
      <w:r w:rsidRPr="0044722F">
        <w:rPr>
          <w:rFonts w:ascii="Times New Roman" w:hAnsi="Times New Roman" w:cs="Times New Roman"/>
          <w:b/>
          <w:bCs/>
          <w:sz w:val="28"/>
          <w:szCs w:val="28"/>
        </w:rPr>
        <w:t>здоровье. </w:t>
      </w:r>
      <w:r w:rsidRPr="0044722F">
        <w:rPr>
          <w:rFonts w:ascii="Times New Roman" w:hAnsi="Times New Roman" w:cs="Times New Roman"/>
          <w:sz w:val="28"/>
          <w:szCs w:val="28"/>
        </w:rPr>
        <w:t>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p w14:paraId="55D4FB3B" w14:textId="77777777" w:rsidR="0044722F" w:rsidRPr="0044722F" w:rsidRDefault="0044722F"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Задачи по формированию здорового образа жизни:</w:t>
      </w:r>
    </w:p>
    <w:p w14:paraId="66B6E537"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обеспечение построения образовательного процесса физического воспитания детей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14:paraId="11846692"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 xml:space="preserve">закаливание, повышение сопротивляемости к воздействию условий внешней среды; </w:t>
      </w:r>
    </w:p>
    <w:p w14:paraId="1F5F9E9F"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укрепление опорно-двигательного аппарата; развитие двигательных способностей, обучение двигательным навыкам и умениям;</w:t>
      </w:r>
    </w:p>
    <w:p w14:paraId="3254FA5A"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формирование элементарных представлений в области физической культуры, здоровья и безопасного образа жизни;</w:t>
      </w:r>
    </w:p>
    <w:p w14:paraId="01151834"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организация сна, здорового питания, выстраивание правильного режима дня;</w:t>
      </w:r>
    </w:p>
    <w:p w14:paraId="214E3DA3"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воспитание экологической культуры, обучение безопасности жизнедеятельности.</w:t>
      </w:r>
    </w:p>
    <w:p w14:paraId="519F5947" w14:textId="77777777" w:rsidR="0044722F" w:rsidRPr="0044722F" w:rsidRDefault="0044722F"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Направления деятельности воспитателя:</w:t>
      </w:r>
    </w:p>
    <w:p w14:paraId="6930CD92"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организация подвижных, спортивных игр, в том числе традиционных народных игр, дворовых игр на территории детского сада;</w:t>
      </w:r>
    </w:p>
    <w:p w14:paraId="104B5B38"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создание детско-взрослых проектов по здоровому образу жизни;</w:t>
      </w:r>
    </w:p>
    <w:p w14:paraId="35F72C84"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введение оздоровительных традиций в ДОО.</w:t>
      </w:r>
    </w:p>
    <w:p w14:paraId="66738E21" w14:textId="77777777" w:rsidR="0044722F" w:rsidRPr="0044722F" w:rsidRDefault="0044722F"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 xml:space="preserve">Формирование у дошкольников </w:t>
      </w:r>
      <w:r w:rsidRPr="0044722F">
        <w:rPr>
          <w:rFonts w:ascii="Times New Roman" w:hAnsi="Times New Roman" w:cs="Times New Roman"/>
          <w:b/>
          <w:bCs/>
          <w:i/>
          <w:sz w:val="28"/>
          <w:szCs w:val="28"/>
        </w:rPr>
        <w:t>культурно-гигиенических навыков</w:t>
      </w:r>
      <w:r w:rsidRPr="0044722F">
        <w:rPr>
          <w:rFonts w:ascii="Times New Roman" w:hAnsi="Times New Roman" w:cs="Times New Roman"/>
          <w:b/>
          <w:bCs/>
          <w:sz w:val="28"/>
          <w:szCs w:val="28"/>
        </w:rPr>
        <w:t xml:space="preserve"> </w:t>
      </w:r>
      <w:r w:rsidRPr="0044722F">
        <w:rPr>
          <w:rFonts w:ascii="Times New Roman" w:hAnsi="Times New Roman" w:cs="Times New Roman"/>
          <w:sz w:val="28"/>
          <w:szCs w:val="28"/>
        </w:rPr>
        <w:t xml:space="preserve">является важной частью воспитания </w:t>
      </w:r>
      <w:r w:rsidRPr="0044722F">
        <w:rPr>
          <w:rFonts w:ascii="Times New Roman" w:hAnsi="Times New Roman" w:cs="Times New Roman"/>
          <w:b/>
          <w:i/>
          <w:sz w:val="28"/>
          <w:szCs w:val="28"/>
        </w:rPr>
        <w:t>культуры</w:t>
      </w:r>
      <w:r w:rsidRPr="0044722F">
        <w:rPr>
          <w:rFonts w:ascii="Times New Roman" w:hAnsi="Times New Roman" w:cs="Times New Roman"/>
          <w:i/>
          <w:sz w:val="28"/>
          <w:szCs w:val="28"/>
        </w:rPr>
        <w:t xml:space="preserve"> </w:t>
      </w:r>
      <w:r w:rsidRPr="0044722F">
        <w:rPr>
          <w:rFonts w:ascii="Times New Roman" w:hAnsi="Times New Roman" w:cs="Times New Roman"/>
          <w:b/>
          <w:bCs/>
          <w:i/>
          <w:sz w:val="28"/>
          <w:szCs w:val="28"/>
        </w:rPr>
        <w:t>здоровья</w:t>
      </w:r>
      <w:r w:rsidRPr="0044722F">
        <w:rPr>
          <w:rFonts w:ascii="Times New Roman" w:hAnsi="Times New Roman" w:cs="Times New Roman"/>
          <w:sz w:val="28"/>
          <w:szCs w:val="28"/>
        </w:rPr>
        <w:t>.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социальным ожиданиям окружающих людей.</w:t>
      </w:r>
    </w:p>
    <w:p w14:paraId="7A208172" w14:textId="77777777" w:rsidR="0044722F" w:rsidRPr="0044722F" w:rsidRDefault="0044722F"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Особенность культурно-гигиенических навыков заключается в том, что они должны формироваться на протяжении всего пребывания ребенка в ДОО.</w:t>
      </w:r>
    </w:p>
    <w:p w14:paraId="4C12DD1D" w14:textId="77777777" w:rsidR="0044722F" w:rsidRPr="0044722F" w:rsidRDefault="0044722F"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4722F">
        <w:rPr>
          <w:rFonts w:ascii="Times New Roman" w:hAnsi="Times New Roman" w:cs="Times New Roman"/>
          <w:sz w:val="28"/>
          <w:szCs w:val="28"/>
        </w:rPr>
        <w:t>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вводит их в свое бытовое пространство, и постепенно они становятся для него привычкой.</w:t>
      </w:r>
    </w:p>
    <w:p w14:paraId="0AB96E31" w14:textId="77777777" w:rsidR="0044722F" w:rsidRPr="0044722F" w:rsidRDefault="0044722F" w:rsidP="00C25AB2">
      <w:pPr>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Формируя у детей культурно-гигиенические навыки, воспитатель ДОО должен сосредоточить свое внимание на нескольких основных направлениях воспитательной работы:</w:t>
      </w:r>
    </w:p>
    <w:p w14:paraId="06C4FA50"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формировать у ребенка навыки поведения во время приема пищи;</w:t>
      </w:r>
    </w:p>
    <w:p w14:paraId="4DC37E7E" w14:textId="472B0DB8" w:rsidR="0044722F" w:rsidRPr="0044722F" w:rsidRDefault="0012694F" w:rsidP="0012694F">
      <w:pPr>
        <w:tabs>
          <w:tab w:val="left" w:pos="993"/>
        </w:tabs>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формировать </w:t>
      </w:r>
      <w:r w:rsidR="0044722F" w:rsidRPr="0044722F">
        <w:rPr>
          <w:rFonts w:ascii="Times New Roman" w:hAnsi="Times New Roman" w:cs="Times New Roman"/>
          <w:sz w:val="28"/>
          <w:szCs w:val="28"/>
        </w:rPr>
        <w:t>у ребенка представления о ценности здоровья, красоте и чистоте тела;</w:t>
      </w:r>
    </w:p>
    <w:p w14:paraId="5FD880C9"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формировать у ребенка привычку следить за своим внешним видом;</w:t>
      </w:r>
    </w:p>
    <w:p w14:paraId="0FD19722" w14:textId="77777777" w:rsidR="0044722F" w:rsidRPr="0044722F" w:rsidRDefault="0044722F" w:rsidP="00C25AB2">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включать информацию о гигиене в повседневную жизнь ребенка, в игру.</w:t>
      </w:r>
    </w:p>
    <w:p w14:paraId="769FAD58" w14:textId="77777777" w:rsidR="0044722F" w:rsidRPr="0044722F" w:rsidRDefault="0044722F" w:rsidP="00C25AB2">
      <w:pPr>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Работа по формированию у ребенка культурно-гигиенических навыков должна вестись в тесном контакте с семьей.</w:t>
      </w:r>
    </w:p>
    <w:p w14:paraId="66C9F96F" w14:textId="77777777" w:rsidR="0044722F" w:rsidRPr="0044722F" w:rsidRDefault="0044722F" w:rsidP="00C25AB2">
      <w:pPr>
        <w:spacing w:after="0" w:line="240" w:lineRule="auto"/>
        <w:jc w:val="both"/>
        <w:rPr>
          <w:rFonts w:ascii="Times New Roman" w:hAnsi="Times New Roman" w:cs="Times New Roman"/>
          <w:b/>
          <w:sz w:val="28"/>
          <w:szCs w:val="28"/>
        </w:rPr>
      </w:pPr>
    </w:p>
    <w:p w14:paraId="6D7309E3" w14:textId="77777777" w:rsidR="0044722F" w:rsidRPr="0044722F" w:rsidRDefault="0044722F" w:rsidP="00C25AB2">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Содержание воспитательной деятельности</w:t>
      </w:r>
    </w:p>
    <w:p w14:paraId="714F3F40" w14:textId="77777777" w:rsidR="0044722F" w:rsidRPr="0044722F" w:rsidRDefault="006B56CF" w:rsidP="00C25AB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физическому и оздоровительному</w:t>
      </w:r>
      <w:r w:rsidR="0044722F" w:rsidRPr="0044722F">
        <w:rPr>
          <w:rFonts w:ascii="Times New Roman" w:hAnsi="Times New Roman" w:cs="Times New Roman"/>
          <w:b/>
          <w:sz w:val="28"/>
          <w:szCs w:val="28"/>
        </w:rPr>
        <w:t xml:space="preserve"> направлению воспитания</w:t>
      </w:r>
    </w:p>
    <w:p w14:paraId="083A68C6" w14:textId="77777777" w:rsidR="0044722F" w:rsidRPr="0044722F" w:rsidRDefault="0044722F" w:rsidP="00C25AB2">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в интеграции с содержанием образовательных областей</w:t>
      </w:r>
    </w:p>
    <w:p w14:paraId="43D22469" w14:textId="77777777" w:rsidR="0044722F" w:rsidRDefault="0044722F" w:rsidP="00C25AB2">
      <w:pPr>
        <w:spacing w:after="0" w:line="240" w:lineRule="auto"/>
        <w:rPr>
          <w:b/>
          <w:sz w:val="28"/>
          <w:szCs w:val="28"/>
        </w:rPr>
      </w:pPr>
    </w:p>
    <w:tbl>
      <w:tblPr>
        <w:tblStyle w:val="a4"/>
        <w:tblW w:w="0" w:type="auto"/>
        <w:tblLook w:val="04A0" w:firstRow="1" w:lastRow="0" w:firstColumn="1" w:lastColumn="0" w:noHBand="0" w:noVBand="1"/>
      </w:tblPr>
      <w:tblGrid>
        <w:gridCol w:w="3649"/>
        <w:gridCol w:w="11060"/>
      </w:tblGrid>
      <w:tr w:rsidR="0044722F" w:rsidRPr="00F418E9" w14:paraId="2EDCB899" w14:textId="77777777" w:rsidTr="0012694F">
        <w:tc>
          <w:tcPr>
            <w:tcW w:w="3649" w:type="dxa"/>
          </w:tcPr>
          <w:p w14:paraId="6FCB97A0" w14:textId="77777777" w:rsidR="0044722F" w:rsidRPr="00F418E9" w:rsidRDefault="0044722F" w:rsidP="00C25AB2">
            <w:pPr>
              <w:jc w:val="center"/>
              <w:rPr>
                <w:b/>
              </w:rPr>
            </w:pPr>
            <w:r>
              <w:rPr>
                <w:b/>
              </w:rPr>
              <w:t>Раздел</w:t>
            </w:r>
          </w:p>
        </w:tc>
        <w:tc>
          <w:tcPr>
            <w:tcW w:w="11060" w:type="dxa"/>
          </w:tcPr>
          <w:p w14:paraId="7084B9E7" w14:textId="77777777" w:rsidR="0044722F" w:rsidRPr="00F418E9" w:rsidRDefault="0044722F" w:rsidP="00C25AB2">
            <w:pPr>
              <w:jc w:val="center"/>
              <w:rPr>
                <w:b/>
              </w:rPr>
            </w:pPr>
            <w:r w:rsidRPr="002B6352">
              <w:rPr>
                <w:b/>
              </w:rPr>
              <w:t>Формирование основ безопасности.</w:t>
            </w:r>
          </w:p>
        </w:tc>
      </w:tr>
      <w:tr w:rsidR="0044722F" w:rsidRPr="00F418E9" w14:paraId="1ABA1552" w14:textId="77777777" w:rsidTr="0012694F">
        <w:tc>
          <w:tcPr>
            <w:tcW w:w="3649" w:type="dxa"/>
          </w:tcPr>
          <w:p w14:paraId="64A28BCA" w14:textId="77777777" w:rsidR="0044722F" w:rsidRPr="00F418E9" w:rsidRDefault="0044722F" w:rsidP="00C25AB2">
            <w:pPr>
              <w:rPr>
                <w:b/>
              </w:rPr>
            </w:pPr>
            <w:r w:rsidRPr="00F418E9">
              <w:rPr>
                <w:b/>
              </w:rPr>
              <w:t>Подраздел</w:t>
            </w:r>
          </w:p>
        </w:tc>
        <w:tc>
          <w:tcPr>
            <w:tcW w:w="11060" w:type="dxa"/>
          </w:tcPr>
          <w:p w14:paraId="4AD9A5CA" w14:textId="77777777" w:rsidR="0044722F" w:rsidRPr="00F418E9" w:rsidRDefault="0044722F" w:rsidP="00C25AB2">
            <w:pPr>
              <w:rPr>
                <w:b/>
              </w:rPr>
            </w:pPr>
            <w:r w:rsidRPr="002B6352">
              <w:rPr>
                <w:b/>
              </w:rPr>
              <w:t>Безопасное поведение в природе.</w:t>
            </w:r>
          </w:p>
        </w:tc>
      </w:tr>
      <w:tr w:rsidR="0044722F" w:rsidRPr="001F6725" w14:paraId="0D1E9133" w14:textId="77777777" w:rsidTr="0012694F">
        <w:tc>
          <w:tcPr>
            <w:tcW w:w="3649" w:type="dxa"/>
          </w:tcPr>
          <w:p w14:paraId="6FD0A395" w14:textId="77777777" w:rsidR="0044722F" w:rsidRPr="00F418E9" w:rsidRDefault="0044722F" w:rsidP="00C25AB2">
            <w:pPr>
              <w:rPr>
                <w:b/>
              </w:rPr>
            </w:pPr>
            <w:r w:rsidRPr="00F418E9">
              <w:rPr>
                <w:b/>
              </w:rPr>
              <w:t>Интеграция в образовательные</w:t>
            </w:r>
          </w:p>
          <w:p w14:paraId="32207F32" w14:textId="77777777" w:rsidR="0044722F" w:rsidRPr="00F418E9" w:rsidRDefault="0044722F" w:rsidP="00C25AB2">
            <w:pPr>
              <w:rPr>
                <w:b/>
              </w:rPr>
            </w:pPr>
            <w:r w:rsidRPr="00F418E9">
              <w:rPr>
                <w:b/>
              </w:rPr>
              <w:t>области</w:t>
            </w:r>
          </w:p>
        </w:tc>
        <w:tc>
          <w:tcPr>
            <w:tcW w:w="11060" w:type="dxa"/>
          </w:tcPr>
          <w:p w14:paraId="23BC6294" w14:textId="77777777" w:rsidR="0044722F" w:rsidRPr="001F6725" w:rsidRDefault="0044722F" w:rsidP="00C25AB2">
            <w:r w:rsidRPr="002B6352">
              <w:t>Социально-коммуника</w:t>
            </w:r>
            <w:r>
              <w:t xml:space="preserve">тивное развитие, познавательное </w:t>
            </w:r>
            <w:r w:rsidRPr="002B6352">
              <w:t>развитие, речевое развитие.</w:t>
            </w:r>
          </w:p>
        </w:tc>
      </w:tr>
      <w:tr w:rsidR="0044722F" w:rsidRPr="001F6725" w14:paraId="06A35D6F" w14:textId="77777777" w:rsidTr="0012694F">
        <w:tc>
          <w:tcPr>
            <w:tcW w:w="3649" w:type="dxa"/>
          </w:tcPr>
          <w:p w14:paraId="68B5054D" w14:textId="77777777" w:rsidR="0044722F" w:rsidRPr="00F418E9" w:rsidRDefault="0044722F" w:rsidP="00C25AB2">
            <w:pPr>
              <w:rPr>
                <w:b/>
              </w:rPr>
            </w:pPr>
            <w:r w:rsidRPr="00F418E9">
              <w:rPr>
                <w:b/>
              </w:rPr>
              <w:t>Интеграция в детскую</w:t>
            </w:r>
          </w:p>
          <w:p w14:paraId="03994886" w14:textId="77777777" w:rsidR="0044722F" w:rsidRPr="00F418E9" w:rsidRDefault="0044722F" w:rsidP="00C25AB2">
            <w:pPr>
              <w:rPr>
                <w:b/>
              </w:rPr>
            </w:pPr>
            <w:r w:rsidRPr="00F418E9">
              <w:rPr>
                <w:b/>
              </w:rPr>
              <w:t>деятельность</w:t>
            </w:r>
          </w:p>
        </w:tc>
        <w:tc>
          <w:tcPr>
            <w:tcW w:w="11060" w:type="dxa"/>
          </w:tcPr>
          <w:p w14:paraId="2A7FDF39" w14:textId="4BE5ACB5" w:rsidR="0044722F" w:rsidRPr="001F6725" w:rsidRDefault="0044722F" w:rsidP="00C25AB2">
            <w:r w:rsidRPr="002B6352">
              <w:t>Игровая, коммуникативная, познавательно</w:t>
            </w:r>
            <w:r w:rsidR="006D1C8B">
              <w:t>-</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44722F" w:rsidRPr="00F418E9" w14:paraId="05E55E8F" w14:textId="77777777" w:rsidTr="0012694F">
        <w:tc>
          <w:tcPr>
            <w:tcW w:w="14709" w:type="dxa"/>
            <w:gridSpan w:val="2"/>
          </w:tcPr>
          <w:p w14:paraId="444428FE" w14:textId="77777777" w:rsidR="0044722F" w:rsidRPr="00F418E9" w:rsidRDefault="0044722F" w:rsidP="00C25AB2">
            <w:pPr>
              <w:jc w:val="center"/>
              <w:rPr>
                <w:b/>
              </w:rPr>
            </w:pPr>
            <w:r w:rsidRPr="00F418E9">
              <w:rPr>
                <w:b/>
              </w:rPr>
              <w:t>Возрастная специфика</w:t>
            </w:r>
          </w:p>
        </w:tc>
      </w:tr>
      <w:tr w:rsidR="00842CA0" w:rsidRPr="001F6725" w14:paraId="507E2FDB" w14:textId="77777777" w:rsidTr="00E74ADE">
        <w:tc>
          <w:tcPr>
            <w:tcW w:w="3649" w:type="dxa"/>
          </w:tcPr>
          <w:p w14:paraId="4B6955F6" w14:textId="77777777" w:rsidR="00842CA0" w:rsidRPr="005161B6" w:rsidRDefault="00842CA0" w:rsidP="00842CA0">
            <w:pPr>
              <w:rPr>
                <w:b/>
              </w:rPr>
            </w:pPr>
            <w:r w:rsidRPr="005161B6">
              <w:rPr>
                <w:b/>
              </w:rPr>
              <w:t>4-5 лет.</w:t>
            </w:r>
          </w:p>
          <w:p w14:paraId="2313992F" w14:textId="77777777" w:rsidR="00842CA0" w:rsidRPr="001F6725" w:rsidRDefault="00842CA0" w:rsidP="00842CA0"/>
        </w:tc>
        <w:tc>
          <w:tcPr>
            <w:tcW w:w="11060" w:type="dxa"/>
          </w:tcPr>
          <w:p w14:paraId="41E8593F" w14:textId="77777777" w:rsidR="00842CA0" w:rsidRPr="003E7B9A" w:rsidRDefault="00842CA0" w:rsidP="00842CA0">
            <w:r w:rsidRPr="003E7B9A">
              <w:t>-продолжать знакомить с многообразием животного и растительного мира</w:t>
            </w:r>
            <w:r>
              <w:t xml:space="preserve">, с </w:t>
            </w:r>
            <w:r w:rsidRPr="003E7B9A">
              <w:t>явлениями неживой</w:t>
            </w:r>
            <w:r>
              <w:t xml:space="preserve"> </w:t>
            </w:r>
            <w:r w:rsidRPr="003E7B9A">
              <w:t>природы;</w:t>
            </w:r>
          </w:p>
          <w:p w14:paraId="09B49012" w14:textId="73CA0346" w:rsidR="00842CA0" w:rsidRPr="003E7B9A" w:rsidRDefault="00842CA0" w:rsidP="00842CA0">
            <w:r w:rsidRPr="003E7B9A">
              <w:t>-формировать элементарные представления о спос</w:t>
            </w:r>
            <w:r>
              <w:t xml:space="preserve">обах взаимодействия с животными </w:t>
            </w:r>
            <w:r w:rsidRPr="003E7B9A">
              <w:t>и</w:t>
            </w:r>
            <w:r>
              <w:t xml:space="preserve"> </w:t>
            </w:r>
            <w:r w:rsidRPr="003E7B9A">
              <w:t>растениями, о правилах поведения в природе</w:t>
            </w:r>
          </w:p>
          <w:p w14:paraId="6F07AF45" w14:textId="77777777" w:rsidR="00842CA0" w:rsidRPr="003E7B9A" w:rsidRDefault="00842CA0" w:rsidP="00842CA0">
            <w:r w:rsidRPr="003E7B9A">
              <w:t>-формировать понятия: «съедобное», «несъедобное», «лекарственные растения»;</w:t>
            </w:r>
          </w:p>
          <w:p w14:paraId="14DBD4C4" w14:textId="77777777" w:rsidR="00842CA0" w:rsidRPr="001F6725" w:rsidRDefault="00842CA0" w:rsidP="00842CA0">
            <w:r w:rsidRPr="003E7B9A">
              <w:t>-знакомить с опасными насекомыми и ядовитыми растениями.</w:t>
            </w:r>
          </w:p>
        </w:tc>
      </w:tr>
      <w:tr w:rsidR="00842CA0" w:rsidRPr="001F6725" w14:paraId="2DCFCCC1" w14:textId="77777777" w:rsidTr="0012694F">
        <w:tc>
          <w:tcPr>
            <w:tcW w:w="14709" w:type="dxa"/>
            <w:gridSpan w:val="2"/>
          </w:tcPr>
          <w:p w14:paraId="13FEB76F" w14:textId="77777777" w:rsidR="00842CA0" w:rsidRPr="001F6725" w:rsidRDefault="00842CA0" w:rsidP="00842CA0"/>
        </w:tc>
      </w:tr>
      <w:tr w:rsidR="00842CA0" w:rsidRPr="00F22C12" w14:paraId="193A8CA8" w14:textId="77777777" w:rsidTr="00E74ADE">
        <w:tc>
          <w:tcPr>
            <w:tcW w:w="3649" w:type="dxa"/>
          </w:tcPr>
          <w:p w14:paraId="17EEE122" w14:textId="77777777" w:rsidR="00842CA0" w:rsidRPr="00F418E9" w:rsidRDefault="00842CA0" w:rsidP="00842CA0">
            <w:pPr>
              <w:rPr>
                <w:b/>
              </w:rPr>
            </w:pPr>
            <w:r w:rsidRPr="00F418E9">
              <w:rPr>
                <w:b/>
              </w:rPr>
              <w:t>Подраздел</w:t>
            </w:r>
          </w:p>
        </w:tc>
        <w:tc>
          <w:tcPr>
            <w:tcW w:w="11060" w:type="dxa"/>
          </w:tcPr>
          <w:p w14:paraId="423F80BC" w14:textId="77777777" w:rsidR="00842CA0" w:rsidRPr="00F22C12" w:rsidRDefault="00842CA0" w:rsidP="00842CA0">
            <w:pPr>
              <w:rPr>
                <w:b/>
              </w:rPr>
            </w:pPr>
            <w:r w:rsidRPr="000A530B">
              <w:rPr>
                <w:b/>
              </w:rPr>
              <w:t>Безопасное поведение на дорогах.</w:t>
            </w:r>
          </w:p>
        </w:tc>
      </w:tr>
      <w:tr w:rsidR="00842CA0" w:rsidRPr="001F6725" w14:paraId="5C969444" w14:textId="77777777" w:rsidTr="00E74ADE">
        <w:tc>
          <w:tcPr>
            <w:tcW w:w="3649" w:type="dxa"/>
          </w:tcPr>
          <w:p w14:paraId="7632D322" w14:textId="77777777" w:rsidR="00842CA0" w:rsidRPr="00F418E9" w:rsidRDefault="00842CA0" w:rsidP="00842CA0">
            <w:pPr>
              <w:rPr>
                <w:b/>
              </w:rPr>
            </w:pPr>
            <w:r w:rsidRPr="00F418E9">
              <w:rPr>
                <w:b/>
              </w:rPr>
              <w:t>Интеграция в образовательные</w:t>
            </w:r>
          </w:p>
          <w:p w14:paraId="16DAB1D8" w14:textId="77777777" w:rsidR="00842CA0" w:rsidRPr="00F418E9" w:rsidRDefault="00842CA0" w:rsidP="00842CA0">
            <w:pPr>
              <w:rPr>
                <w:b/>
              </w:rPr>
            </w:pPr>
            <w:r w:rsidRPr="00F418E9">
              <w:rPr>
                <w:b/>
              </w:rPr>
              <w:lastRenderedPageBreak/>
              <w:t>области</w:t>
            </w:r>
          </w:p>
        </w:tc>
        <w:tc>
          <w:tcPr>
            <w:tcW w:w="11060" w:type="dxa"/>
          </w:tcPr>
          <w:p w14:paraId="5EE573EC" w14:textId="77777777" w:rsidR="00842CA0" w:rsidRPr="00F22C12" w:rsidRDefault="00842CA0" w:rsidP="00842CA0">
            <w:r w:rsidRPr="00F22C12">
              <w:lastRenderedPageBreak/>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14:paraId="239D1760" w14:textId="77777777" w:rsidR="00842CA0" w:rsidRPr="001F6725" w:rsidRDefault="00842CA0" w:rsidP="00842CA0">
            <w:r w:rsidRPr="00F22C12">
              <w:lastRenderedPageBreak/>
              <w:t>физическое развитие.</w:t>
            </w:r>
          </w:p>
        </w:tc>
      </w:tr>
      <w:tr w:rsidR="00842CA0" w:rsidRPr="001F6725" w14:paraId="3F32C7BA" w14:textId="77777777" w:rsidTr="00E74ADE">
        <w:tc>
          <w:tcPr>
            <w:tcW w:w="3649" w:type="dxa"/>
          </w:tcPr>
          <w:p w14:paraId="17C2DF1B" w14:textId="77777777" w:rsidR="00842CA0" w:rsidRPr="00F418E9" w:rsidRDefault="00842CA0" w:rsidP="00842CA0">
            <w:pPr>
              <w:rPr>
                <w:b/>
              </w:rPr>
            </w:pPr>
            <w:r w:rsidRPr="00F418E9">
              <w:rPr>
                <w:b/>
              </w:rPr>
              <w:lastRenderedPageBreak/>
              <w:t>Интеграция в детскую</w:t>
            </w:r>
          </w:p>
          <w:p w14:paraId="29F5BF97" w14:textId="77777777" w:rsidR="00842CA0" w:rsidRPr="00F418E9" w:rsidRDefault="00842CA0" w:rsidP="00842CA0">
            <w:pPr>
              <w:rPr>
                <w:b/>
              </w:rPr>
            </w:pPr>
            <w:r w:rsidRPr="00F418E9">
              <w:rPr>
                <w:b/>
              </w:rPr>
              <w:t>деятельность</w:t>
            </w:r>
          </w:p>
        </w:tc>
        <w:tc>
          <w:tcPr>
            <w:tcW w:w="11060" w:type="dxa"/>
          </w:tcPr>
          <w:p w14:paraId="53C3C0D9" w14:textId="4B4D6935" w:rsidR="00842CA0" w:rsidRPr="000A530B" w:rsidRDefault="00842CA0" w:rsidP="00842CA0">
            <w:r w:rsidRPr="000A530B">
              <w:t>Игровая, коммуникативная, по</w:t>
            </w:r>
            <w:r>
              <w:t xml:space="preserve">знавательно-исследовательская, </w:t>
            </w:r>
            <w:r w:rsidRPr="000A530B">
              <w:t>восприятие художественной</w:t>
            </w:r>
            <w:r>
              <w:t xml:space="preserve"> литературы и фольклора, </w:t>
            </w:r>
            <w:r w:rsidRPr="000A530B">
              <w:t xml:space="preserve">конструирование из различного материала, изобразительная, </w:t>
            </w:r>
          </w:p>
          <w:p w14:paraId="17CA1921" w14:textId="77777777" w:rsidR="00842CA0" w:rsidRPr="001F6725" w:rsidRDefault="00842CA0" w:rsidP="00842CA0">
            <w:r w:rsidRPr="000A530B">
              <w:t>двигательная.</w:t>
            </w:r>
          </w:p>
        </w:tc>
      </w:tr>
      <w:tr w:rsidR="00842CA0" w:rsidRPr="001F6725" w14:paraId="18CB05F5" w14:textId="77777777" w:rsidTr="0012694F">
        <w:tc>
          <w:tcPr>
            <w:tcW w:w="14709" w:type="dxa"/>
            <w:gridSpan w:val="2"/>
          </w:tcPr>
          <w:p w14:paraId="1A250204" w14:textId="77777777" w:rsidR="00842CA0" w:rsidRPr="001F6725" w:rsidRDefault="00842CA0" w:rsidP="00842CA0">
            <w:r>
              <w:rPr>
                <w:b/>
              </w:rPr>
              <w:t xml:space="preserve">                                              </w:t>
            </w:r>
            <w:r w:rsidRPr="00F418E9">
              <w:rPr>
                <w:b/>
              </w:rPr>
              <w:t>Возрастная специфика</w:t>
            </w:r>
          </w:p>
        </w:tc>
      </w:tr>
      <w:tr w:rsidR="00842CA0" w:rsidRPr="001F6725" w14:paraId="01318761" w14:textId="77777777" w:rsidTr="00E74ADE">
        <w:tc>
          <w:tcPr>
            <w:tcW w:w="3649" w:type="dxa"/>
          </w:tcPr>
          <w:p w14:paraId="3FB04BD0" w14:textId="77777777" w:rsidR="00842CA0" w:rsidRPr="005161B6" w:rsidRDefault="00842CA0" w:rsidP="00842CA0">
            <w:pPr>
              <w:rPr>
                <w:b/>
              </w:rPr>
            </w:pPr>
            <w:r w:rsidRPr="005161B6">
              <w:rPr>
                <w:b/>
              </w:rPr>
              <w:t>4-5 лет.</w:t>
            </w:r>
          </w:p>
          <w:p w14:paraId="69595329" w14:textId="77777777" w:rsidR="00842CA0" w:rsidRPr="001F6725" w:rsidRDefault="00842CA0" w:rsidP="00842CA0"/>
        </w:tc>
        <w:tc>
          <w:tcPr>
            <w:tcW w:w="11060" w:type="dxa"/>
          </w:tcPr>
          <w:p w14:paraId="22D83B9D" w14:textId="5BE31E2F" w:rsidR="00842CA0" w:rsidRPr="003A4AE0" w:rsidRDefault="00842CA0" w:rsidP="00842CA0">
            <w:r w:rsidRPr="003A4AE0">
              <w:t xml:space="preserve">-развивать наблюдательность, умение ориентироваться в помещении и </w:t>
            </w:r>
            <w:r>
              <w:t xml:space="preserve">на участке </w:t>
            </w:r>
            <w:r w:rsidRPr="003A4AE0">
              <w:t>детского сада,</w:t>
            </w:r>
            <w:r>
              <w:t xml:space="preserve"> </w:t>
            </w:r>
            <w:r w:rsidRPr="003A4AE0">
              <w:t>в ближайшей местности;</w:t>
            </w:r>
          </w:p>
          <w:p w14:paraId="5C73C934" w14:textId="77777777" w:rsidR="00842CA0" w:rsidRPr="003A4AE0" w:rsidRDefault="00842CA0" w:rsidP="00842CA0">
            <w:r w:rsidRPr="003A4AE0">
              <w:t>-продолжать знакомить с понятиями «улица», «дор</w:t>
            </w:r>
            <w:r>
              <w:t xml:space="preserve">ога», «перекресток», «остановка </w:t>
            </w:r>
            <w:r w:rsidRPr="003A4AE0">
              <w:t>общественного транспорта» и элементарными правилами поведения на улице;</w:t>
            </w:r>
          </w:p>
          <w:p w14:paraId="60FAC18E" w14:textId="77777777" w:rsidR="00842CA0" w:rsidRPr="003A4AE0" w:rsidRDefault="00842CA0" w:rsidP="00842CA0">
            <w:r w:rsidRPr="003A4AE0">
              <w:t>-подводить детей к осознанию необходимости соблюдать пра</w:t>
            </w:r>
            <w:r>
              <w:t xml:space="preserve">вила дорожного </w:t>
            </w:r>
            <w:r w:rsidRPr="003A4AE0">
              <w:t>движения;</w:t>
            </w:r>
          </w:p>
          <w:p w14:paraId="0EE0537C" w14:textId="77777777" w:rsidR="00842CA0" w:rsidRPr="003A4AE0" w:rsidRDefault="00842CA0" w:rsidP="00842CA0">
            <w:r w:rsidRPr="003A4AE0">
              <w:t>-уточнять знания детей о назначении светофора и работе полицейского;</w:t>
            </w:r>
          </w:p>
          <w:p w14:paraId="4EEF68EE" w14:textId="35F5ABE1" w:rsidR="00842CA0" w:rsidRPr="003A4AE0" w:rsidRDefault="00842CA0" w:rsidP="00842CA0">
            <w:r w:rsidRPr="003A4AE0">
              <w:t>-знакомить с различными видами городског</w:t>
            </w:r>
            <w:r>
              <w:t xml:space="preserve">о транспорта, особенностями их </w:t>
            </w:r>
            <w:r w:rsidRPr="003A4AE0">
              <w:t>внешнего вида и назначения («Скорая по</w:t>
            </w:r>
            <w:r>
              <w:t xml:space="preserve">мощь», «Пожарная», машина МЧС, </w:t>
            </w:r>
            <w:r w:rsidRPr="003A4AE0">
              <w:t>«Полиция», трамвай, троллейбус, автобус);</w:t>
            </w:r>
          </w:p>
          <w:p w14:paraId="519944BB" w14:textId="77777777" w:rsidR="00842CA0" w:rsidRPr="003A4AE0" w:rsidRDefault="00842CA0" w:rsidP="00842CA0">
            <w:r w:rsidRPr="003A4AE0">
              <w:t>-знакомить со знаками дорожного движения «</w:t>
            </w:r>
            <w:r>
              <w:t xml:space="preserve">Пешеходный переход», «Остановка </w:t>
            </w:r>
            <w:r w:rsidRPr="003A4AE0">
              <w:t>общественного</w:t>
            </w:r>
            <w:r>
              <w:t xml:space="preserve"> </w:t>
            </w:r>
            <w:r w:rsidRPr="003A4AE0">
              <w:t>транспорта»;</w:t>
            </w:r>
          </w:p>
          <w:p w14:paraId="7FEEA4B4" w14:textId="77777777" w:rsidR="00842CA0" w:rsidRPr="001F6725" w:rsidRDefault="00842CA0" w:rsidP="00842CA0">
            <w:r w:rsidRPr="003A4AE0">
              <w:t>-формировать навыки культурного поведения в общественном транспорте.</w:t>
            </w:r>
          </w:p>
        </w:tc>
      </w:tr>
      <w:tr w:rsidR="00842CA0" w:rsidRPr="001F6725" w14:paraId="36D99C4B" w14:textId="77777777" w:rsidTr="0012694F">
        <w:tc>
          <w:tcPr>
            <w:tcW w:w="14709" w:type="dxa"/>
            <w:gridSpan w:val="2"/>
          </w:tcPr>
          <w:p w14:paraId="64233C9F" w14:textId="77777777" w:rsidR="00842CA0" w:rsidRPr="001F6725" w:rsidRDefault="00842CA0" w:rsidP="00842CA0"/>
        </w:tc>
      </w:tr>
      <w:tr w:rsidR="00842CA0" w:rsidRPr="00F22C12" w14:paraId="207542C3" w14:textId="77777777" w:rsidTr="00E74ADE">
        <w:tc>
          <w:tcPr>
            <w:tcW w:w="3649" w:type="dxa"/>
          </w:tcPr>
          <w:p w14:paraId="554DCA34" w14:textId="77777777" w:rsidR="00842CA0" w:rsidRPr="00F418E9" w:rsidRDefault="00842CA0" w:rsidP="00842CA0">
            <w:pPr>
              <w:rPr>
                <w:b/>
              </w:rPr>
            </w:pPr>
            <w:r w:rsidRPr="00F418E9">
              <w:rPr>
                <w:b/>
              </w:rPr>
              <w:t>Подраздел</w:t>
            </w:r>
          </w:p>
        </w:tc>
        <w:tc>
          <w:tcPr>
            <w:tcW w:w="11060" w:type="dxa"/>
          </w:tcPr>
          <w:p w14:paraId="24530861" w14:textId="77777777" w:rsidR="00842CA0" w:rsidRPr="00F22C12" w:rsidRDefault="00842CA0" w:rsidP="00842CA0">
            <w:pPr>
              <w:rPr>
                <w:b/>
              </w:rPr>
            </w:pPr>
            <w:r w:rsidRPr="001B6F7C">
              <w:rPr>
                <w:b/>
              </w:rPr>
              <w:t>Безопасность собственной жизнедеятельности.</w:t>
            </w:r>
          </w:p>
        </w:tc>
      </w:tr>
      <w:tr w:rsidR="00842CA0" w:rsidRPr="001F6725" w14:paraId="44563AFC" w14:textId="77777777" w:rsidTr="00E74ADE">
        <w:tc>
          <w:tcPr>
            <w:tcW w:w="3649" w:type="dxa"/>
          </w:tcPr>
          <w:p w14:paraId="4D8EFE4B" w14:textId="77777777" w:rsidR="00842CA0" w:rsidRPr="00F418E9" w:rsidRDefault="00842CA0" w:rsidP="00842CA0">
            <w:pPr>
              <w:rPr>
                <w:b/>
              </w:rPr>
            </w:pPr>
            <w:r w:rsidRPr="00F418E9">
              <w:rPr>
                <w:b/>
              </w:rPr>
              <w:t>Интеграция в образовательные</w:t>
            </w:r>
          </w:p>
          <w:p w14:paraId="01BE59B8" w14:textId="77777777" w:rsidR="00842CA0" w:rsidRPr="00F418E9" w:rsidRDefault="00842CA0" w:rsidP="00842CA0">
            <w:pPr>
              <w:rPr>
                <w:b/>
              </w:rPr>
            </w:pPr>
            <w:r w:rsidRPr="00F418E9">
              <w:rPr>
                <w:b/>
              </w:rPr>
              <w:t>области</w:t>
            </w:r>
          </w:p>
        </w:tc>
        <w:tc>
          <w:tcPr>
            <w:tcW w:w="11060" w:type="dxa"/>
          </w:tcPr>
          <w:p w14:paraId="7E848C7B" w14:textId="77777777" w:rsidR="00842CA0" w:rsidRPr="00F22C12" w:rsidRDefault="00842CA0" w:rsidP="00842CA0">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14:paraId="3E0E4412" w14:textId="77777777" w:rsidR="00842CA0" w:rsidRPr="001F6725" w:rsidRDefault="00842CA0" w:rsidP="00842CA0">
            <w:r w:rsidRPr="00F22C12">
              <w:t>физическое развитие.</w:t>
            </w:r>
          </w:p>
        </w:tc>
      </w:tr>
      <w:tr w:rsidR="00842CA0" w:rsidRPr="001F6725" w14:paraId="7EA7F98A" w14:textId="77777777" w:rsidTr="00E74ADE">
        <w:tc>
          <w:tcPr>
            <w:tcW w:w="3649" w:type="dxa"/>
          </w:tcPr>
          <w:p w14:paraId="3B21A439" w14:textId="77777777" w:rsidR="00842CA0" w:rsidRPr="00F418E9" w:rsidRDefault="00842CA0" w:rsidP="00842CA0">
            <w:pPr>
              <w:rPr>
                <w:b/>
              </w:rPr>
            </w:pPr>
            <w:r w:rsidRPr="00F418E9">
              <w:rPr>
                <w:b/>
              </w:rPr>
              <w:t>Интеграция в детскую</w:t>
            </w:r>
          </w:p>
          <w:p w14:paraId="14A5EDE9" w14:textId="77777777" w:rsidR="00842CA0" w:rsidRPr="00F418E9" w:rsidRDefault="00842CA0" w:rsidP="00842CA0">
            <w:pPr>
              <w:rPr>
                <w:b/>
              </w:rPr>
            </w:pPr>
            <w:r w:rsidRPr="00F418E9">
              <w:rPr>
                <w:b/>
              </w:rPr>
              <w:t>деятельность</w:t>
            </w:r>
          </w:p>
        </w:tc>
        <w:tc>
          <w:tcPr>
            <w:tcW w:w="11060" w:type="dxa"/>
          </w:tcPr>
          <w:p w14:paraId="3CA4B6E5" w14:textId="2CCF9FB8" w:rsidR="00842CA0" w:rsidRPr="00836D8B" w:rsidRDefault="00842CA0" w:rsidP="00842CA0">
            <w:r w:rsidRPr="00836D8B">
              <w:t>Игровая, коммуникативная, по</w:t>
            </w:r>
            <w:r>
              <w:t xml:space="preserve">знавательно-исследовательская, </w:t>
            </w:r>
            <w:r w:rsidRPr="00836D8B">
              <w:t>восприятие художес</w:t>
            </w:r>
            <w:r>
              <w:t xml:space="preserve">твенной литературы и фольклора, </w:t>
            </w:r>
            <w:r w:rsidRPr="00836D8B">
              <w:t>самообслуживан</w:t>
            </w:r>
            <w:r>
              <w:t xml:space="preserve">ие и элементарный бытовой труд, </w:t>
            </w:r>
            <w:r w:rsidRPr="00836D8B">
              <w:t>конструирование из различного материала, изобразительная,</w:t>
            </w:r>
          </w:p>
          <w:p w14:paraId="16095253" w14:textId="77777777" w:rsidR="00842CA0" w:rsidRPr="001F6725" w:rsidRDefault="00842CA0" w:rsidP="00842CA0">
            <w:r w:rsidRPr="00836D8B">
              <w:t>музыкальная, двигательная.</w:t>
            </w:r>
          </w:p>
        </w:tc>
      </w:tr>
      <w:tr w:rsidR="00842CA0" w:rsidRPr="001F6725" w14:paraId="2FF8C1FA" w14:textId="77777777" w:rsidTr="0012694F">
        <w:tc>
          <w:tcPr>
            <w:tcW w:w="14709" w:type="dxa"/>
            <w:gridSpan w:val="2"/>
          </w:tcPr>
          <w:p w14:paraId="0D1D169A" w14:textId="77777777" w:rsidR="00842CA0" w:rsidRPr="001F6725" w:rsidRDefault="00842CA0" w:rsidP="00842CA0">
            <w:r>
              <w:rPr>
                <w:b/>
              </w:rPr>
              <w:t xml:space="preserve">                                              </w:t>
            </w:r>
            <w:r w:rsidRPr="00F418E9">
              <w:rPr>
                <w:b/>
              </w:rPr>
              <w:t>Возрастная специфика</w:t>
            </w:r>
          </w:p>
        </w:tc>
      </w:tr>
      <w:tr w:rsidR="00842CA0" w:rsidRPr="001F6725" w14:paraId="4CD565AC" w14:textId="77777777" w:rsidTr="00E74ADE">
        <w:tc>
          <w:tcPr>
            <w:tcW w:w="3649" w:type="dxa"/>
          </w:tcPr>
          <w:p w14:paraId="753657DA" w14:textId="77777777" w:rsidR="00842CA0" w:rsidRPr="005161B6" w:rsidRDefault="00842CA0" w:rsidP="00842CA0">
            <w:pPr>
              <w:rPr>
                <w:b/>
              </w:rPr>
            </w:pPr>
            <w:r w:rsidRPr="005161B6">
              <w:rPr>
                <w:b/>
              </w:rPr>
              <w:t>4-5 лет.</w:t>
            </w:r>
          </w:p>
          <w:p w14:paraId="40D543B3" w14:textId="77777777" w:rsidR="00842CA0" w:rsidRPr="001F6725" w:rsidRDefault="00842CA0" w:rsidP="00842CA0"/>
        </w:tc>
        <w:tc>
          <w:tcPr>
            <w:tcW w:w="11060" w:type="dxa"/>
          </w:tcPr>
          <w:p w14:paraId="50930D75" w14:textId="77777777" w:rsidR="00842CA0" w:rsidRPr="00E140F5" w:rsidRDefault="00842CA0" w:rsidP="00842CA0">
            <w:r w:rsidRPr="00E140F5">
              <w:t>-знакомить с правилами безопасного поведения во время игр;</w:t>
            </w:r>
          </w:p>
          <w:p w14:paraId="34781CC5" w14:textId="77777777" w:rsidR="00842CA0" w:rsidRPr="00E140F5" w:rsidRDefault="00842CA0" w:rsidP="00842CA0">
            <w:r w:rsidRPr="00E140F5">
              <w:t>-рассказывать о ситуациях, опасных для жизни и здоровья;</w:t>
            </w:r>
          </w:p>
          <w:p w14:paraId="7EF46E2E" w14:textId="77777777" w:rsidR="00842CA0" w:rsidRPr="00E140F5" w:rsidRDefault="00842CA0" w:rsidP="00842CA0">
            <w:r w:rsidRPr="00E140F5">
              <w:t>-знакомить с назначением, работой и правилами пользования бытовыми</w:t>
            </w:r>
          </w:p>
          <w:p w14:paraId="0233D8E5" w14:textId="56065012" w:rsidR="00842CA0" w:rsidRPr="00E140F5" w:rsidRDefault="00E00CB4" w:rsidP="00842CA0">
            <w:r>
              <w:t>э</w:t>
            </w:r>
            <w:r w:rsidR="00842CA0" w:rsidRPr="00E140F5">
              <w:t>лектроприборами</w:t>
            </w:r>
            <w:r>
              <w:t xml:space="preserve"> </w:t>
            </w:r>
            <w:r w:rsidR="00842CA0" w:rsidRPr="00E140F5">
              <w:t>(пылесос, электрочайник, утюг и др.);</w:t>
            </w:r>
          </w:p>
          <w:p w14:paraId="1A14782D" w14:textId="77777777" w:rsidR="00842CA0" w:rsidRPr="00E140F5" w:rsidRDefault="00842CA0" w:rsidP="00842CA0">
            <w:r w:rsidRPr="00E140F5">
              <w:t>-закреплять умение пользоваться столовыми приборами (вилка, нож), ножницами;</w:t>
            </w:r>
          </w:p>
          <w:p w14:paraId="1E53058F" w14:textId="77777777" w:rsidR="00842CA0" w:rsidRPr="00E140F5" w:rsidRDefault="00842CA0" w:rsidP="00842CA0">
            <w:r w:rsidRPr="00E140F5">
              <w:t>-знакомить с правилами езды на велосипеде;</w:t>
            </w:r>
          </w:p>
          <w:p w14:paraId="7208F3B2" w14:textId="77777777" w:rsidR="00842CA0" w:rsidRPr="00E140F5" w:rsidRDefault="00842CA0" w:rsidP="00842CA0">
            <w:r w:rsidRPr="00E140F5">
              <w:t>-знакомить с правилами поведения с незнакомыми людьми;</w:t>
            </w:r>
          </w:p>
          <w:p w14:paraId="5C79EF12" w14:textId="77777777" w:rsidR="00842CA0" w:rsidRPr="001F6725" w:rsidRDefault="00842CA0" w:rsidP="00842CA0">
            <w:r w:rsidRPr="00E140F5">
              <w:t>-рассказывать детям о работе пожарных, причинах в</w:t>
            </w:r>
            <w:r>
              <w:t xml:space="preserve">озникновения пожаров и правилах </w:t>
            </w:r>
            <w:r w:rsidRPr="00E140F5">
              <w:t>поведения</w:t>
            </w:r>
            <w:r>
              <w:t xml:space="preserve"> </w:t>
            </w:r>
            <w:r w:rsidRPr="00E140F5">
              <w:t>при пожаре.</w:t>
            </w:r>
          </w:p>
        </w:tc>
      </w:tr>
    </w:tbl>
    <w:p w14:paraId="31AA530C" w14:textId="77777777" w:rsidR="00CF70BB" w:rsidRDefault="00CF70BB" w:rsidP="00C25AB2">
      <w:pPr>
        <w:spacing w:after="0" w:line="240" w:lineRule="auto"/>
        <w:jc w:val="both"/>
        <w:rPr>
          <w:rFonts w:ascii="Times New Roman" w:hAnsi="Times New Roman" w:cs="Times New Roman"/>
          <w:b/>
          <w:sz w:val="28"/>
          <w:szCs w:val="28"/>
        </w:rPr>
      </w:pPr>
    </w:p>
    <w:p w14:paraId="6E40CBD9"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Трудовое направление воспитания</w:t>
      </w:r>
    </w:p>
    <w:p w14:paraId="46D93187" w14:textId="77777777" w:rsidR="00DC11E1" w:rsidRPr="00DC11E1" w:rsidRDefault="00DC11E1"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11E1">
        <w:rPr>
          <w:rFonts w:ascii="Times New Roman" w:hAnsi="Times New Roman" w:cs="Times New Roman"/>
          <w:sz w:val="28"/>
          <w:szCs w:val="28"/>
        </w:rPr>
        <w:t xml:space="preserve">Ценность – </w:t>
      </w:r>
      <w:r w:rsidRPr="00DC11E1">
        <w:rPr>
          <w:rFonts w:ascii="Times New Roman" w:hAnsi="Times New Roman" w:cs="Times New Roman"/>
          <w:b/>
          <w:bCs/>
          <w:sz w:val="28"/>
          <w:szCs w:val="28"/>
        </w:rPr>
        <w:t xml:space="preserve">труд. </w:t>
      </w:r>
      <w:r w:rsidRPr="00DC11E1">
        <w:rPr>
          <w:rFonts w:ascii="Times New Roman" w:hAnsi="Times New Roman" w:cs="Times New Roman"/>
          <w:sz w:val="28"/>
          <w:szCs w:val="28"/>
        </w:rPr>
        <w:t>С дошкольного возраста каждый ребенок обязательно должен принимать участие в труде, и те несложные обязанности, которые он выполняет в детском саду и в семье, должны стать повседневными. Только при этом условии труд оказывает на детей определенное воспитательное воздействие и подготавливает их к осознанию его нравственной стороны.</w:t>
      </w:r>
    </w:p>
    <w:p w14:paraId="154DDEE3" w14:textId="77777777" w:rsidR="00DC11E1" w:rsidRPr="00DC11E1" w:rsidRDefault="00DC11E1" w:rsidP="00C25AB2">
      <w:pPr>
        <w:spacing w:after="0" w:line="240" w:lineRule="auto"/>
        <w:jc w:val="both"/>
        <w:rPr>
          <w:rFonts w:ascii="Times New Roman" w:hAnsi="Times New Roman" w:cs="Times New Roman"/>
          <w:sz w:val="28"/>
          <w:szCs w:val="28"/>
        </w:rPr>
      </w:pPr>
      <w:r w:rsidRPr="00DC11E1">
        <w:rPr>
          <w:rFonts w:ascii="Times New Roman" w:hAnsi="Times New Roman" w:cs="Times New Roman"/>
          <w:sz w:val="28"/>
          <w:szCs w:val="28"/>
        </w:rPr>
        <w:t>Основная цель трудового воспитания дошкольника заключается в формировании ценностного отношения детей к труду, трудолюбия, а также в приобщении ребенка к труду. Можно выделить основные задачи трудового воспитания.</w:t>
      </w:r>
    </w:p>
    <w:p w14:paraId="676C71F2" w14:textId="77777777" w:rsidR="00DC11E1" w:rsidRPr="00DC11E1" w:rsidRDefault="00DC11E1" w:rsidP="00C25AB2">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Ознакомление с доступными детям видами труда взрослых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14:paraId="465C35B1" w14:textId="77777777" w:rsidR="00DC11E1" w:rsidRPr="00DC11E1" w:rsidRDefault="00DC11E1" w:rsidP="00C25AB2">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14:paraId="5A84ACE7" w14:textId="77777777" w:rsidR="00DC11E1" w:rsidRPr="00DC11E1" w:rsidRDefault="00DC11E1" w:rsidP="00C25AB2">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14:paraId="2EE9FF72" w14:textId="77777777" w:rsidR="00DC11E1" w:rsidRPr="00DC11E1" w:rsidRDefault="00DC11E1"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11E1">
        <w:rPr>
          <w:rFonts w:ascii="Times New Roman" w:hAnsi="Times New Roman" w:cs="Times New Roman"/>
          <w:sz w:val="28"/>
          <w:szCs w:val="28"/>
        </w:rPr>
        <w:t>При реализации данных задач воспитатель ДОО должен сосредоточить свое внимание на нескольких направлениях воспитательной работы:</w:t>
      </w:r>
    </w:p>
    <w:p w14:paraId="61F996F9" w14:textId="77777777" w:rsidR="00DC11E1" w:rsidRPr="00DC11E1" w:rsidRDefault="00DC11E1" w:rsidP="00C25AB2">
      <w:pPr>
        <w:tabs>
          <w:tab w:val="left" w:pos="0"/>
          <w:tab w:val="left" w:pos="142"/>
          <w:tab w:val="left" w:pos="993"/>
        </w:tabs>
        <w:suppressAutoHyphens/>
        <w:spacing w:after="0" w:line="240" w:lineRule="auto"/>
        <w:jc w:val="both"/>
        <w:rPr>
          <w:rFonts w:ascii="Times New Roman" w:hAnsi="Times New Roman" w:cs="Times New Roman"/>
          <w:sz w:val="28"/>
          <w:szCs w:val="28"/>
        </w:rPr>
      </w:pPr>
      <w:r w:rsidRPr="00DC11E1">
        <w:rPr>
          <w:rFonts w:ascii="Times New Roman" w:hAnsi="Times New Roman" w:cs="Times New Roman"/>
          <w:sz w:val="28"/>
          <w:szCs w:val="28"/>
        </w:rPr>
        <w:t>показать детям необходимость постоянного труда в повседневной жизни, использовать его возможности для нравственного воспитания дошкольников;</w:t>
      </w:r>
    </w:p>
    <w:p w14:paraId="3F21B123" w14:textId="77777777" w:rsidR="00DC11E1" w:rsidRPr="00DC11E1" w:rsidRDefault="00DC11E1" w:rsidP="00C25AB2">
      <w:pPr>
        <w:tabs>
          <w:tab w:val="left" w:pos="0"/>
          <w:tab w:val="left" w:pos="142"/>
          <w:tab w:val="left" w:pos="993"/>
        </w:tabs>
        <w:suppressAutoHyphens/>
        <w:spacing w:after="0" w:line="240" w:lineRule="auto"/>
        <w:jc w:val="both"/>
        <w:rPr>
          <w:rFonts w:ascii="Times New Roman" w:hAnsi="Times New Roman" w:cs="Times New Roman"/>
          <w:sz w:val="28"/>
          <w:szCs w:val="28"/>
        </w:rPr>
      </w:pPr>
      <w:r w:rsidRPr="00DC11E1">
        <w:rPr>
          <w:rFonts w:ascii="Times New Roman" w:hAnsi="Times New Roman" w:cs="Times New Roman"/>
          <w:sz w:val="28"/>
          <w:szCs w:val="28"/>
        </w:rPr>
        <w:t>воспитывать у ребенка бережливость (беречь игрушки, одежду, труд и старания родителей, воспитателя, сверстников), так как дан</w:t>
      </w:r>
      <w:r>
        <w:rPr>
          <w:rFonts w:ascii="Times New Roman" w:hAnsi="Times New Roman" w:cs="Times New Roman"/>
          <w:sz w:val="28"/>
          <w:szCs w:val="28"/>
        </w:rPr>
        <w:t xml:space="preserve">ная черта непременно сопряжена </w:t>
      </w:r>
      <w:r w:rsidRPr="00DC11E1">
        <w:rPr>
          <w:rFonts w:ascii="Times New Roman" w:hAnsi="Times New Roman" w:cs="Times New Roman"/>
          <w:sz w:val="28"/>
          <w:szCs w:val="28"/>
        </w:rPr>
        <w:t>с трудолюбием;</w:t>
      </w:r>
    </w:p>
    <w:p w14:paraId="0A956E06" w14:textId="77777777" w:rsidR="00DC11E1" w:rsidRPr="00DC11E1" w:rsidRDefault="00DC11E1" w:rsidP="00C25AB2">
      <w:pPr>
        <w:tabs>
          <w:tab w:val="left" w:pos="0"/>
          <w:tab w:val="left" w:pos="142"/>
          <w:tab w:val="left" w:pos="993"/>
        </w:tabs>
        <w:suppressAutoHyphens/>
        <w:spacing w:after="0" w:line="240" w:lineRule="auto"/>
        <w:jc w:val="both"/>
        <w:rPr>
          <w:rFonts w:ascii="Times New Roman" w:hAnsi="Times New Roman" w:cs="Times New Roman"/>
          <w:sz w:val="28"/>
          <w:szCs w:val="28"/>
        </w:rPr>
      </w:pPr>
      <w:r w:rsidRPr="00DC11E1">
        <w:rPr>
          <w:rFonts w:ascii="Times New Roman" w:hAnsi="Times New Roman" w:cs="Times New Roman"/>
          <w:sz w:val="28"/>
          <w:szCs w:val="28"/>
        </w:rPr>
        <w:t>предоставлять детям самостоятельность в выполнении работы, чтобы они почувствовали ответственность за свои действия;</w:t>
      </w:r>
    </w:p>
    <w:p w14:paraId="21AA9BA5" w14:textId="77777777" w:rsidR="00DC11E1" w:rsidRPr="00DC11E1" w:rsidRDefault="00DC11E1" w:rsidP="00C25AB2">
      <w:pPr>
        <w:tabs>
          <w:tab w:val="left" w:pos="0"/>
          <w:tab w:val="left" w:pos="142"/>
          <w:tab w:val="left" w:pos="993"/>
        </w:tabs>
        <w:suppressAutoHyphens/>
        <w:spacing w:after="0" w:line="240" w:lineRule="auto"/>
        <w:jc w:val="both"/>
        <w:rPr>
          <w:rFonts w:ascii="Times New Roman" w:hAnsi="Times New Roman" w:cs="Times New Roman"/>
          <w:sz w:val="28"/>
          <w:szCs w:val="28"/>
        </w:rPr>
      </w:pPr>
      <w:r w:rsidRPr="00DC11E1">
        <w:rPr>
          <w:rFonts w:ascii="Times New Roman" w:hAnsi="Times New Roman" w:cs="Times New Roman"/>
          <w:sz w:val="28"/>
          <w:szCs w:val="28"/>
        </w:rPr>
        <w:t>собственным примером трудолюбия и занятости создавать у детей соответствующее настроение, формировать стремление к полезной деятельности;</w:t>
      </w:r>
    </w:p>
    <w:p w14:paraId="2921DD03" w14:textId="77777777" w:rsidR="00DC11E1" w:rsidRDefault="00DC11E1" w:rsidP="00C25AB2">
      <w:pPr>
        <w:tabs>
          <w:tab w:val="left" w:pos="0"/>
          <w:tab w:val="left" w:pos="142"/>
          <w:tab w:val="left" w:pos="993"/>
        </w:tabs>
        <w:suppressAutoHyphens/>
        <w:spacing w:after="0" w:line="240" w:lineRule="auto"/>
        <w:jc w:val="both"/>
        <w:rPr>
          <w:rFonts w:ascii="Times New Roman" w:hAnsi="Times New Roman" w:cs="Times New Roman"/>
          <w:sz w:val="28"/>
          <w:szCs w:val="28"/>
        </w:rPr>
      </w:pPr>
      <w:r w:rsidRPr="00DC11E1">
        <w:rPr>
          <w:rFonts w:ascii="Times New Roman" w:hAnsi="Times New Roman" w:cs="Times New Roman"/>
          <w:sz w:val="28"/>
          <w:szCs w:val="28"/>
        </w:rPr>
        <w:t>связывать развитие трудолюбия с формированием общественных мотивов труда, желанием приносить пользу людям.</w:t>
      </w:r>
    </w:p>
    <w:p w14:paraId="5BD878C5" w14:textId="77777777" w:rsidR="003845BD" w:rsidRDefault="003845BD" w:rsidP="00C25AB2">
      <w:pPr>
        <w:tabs>
          <w:tab w:val="left" w:pos="0"/>
          <w:tab w:val="left" w:pos="142"/>
          <w:tab w:val="left" w:pos="993"/>
        </w:tabs>
        <w:suppressAutoHyphens/>
        <w:spacing w:after="0" w:line="240" w:lineRule="auto"/>
        <w:jc w:val="both"/>
        <w:rPr>
          <w:rFonts w:ascii="Times New Roman" w:hAnsi="Times New Roman" w:cs="Times New Roman"/>
          <w:sz w:val="28"/>
          <w:szCs w:val="28"/>
        </w:rPr>
      </w:pPr>
    </w:p>
    <w:p w14:paraId="1A9DF7EF" w14:textId="77777777" w:rsidR="003845BD" w:rsidRDefault="003845BD" w:rsidP="00C25AB2">
      <w:pPr>
        <w:tabs>
          <w:tab w:val="left" w:pos="0"/>
          <w:tab w:val="left" w:pos="142"/>
          <w:tab w:val="left" w:pos="993"/>
        </w:tabs>
        <w:suppressAutoHyphens/>
        <w:spacing w:after="0" w:line="240" w:lineRule="auto"/>
        <w:jc w:val="both"/>
        <w:rPr>
          <w:rFonts w:ascii="Times New Roman" w:hAnsi="Times New Roman" w:cs="Times New Roman"/>
          <w:sz w:val="28"/>
          <w:szCs w:val="28"/>
        </w:rPr>
      </w:pPr>
    </w:p>
    <w:p w14:paraId="393D418C" w14:textId="77777777" w:rsidR="003845BD" w:rsidRDefault="003845BD" w:rsidP="00C25AB2">
      <w:pPr>
        <w:tabs>
          <w:tab w:val="left" w:pos="0"/>
          <w:tab w:val="left" w:pos="142"/>
          <w:tab w:val="left" w:pos="993"/>
        </w:tabs>
        <w:suppressAutoHyphens/>
        <w:spacing w:after="0" w:line="240" w:lineRule="auto"/>
        <w:jc w:val="both"/>
        <w:rPr>
          <w:rFonts w:ascii="Times New Roman" w:hAnsi="Times New Roman" w:cs="Times New Roman"/>
          <w:sz w:val="28"/>
          <w:szCs w:val="28"/>
        </w:rPr>
      </w:pPr>
    </w:p>
    <w:p w14:paraId="7E087AC3" w14:textId="77777777" w:rsidR="003845BD" w:rsidRPr="00DC11E1" w:rsidRDefault="003845BD" w:rsidP="00C25AB2">
      <w:pPr>
        <w:tabs>
          <w:tab w:val="left" w:pos="0"/>
          <w:tab w:val="left" w:pos="142"/>
          <w:tab w:val="left" w:pos="993"/>
        </w:tabs>
        <w:suppressAutoHyphens/>
        <w:spacing w:after="0" w:line="240" w:lineRule="auto"/>
        <w:jc w:val="both"/>
        <w:rPr>
          <w:rFonts w:ascii="Times New Roman" w:hAnsi="Times New Roman" w:cs="Times New Roman"/>
          <w:sz w:val="28"/>
          <w:szCs w:val="28"/>
        </w:rPr>
      </w:pPr>
    </w:p>
    <w:p w14:paraId="13288E4A" w14:textId="77777777" w:rsidR="00DC11E1" w:rsidRPr="00DC11E1" w:rsidRDefault="00DC11E1" w:rsidP="00C25AB2">
      <w:pPr>
        <w:spacing w:after="0" w:line="240" w:lineRule="auto"/>
        <w:jc w:val="center"/>
        <w:rPr>
          <w:rFonts w:ascii="Times New Roman" w:hAnsi="Times New Roman" w:cs="Times New Roman"/>
          <w:b/>
          <w:sz w:val="28"/>
          <w:szCs w:val="28"/>
        </w:rPr>
      </w:pPr>
      <w:r w:rsidRPr="00DC11E1">
        <w:rPr>
          <w:rFonts w:ascii="Times New Roman" w:hAnsi="Times New Roman" w:cs="Times New Roman"/>
          <w:b/>
          <w:sz w:val="28"/>
          <w:szCs w:val="28"/>
        </w:rPr>
        <w:lastRenderedPageBreak/>
        <w:t>Содержание воспитательной деятельности</w:t>
      </w:r>
    </w:p>
    <w:p w14:paraId="15E76A54" w14:textId="77777777" w:rsidR="00DC11E1" w:rsidRPr="00DC11E1" w:rsidRDefault="00DC11E1" w:rsidP="00C25AB2">
      <w:pPr>
        <w:spacing w:after="0" w:line="240" w:lineRule="auto"/>
        <w:jc w:val="center"/>
        <w:rPr>
          <w:rFonts w:ascii="Times New Roman" w:hAnsi="Times New Roman" w:cs="Times New Roman"/>
          <w:b/>
          <w:sz w:val="28"/>
          <w:szCs w:val="28"/>
        </w:rPr>
      </w:pPr>
      <w:r w:rsidRPr="00DC11E1">
        <w:rPr>
          <w:rFonts w:ascii="Times New Roman" w:hAnsi="Times New Roman" w:cs="Times New Roman"/>
          <w:b/>
          <w:sz w:val="28"/>
          <w:szCs w:val="28"/>
        </w:rPr>
        <w:t>по трудовому направлению воспитания</w:t>
      </w:r>
    </w:p>
    <w:p w14:paraId="69E6C9E4" w14:textId="77777777" w:rsidR="00DC11E1" w:rsidRPr="00DC11E1" w:rsidRDefault="00DC11E1" w:rsidP="00C25AB2">
      <w:pPr>
        <w:spacing w:after="0" w:line="240" w:lineRule="auto"/>
        <w:jc w:val="center"/>
        <w:rPr>
          <w:rFonts w:ascii="Times New Roman" w:hAnsi="Times New Roman" w:cs="Times New Roman"/>
          <w:b/>
          <w:sz w:val="28"/>
          <w:szCs w:val="28"/>
        </w:rPr>
      </w:pPr>
      <w:r w:rsidRPr="00DC11E1">
        <w:rPr>
          <w:rFonts w:ascii="Times New Roman" w:hAnsi="Times New Roman" w:cs="Times New Roman"/>
          <w:b/>
          <w:sz w:val="28"/>
          <w:szCs w:val="28"/>
        </w:rPr>
        <w:t>в интеграции с содержанием образовательных областей</w:t>
      </w:r>
    </w:p>
    <w:p w14:paraId="55DC2491" w14:textId="77777777" w:rsidR="00DC11E1" w:rsidRDefault="00DC11E1" w:rsidP="00C25AB2">
      <w:pPr>
        <w:spacing w:after="0" w:line="240" w:lineRule="auto"/>
        <w:rPr>
          <w:b/>
          <w:sz w:val="28"/>
          <w:szCs w:val="28"/>
        </w:rPr>
      </w:pPr>
    </w:p>
    <w:tbl>
      <w:tblPr>
        <w:tblStyle w:val="a4"/>
        <w:tblW w:w="0" w:type="auto"/>
        <w:tblLook w:val="04A0" w:firstRow="1" w:lastRow="0" w:firstColumn="1" w:lastColumn="0" w:noHBand="0" w:noVBand="1"/>
      </w:tblPr>
      <w:tblGrid>
        <w:gridCol w:w="3796"/>
        <w:gridCol w:w="10913"/>
      </w:tblGrid>
      <w:tr w:rsidR="00DC11E1" w:rsidRPr="00F418E9" w14:paraId="1F4A05C6" w14:textId="77777777" w:rsidTr="0012694F">
        <w:trPr>
          <w:trHeight w:val="144"/>
        </w:trPr>
        <w:tc>
          <w:tcPr>
            <w:tcW w:w="3796" w:type="dxa"/>
          </w:tcPr>
          <w:p w14:paraId="7973A85D" w14:textId="77777777" w:rsidR="00DC11E1" w:rsidRPr="00F418E9" w:rsidRDefault="00DC11E1" w:rsidP="00C25AB2">
            <w:pPr>
              <w:jc w:val="center"/>
              <w:rPr>
                <w:b/>
              </w:rPr>
            </w:pPr>
            <w:r>
              <w:rPr>
                <w:b/>
              </w:rPr>
              <w:t>Раздел</w:t>
            </w:r>
          </w:p>
        </w:tc>
        <w:tc>
          <w:tcPr>
            <w:tcW w:w="10913" w:type="dxa"/>
          </w:tcPr>
          <w:p w14:paraId="650EE1E2" w14:textId="77777777" w:rsidR="00DC11E1" w:rsidRPr="009F009A" w:rsidRDefault="00DC11E1" w:rsidP="00C25AB2">
            <w:pPr>
              <w:jc w:val="center"/>
              <w:rPr>
                <w:b/>
              </w:rPr>
            </w:pPr>
            <w:r w:rsidRPr="009F009A">
              <w:rPr>
                <w:b/>
              </w:rPr>
              <w:t>Трудовое направление воспитания</w:t>
            </w:r>
          </w:p>
          <w:p w14:paraId="06FC7CBD" w14:textId="77777777" w:rsidR="00DC11E1" w:rsidRPr="00F418E9" w:rsidRDefault="00DC11E1" w:rsidP="00C25AB2">
            <w:pPr>
              <w:jc w:val="center"/>
              <w:rPr>
                <w:b/>
              </w:rPr>
            </w:pPr>
            <w:r w:rsidRPr="009F009A">
              <w:rPr>
                <w:b/>
              </w:rPr>
              <w:t>Формирование позитивных установок к труду и творчеству.</w:t>
            </w:r>
          </w:p>
        </w:tc>
      </w:tr>
      <w:tr w:rsidR="00DC11E1" w:rsidRPr="00F418E9" w14:paraId="47743CD4" w14:textId="77777777" w:rsidTr="0012694F">
        <w:trPr>
          <w:trHeight w:val="144"/>
        </w:trPr>
        <w:tc>
          <w:tcPr>
            <w:tcW w:w="3796" w:type="dxa"/>
          </w:tcPr>
          <w:p w14:paraId="75CC4FB9" w14:textId="77777777" w:rsidR="00DC11E1" w:rsidRPr="00F418E9" w:rsidRDefault="00DC11E1" w:rsidP="00C25AB2">
            <w:pPr>
              <w:rPr>
                <w:b/>
              </w:rPr>
            </w:pPr>
            <w:r w:rsidRPr="00F418E9">
              <w:rPr>
                <w:b/>
              </w:rPr>
              <w:t>Подраздел</w:t>
            </w:r>
          </w:p>
        </w:tc>
        <w:tc>
          <w:tcPr>
            <w:tcW w:w="10913" w:type="dxa"/>
          </w:tcPr>
          <w:p w14:paraId="3A1B6165" w14:textId="77777777" w:rsidR="00DC11E1" w:rsidRPr="00F418E9" w:rsidRDefault="00DC11E1" w:rsidP="00C25AB2">
            <w:pPr>
              <w:rPr>
                <w:b/>
              </w:rPr>
            </w:pPr>
            <w:r w:rsidRPr="009F009A">
              <w:rPr>
                <w:b/>
              </w:rPr>
              <w:t>Развитие навыков самообслуживания.</w:t>
            </w:r>
          </w:p>
        </w:tc>
      </w:tr>
      <w:tr w:rsidR="00DC11E1" w:rsidRPr="001F6725" w14:paraId="120202F8" w14:textId="77777777" w:rsidTr="0012694F">
        <w:trPr>
          <w:trHeight w:val="144"/>
        </w:trPr>
        <w:tc>
          <w:tcPr>
            <w:tcW w:w="3796" w:type="dxa"/>
          </w:tcPr>
          <w:p w14:paraId="514E6263" w14:textId="77777777" w:rsidR="00DC11E1" w:rsidRPr="00F418E9" w:rsidRDefault="00DC11E1" w:rsidP="00C25AB2">
            <w:pPr>
              <w:rPr>
                <w:b/>
              </w:rPr>
            </w:pPr>
            <w:r w:rsidRPr="00F418E9">
              <w:rPr>
                <w:b/>
              </w:rPr>
              <w:t>Интеграция в образовательные</w:t>
            </w:r>
          </w:p>
          <w:p w14:paraId="472153D8" w14:textId="77777777" w:rsidR="00DC11E1" w:rsidRPr="00F418E9" w:rsidRDefault="00DC11E1" w:rsidP="00C25AB2">
            <w:pPr>
              <w:rPr>
                <w:b/>
              </w:rPr>
            </w:pPr>
            <w:r w:rsidRPr="00F418E9">
              <w:rPr>
                <w:b/>
              </w:rPr>
              <w:t>области</w:t>
            </w:r>
          </w:p>
        </w:tc>
        <w:tc>
          <w:tcPr>
            <w:tcW w:w="10913" w:type="dxa"/>
          </w:tcPr>
          <w:p w14:paraId="649A642D" w14:textId="77777777" w:rsidR="00DC11E1" w:rsidRPr="001F6725" w:rsidRDefault="00DC11E1" w:rsidP="00C25AB2">
            <w:r w:rsidRPr="002B6352">
              <w:t>Социально-коммуника</w:t>
            </w:r>
            <w:r>
              <w:t xml:space="preserve">тивное развитие, познавательное </w:t>
            </w:r>
            <w:r w:rsidRPr="002B6352">
              <w:t>развитие, речевое развитие.</w:t>
            </w:r>
          </w:p>
        </w:tc>
      </w:tr>
      <w:tr w:rsidR="00DC11E1" w:rsidRPr="001F6725" w14:paraId="16F011EF" w14:textId="77777777" w:rsidTr="0012694F">
        <w:trPr>
          <w:trHeight w:val="144"/>
        </w:trPr>
        <w:tc>
          <w:tcPr>
            <w:tcW w:w="3796" w:type="dxa"/>
          </w:tcPr>
          <w:p w14:paraId="723897CB" w14:textId="77777777" w:rsidR="00DC11E1" w:rsidRPr="00F418E9" w:rsidRDefault="00DC11E1" w:rsidP="00C25AB2">
            <w:pPr>
              <w:rPr>
                <w:b/>
              </w:rPr>
            </w:pPr>
            <w:r w:rsidRPr="00F418E9">
              <w:rPr>
                <w:b/>
              </w:rPr>
              <w:t>Интеграция в детскую</w:t>
            </w:r>
          </w:p>
          <w:p w14:paraId="00242D54" w14:textId="77777777" w:rsidR="00DC11E1" w:rsidRPr="00F418E9" w:rsidRDefault="00DC11E1" w:rsidP="00C25AB2">
            <w:pPr>
              <w:rPr>
                <w:b/>
              </w:rPr>
            </w:pPr>
            <w:r w:rsidRPr="00F418E9">
              <w:rPr>
                <w:b/>
              </w:rPr>
              <w:t>деятельность</w:t>
            </w:r>
          </w:p>
        </w:tc>
        <w:tc>
          <w:tcPr>
            <w:tcW w:w="10913" w:type="dxa"/>
          </w:tcPr>
          <w:p w14:paraId="06EB9642" w14:textId="124AD53C" w:rsidR="00DC11E1" w:rsidRPr="001F6725" w:rsidRDefault="00DC11E1" w:rsidP="00C25AB2">
            <w:r w:rsidRPr="002B6352">
              <w:t>Игровая, коммуникативная, познавательно</w:t>
            </w:r>
            <w:r w:rsidR="006D1C8B">
              <w:t>-</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DC11E1" w:rsidRPr="00F418E9" w14:paraId="20F2234A" w14:textId="77777777" w:rsidTr="0012694F">
        <w:trPr>
          <w:trHeight w:val="144"/>
        </w:trPr>
        <w:tc>
          <w:tcPr>
            <w:tcW w:w="14709" w:type="dxa"/>
            <w:gridSpan w:val="2"/>
          </w:tcPr>
          <w:p w14:paraId="12ECC945" w14:textId="77777777" w:rsidR="00DC11E1" w:rsidRPr="00F418E9" w:rsidRDefault="00DC11E1" w:rsidP="00C25AB2">
            <w:pPr>
              <w:jc w:val="center"/>
              <w:rPr>
                <w:b/>
              </w:rPr>
            </w:pPr>
            <w:r w:rsidRPr="00F418E9">
              <w:rPr>
                <w:b/>
              </w:rPr>
              <w:t>Возрастная специфика</w:t>
            </w:r>
          </w:p>
        </w:tc>
      </w:tr>
      <w:tr w:rsidR="00842CA0" w:rsidRPr="001F6725" w14:paraId="4D5165C8" w14:textId="77777777" w:rsidTr="00E74ADE">
        <w:trPr>
          <w:trHeight w:val="144"/>
        </w:trPr>
        <w:tc>
          <w:tcPr>
            <w:tcW w:w="3796" w:type="dxa"/>
          </w:tcPr>
          <w:p w14:paraId="04408718" w14:textId="77777777" w:rsidR="00842CA0" w:rsidRPr="005161B6" w:rsidRDefault="00842CA0" w:rsidP="00842CA0">
            <w:pPr>
              <w:rPr>
                <w:b/>
              </w:rPr>
            </w:pPr>
            <w:r w:rsidRPr="005161B6">
              <w:rPr>
                <w:b/>
              </w:rPr>
              <w:t>4-5 лет.</w:t>
            </w:r>
          </w:p>
          <w:p w14:paraId="3A8B5E33" w14:textId="77777777" w:rsidR="00842CA0" w:rsidRPr="001F6725" w:rsidRDefault="00842CA0" w:rsidP="00842CA0"/>
        </w:tc>
        <w:tc>
          <w:tcPr>
            <w:tcW w:w="10913" w:type="dxa"/>
          </w:tcPr>
          <w:p w14:paraId="0FA9AEBF" w14:textId="77777777" w:rsidR="00842CA0" w:rsidRPr="002E5BD1" w:rsidRDefault="00842CA0" w:rsidP="00842CA0">
            <w:r w:rsidRPr="002E5BD1">
              <w:t>-продолжать развивать навыки самообслуживания;</w:t>
            </w:r>
          </w:p>
          <w:p w14:paraId="7BA199DE" w14:textId="77777777" w:rsidR="00842CA0" w:rsidRPr="002E5BD1" w:rsidRDefault="00842CA0" w:rsidP="00842CA0">
            <w:r w:rsidRPr="002E5BD1">
              <w:t>-совершенствовать умение самостоятельно одеваться, раздеваться;</w:t>
            </w:r>
          </w:p>
          <w:p w14:paraId="0198DA9B" w14:textId="122DF929" w:rsidR="00842CA0" w:rsidRPr="002E5BD1" w:rsidRDefault="00842CA0" w:rsidP="00842CA0">
            <w:r w:rsidRPr="002E5BD1">
              <w:t>-приучать аккуратно складывать и вешать одежду,</w:t>
            </w:r>
            <w:r>
              <w:t xml:space="preserve"> с помощью взрослого приводить </w:t>
            </w:r>
            <w:r w:rsidRPr="002E5BD1">
              <w:t>ее в порядок (чистить, просушивать); воспитыв</w:t>
            </w:r>
            <w:r>
              <w:t xml:space="preserve">ать стремление быть аккуратным, </w:t>
            </w:r>
            <w:r w:rsidRPr="002E5BD1">
              <w:t>опрятным;</w:t>
            </w:r>
          </w:p>
          <w:p w14:paraId="600710A6" w14:textId="77777777" w:rsidR="00842CA0" w:rsidRPr="002E5BD1" w:rsidRDefault="00842CA0" w:rsidP="00842CA0">
            <w:r w:rsidRPr="002E5BD1">
              <w:t>-воспитывать привычку самостоятельно умыватьс</w:t>
            </w:r>
            <w:r>
              <w:t xml:space="preserve">я, пользоваться индивидуальными </w:t>
            </w:r>
            <w:r w:rsidRPr="002E5BD1">
              <w:t>принадлежностями (расческой, носовым платком</w:t>
            </w:r>
            <w:r>
              <w:t xml:space="preserve"> и пр.), правильно пользоваться </w:t>
            </w:r>
            <w:r w:rsidRPr="002E5BD1">
              <w:t>столовыми</w:t>
            </w:r>
            <w:r>
              <w:t xml:space="preserve"> </w:t>
            </w:r>
            <w:r w:rsidRPr="002E5BD1">
              <w:t>приборами (ложка, вилка);</w:t>
            </w:r>
          </w:p>
          <w:p w14:paraId="0A168DD2" w14:textId="77777777" w:rsidR="00842CA0" w:rsidRPr="002E5BD1" w:rsidRDefault="00842CA0" w:rsidP="00842CA0">
            <w:r w:rsidRPr="002E5BD1">
              <w:t>-формировать умение самостоятельно заправлять кровать;</w:t>
            </w:r>
          </w:p>
          <w:p w14:paraId="1E4B643E" w14:textId="77777777" w:rsidR="00842CA0" w:rsidRPr="001F6725" w:rsidRDefault="00842CA0" w:rsidP="00842CA0">
            <w:r w:rsidRPr="002E5BD1">
              <w:t xml:space="preserve">-приучать самостоятельно, готовить свое рабочее место </w:t>
            </w:r>
            <w:r>
              <w:t xml:space="preserve">и убирать его после  </w:t>
            </w:r>
            <w:r w:rsidRPr="002E5BD1">
              <w:t>окончания занятий рисованием, лепкой, ап</w:t>
            </w:r>
            <w:r>
              <w:t xml:space="preserve">пликацией (мыть баночки, кисти, </w:t>
            </w:r>
            <w:r w:rsidRPr="002E5BD1">
              <w:t>протирать стол и т. д.)</w:t>
            </w:r>
          </w:p>
        </w:tc>
      </w:tr>
      <w:tr w:rsidR="00842CA0" w:rsidRPr="001F6725" w14:paraId="7AD52201" w14:textId="77777777" w:rsidTr="0012694F">
        <w:trPr>
          <w:trHeight w:val="144"/>
        </w:trPr>
        <w:tc>
          <w:tcPr>
            <w:tcW w:w="14709" w:type="dxa"/>
            <w:gridSpan w:val="2"/>
          </w:tcPr>
          <w:p w14:paraId="46BA7988" w14:textId="77777777" w:rsidR="00842CA0" w:rsidRPr="001F6725" w:rsidRDefault="00842CA0" w:rsidP="00842CA0"/>
        </w:tc>
      </w:tr>
      <w:tr w:rsidR="00842CA0" w:rsidRPr="00F22C12" w14:paraId="0F51DE4F" w14:textId="77777777" w:rsidTr="00E74ADE">
        <w:trPr>
          <w:trHeight w:val="144"/>
        </w:trPr>
        <w:tc>
          <w:tcPr>
            <w:tcW w:w="3796" w:type="dxa"/>
          </w:tcPr>
          <w:p w14:paraId="5D868B21" w14:textId="77777777" w:rsidR="00842CA0" w:rsidRPr="00F418E9" w:rsidRDefault="00842CA0" w:rsidP="00842CA0">
            <w:pPr>
              <w:rPr>
                <w:b/>
              </w:rPr>
            </w:pPr>
            <w:r w:rsidRPr="00F418E9">
              <w:rPr>
                <w:b/>
              </w:rPr>
              <w:t>Подраздел</w:t>
            </w:r>
          </w:p>
        </w:tc>
        <w:tc>
          <w:tcPr>
            <w:tcW w:w="10913" w:type="dxa"/>
          </w:tcPr>
          <w:p w14:paraId="0D945A1E" w14:textId="77777777" w:rsidR="00842CA0" w:rsidRPr="00F22C12" w:rsidRDefault="00842CA0" w:rsidP="00842CA0">
            <w:pPr>
              <w:rPr>
                <w:b/>
              </w:rPr>
            </w:pPr>
            <w:r w:rsidRPr="00523792">
              <w:rPr>
                <w:b/>
              </w:rPr>
              <w:t>Приобщение к доступной трудовой деятельности.</w:t>
            </w:r>
          </w:p>
        </w:tc>
      </w:tr>
      <w:tr w:rsidR="00842CA0" w:rsidRPr="001F6725" w14:paraId="60C7B675" w14:textId="77777777" w:rsidTr="00E74ADE">
        <w:trPr>
          <w:trHeight w:val="144"/>
        </w:trPr>
        <w:tc>
          <w:tcPr>
            <w:tcW w:w="3796" w:type="dxa"/>
          </w:tcPr>
          <w:p w14:paraId="52CA3305" w14:textId="77777777" w:rsidR="00842CA0" w:rsidRPr="00F418E9" w:rsidRDefault="00842CA0" w:rsidP="00842CA0">
            <w:pPr>
              <w:rPr>
                <w:b/>
              </w:rPr>
            </w:pPr>
            <w:r w:rsidRPr="00F418E9">
              <w:rPr>
                <w:b/>
              </w:rPr>
              <w:t>Интеграция в образовательные</w:t>
            </w:r>
          </w:p>
          <w:p w14:paraId="32143B1B" w14:textId="77777777" w:rsidR="00842CA0" w:rsidRPr="00F418E9" w:rsidRDefault="00842CA0" w:rsidP="00842CA0">
            <w:pPr>
              <w:rPr>
                <w:b/>
              </w:rPr>
            </w:pPr>
            <w:r w:rsidRPr="00F418E9">
              <w:rPr>
                <w:b/>
              </w:rPr>
              <w:t>области</w:t>
            </w:r>
          </w:p>
        </w:tc>
        <w:tc>
          <w:tcPr>
            <w:tcW w:w="10913" w:type="dxa"/>
          </w:tcPr>
          <w:p w14:paraId="4D2C510D" w14:textId="77777777" w:rsidR="00842CA0" w:rsidRPr="00F22C12" w:rsidRDefault="00842CA0" w:rsidP="00842CA0">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14:paraId="382E3C2F" w14:textId="77777777" w:rsidR="00842CA0" w:rsidRPr="001F6725" w:rsidRDefault="00842CA0" w:rsidP="00842CA0">
            <w:r w:rsidRPr="00F22C12">
              <w:t>физическое развитие.</w:t>
            </w:r>
          </w:p>
        </w:tc>
      </w:tr>
      <w:tr w:rsidR="00842CA0" w:rsidRPr="001F6725" w14:paraId="32C1ECCA" w14:textId="77777777" w:rsidTr="00E74ADE">
        <w:trPr>
          <w:trHeight w:val="144"/>
        </w:trPr>
        <w:tc>
          <w:tcPr>
            <w:tcW w:w="3796" w:type="dxa"/>
          </w:tcPr>
          <w:p w14:paraId="68AF891B" w14:textId="77777777" w:rsidR="00842CA0" w:rsidRPr="00F418E9" w:rsidRDefault="00842CA0" w:rsidP="00842CA0">
            <w:pPr>
              <w:rPr>
                <w:b/>
              </w:rPr>
            </w:pPr>
            <w:r w:rsidRPr="00F418E9">
              <w:rPr>
                <w:b/>
              </w:rPr>
              <w:t>Интеграция в детскую</w:t>
            </w:r>
          </w:p>
          <w:p w14:paraId="312BD283" w14:textId="77777777" w:rsidR="00842CA0" w:rsidRPr="00F418E9" w:rsidRDefault="00842CA0" w:rsidP="00842CA0">
            <w:pPr>
              <w:rPr>
                <w:b/>
              </w:rPr>
            </w:pPr>
            <w:r w:rsidRPr="00F418E9">
              <w:rPr>
                <w:b/>
              </w:rPr>
              <w:t>деятельность</w:t>
            </w:r>
          </w:p>
        </w:tc>
        <w:tc>
          <w:tcPr>
            <w:tcW w:w="10913" w:type="dxa"/>
          </w:tcPr>
          <w:p w14:paraId="7937AF2C" w14:textId="08BC5C5C" w:rsidR="00842CA0" w:rsidRPr="000A530B" w:rsidRDefault="00842CA0" w:rsidP="00842CA0">
            <w:r w:rsidRPr="000A530B">
              <w:t>Игровая, коммуникативная, по</w:t>
            </w:r>
            <w:r>
              <w:t xml:space="preserve">знавательно-исследовательская, </w:t>
            </w:r>
            <w:r w:rsidRPr="000A530B">
              <w:t>восприятие художественной</w:t>
            </w:r>
            <w:r>
              <w:t xml:space="preserve"> литературы и фольклора, </w:t>
            </w:r>
            <w:r w:rsidRPr="000A530B">
              <w:t xml:space="preserve">конструирование из различного материала, изобразительная, </w:t>
            </w:r>
          </w:p>
          <w:p w14:paraId="6848250A" w14:textId="77777777" w:rsidR="00842CA0" w:rsidRPr="001F6725" w:rsidRDefault="00842CA0" w:rsidP="00842CA0">
            <w:r w:rsidRPr="000A530B">
              <w:t>двигательная.</w:t>
            </w:r>
          </w:p>
        </w:tc>
      </w:tr>
      <w:tr w:rsidR="00842CA0" w:rsidRPr="001F6725" w14:paraId="79B84CCC" w14:textId="77777777" w:rsidTr="0012694F">
        <w:trPr>
          <w:trHeight w:val="144"/>
        </w:trPr>
        <w:tc>
          <w:tcPr>
            <w:tcW w:w="14709" w:type="dxa"/>
            <w:gridSpan w:val="2"/>
          </w:tcPr>
          <w:p w14:paraId="54A5DA66" w14:textId="77777777" w:rsidR="00842CA0" w:rsidRPr="001F6725" w:rsidRDefault="00842CA0" w:rsidP="00842CA0">
            <w:r>
              <w:rPr>
                <w:b/>
              </w:rPr>
              <w:t xml:space="preserve">                                              </w:t>
            </w:r>
            <w:r w:rsidRPr="00F418E9">
              <w:rPr>
                <w:b/>
              </w:rPr>
              <w:t>Возрастная специфика</w:t>
            </w:r>
          </w:p>
        </w:tc>
      </w:tr>
      <w:tr w:rsidR="00842CA0" w:rsidRPr="001F6725" w14:paraId="36B5FBB0" w14:textId="77777777" w:rsidTr="00E74ADE">
        <w:trPr>
          <w:trHeight w:val="144"/>
        </w:trPr>
        <w:tc>
          <w:tcPr>
            <w:tcW w:w="3796" w:type="dxa"/>
          </w:tcPr>
          <w:p w14:paraId="2E6734D5" w14:textId="77777777" w:rsidR="00842CA0" w:rsidRPr="005161B6" w:rsidRDefault="00842CA0" w:rsidP="00842CA0">
            <w:pPr>
              <w:rPr>
                <w:b/>
              </w:rPr>
            </w:pPr>
            <w:r w:rsidRPr="005161B6">
              <w:rPr>
                <w:b/>
              </w:rPr>
              <w:t>4-5 лет.</w:t>
            </w:r>
          </w:p>
          <w:p w14:paraId="486299A2" w14:textId="77777777" w:rsidR="00842CA0" w:rsidRPr="001F6725" w:rsidRDefault="00842CA0" w:rsidP="00842CA0"/>
        </w:tc>
        <w:tc>
          <w:tcPr>
            <w:tcW w:w="10913" w:type="dxa"/>
          </w:tcPr>
          <w:p w14:paraId="09ACB5EB" w14:textId="77777777" w:rsidR="00842CA0" w:rsidRPr="002E1639" w:rsidRDefault="00842CA0" w:rsidP="00842CA0">
            <w:r w:rsidRPr="002E1639">
              <w:t>-продолжать приобщать детей к доступной тру</w:t>
            </w:r>
            <w:r>
              <w:t xml:space="preserve">довой деятельности, воспитывать </w:t>
            </w:r>
            <w:r w:rsidRPr="002E1639">
              <w:t>положительное</w:t>
            </w:r>
            <w:r>
              <w:t xml:space="preserve"> </w:t>
            </w:r>
            <w:r w:rsidRPr="002E1639">
              <w:t>отношение к труду, желание трудиться;</w:t>
            </w:r>
          </w:p>
          <w:p w14:paraId="41CBB896" w14:textId="77777777" w:rsidR="00842CA0" w:rsidRPr="002E1639" w:rsidRDefault="00842CA0" w:rsidP="00842CA0">
            <w:r w:rsidRPr="002E1639">
              <w:lastRenderedPageBreak/>
              <w:t xml:space="preserve">-формировать ответственное отношение </w:t>
            </w:r>
            <w:r>
              <w:t xml:space="preserve">к порученному заданию (умение и </w:t>
            </w:r>
            <w:r w:rsidRPr="002E1639">
              <w:t>желание доводить</w:t>
            </w:r>
            <w:r>
              <w:t xml:space="preserve"> </w:t>
            </w:r>
            <w:r w:rsidRPr="002E1639">
              <w:t>дело до конца, стремление сделать его хорошо);</w:t>
            </w:r>
          </w:p>
          <w:p w14:paraId="3F751F85" w14:textId="77777777" w:rsidR="00842CA0" w:rsidRPr="002E1639" w:rsidRDefault="00842CA0" w:rsidP="00842CA0">
            <w:r w:rsidRPr="002E1639">
              <w:t>-воспитывать умение выполнять индивидуа</w:t>
            </w:r>
            <w:r>
              <w:t xml:space="preserve">льные и коллективные поручения, </w:t>
            </w:r>
            <w:r w:rsidRPr="002E1639">
              <w:t>понимать значение</w:t>
            </w:r>
            <w:r>
              <w:t xml:space="preserve"> </w:t>
            </w:r>
            <w:r w:rsidRPr="002E1639">
              <w:t>результатов своего труда для других;</w:t>
            </w:r>
          </w:p>
          <w:p w14:paraId="0B4700AB" w14:textId="77777777" w:rsidR="00842CA0" w:rsidRPr="002E1639" w:rsidRDefault="00842CA0" w:rsidP="00842CA0">
            <w:r w:rsidRPr="002E1639">
              <w:t>-формировать умение договариваться с помо</w:t>
            </w:r>
            <w:r>
              <w:t xml:space="preserve">щью воспитателя о распределении </w:t>
            </w:r>
            <w:r w:rsidRPr="002E1639">
              <w:t>коллективной</w:t>
            </w:r>
            <w:r>
              <w:t xml:space="preserve"> </w:t>
            </w:r>
            <w:r w:rsidRPr="002E1639">
              <w:t>работы, заботиться о своевременном завершении совместного задания;</w:t>
            </w:r>
          </w:p>
          <w:p w14:paraId="3DF1614F" w14:textId="77777777" w:rsidR="00842CA0" w:rsidRPr="002E1639" w:rsidRDefault="00842CA0" w:rsidP="00842CA0">
            <w:r w:rsidRPr="002E1639">
              <w:t>-поощрять инициативу в оказании помощи товарищам, взрослым;</w:t>
            </w:r>
          </w:p>
          <w:p w14:paraId="702EEE96" w14:textId="3D2FED52" w:rsidR="00842CA0" w:rsidRPr="002E1639" w:rsidRDefault="00842CA0" w:rsidP="00842CA0">
            <w:r w:rsidRPr="002E1639">
              <w:t>-приучать детей самостоятельно поддерживать п</w:t>
            </w:r>
            <w:r>
              <w:t xml:space="preserve">орядок в групповой комнате и на </w:t>
            </w:r>
            <w:r w:rsidRPr="002E1639">
              <w:t>участке</w:t>
            </w:r>
            <w:r w:rsidR="0073558C">
              <w:t xml:space="preserve"> </w:t>
            </w:r>
            <w:r w:rsidRPr="002E1639">
              <w:t>детского сада: убирать на место строительный материал, игрушки;</w:t>
            </w:r>
          </w:p>
          <w:p w14:paraId="5383D6FE" w14:textId="77777777" w:rsidR="00842CA0" w:rsidRPr="002E1639" w:rsidRDefault="00842CA0" w:rsidP="00842CA0">
            <w:r w:rsidRPr="002E1639">
              <w:t>-помогать воспитателю подклеивать книги, коробки;</w:t>
            </w:r>
          </w:p>
          <w:p w14:paraId="03DBBAB3" w14:textId="77777777" w:rsidR="00842CA0" w:rsidRPr="002E1639" w:rsidRDefault="00842CA0" w:rsidP="00842CA0">
            <w:r w:rsidRPr="002E1639">
              <w:t>-учить детей самостоятельно выполнять обязанности дежурных по столовой:</w:t>
            </w:r>
          </w:p>
          <w:p w14:paraId="1F961223" w14:textId="77777777" w:rsidR="00842CA0" w:rsidRPr="002E1639" w:rsidRDefault="00842CA0" w:rsidP="00842CA0">
            <w:r w:rsidRPr="002E1639">
              <w:t>аккуратно расставлять хлебницы, чашки с</w:t>
            </w:r>
            <w:r>
              <w:t xml:space="preserve"> блюдцами, тарелки, салфетницы, </w:t>
            </w:r>
            <w:r w:rsidRPr="002E1639">
              <w:t>раскладывать столовые приборы (ложки, вилки, ножи);</w:t>
            </w:r>
          </w:p>
          <w:p w14:paraId="5B428987" w14:textId="77777777" w:rsidR="00842CA0" w:rsidRPr="002E1639" w:rsidRDefault="00842CA0" w:rsidP="00842CA0">
            <w:r w:rsidRPr="002E1639">
              <w:t>-формировать позитивное отношение к разным видам труда и творчества;</w:t>
            </w:r>
          </w:p>
          <w:p w14:paraId="22A2DE74" w14:textId="77777777" w:rsidR="00842CA0" w:rsidRPr="002E1639" w:rsidRDefault="00842CA0" w:rsidP="00842CA0">
            <w:r w:rsidRPr="002E1639">
              <w:t>-поощрять желание детей ухаживать за комнатными растениями, поливать их;</w:t>
            </w:r>
          </w:p>
          <w:p w14:paraId="5D3CDCE2" w14:textId="72B02998" w:rsidR="00842CA0" w:rsidRPr="002E1639" w:rsidRDefault="00842CA0" w:rsidP="00842CA0">
            <w:r w:rsidRPr="002E1639">
              <w:t>-поддерживать инициативу детей при выполнен</w:t>
            </w:r>
            <w:r>
              <w:t xml:space="preserve">ии посильной работы в весенний, </w:t>
            </w:r>
            <w:r w:rsidRPr="002E1639">
              <w:t>летний и осенний периоды на огороде и в цвет</w:t>
            </w:r>
            <w:r>
              <w:t xml:space="preserve">нике (посев семян, полив, сбор </w:t>
            </w:r>
            <w:r w:rsidRPr="002E1639">
              <w:t>урожая); в зимний период (расчистка снега, выращивание зелени для корма птицам;</w:t>
            </w:r>
          </w:p>
          <w:p w14:paraId="02F2B4A7" w14:textId="77777777" w:rsidR="00842CA0" w:rsidRPr="002E1639" w:rsidRDefault="00842CA0" w:rsidP="00842CA0">
            <w:r w:rsidRPr="002E1639">
              <w:t>подкормка зимующих птиц и т. п.);</w:t>
            </w:r>
          </w:p>
          <w:p w14:paraId="34092962" w14:textId="6B389F02" w:rsidR="00842CA0" w:rsidRPr="002E1639" w:rsidRDefault="00842CA0" w:rsidP="00842CA0">
            <w:r w:rsidRPr="002E1639">
              <w:t>-формировать стремление приводить в порядок (оч</w:t>
            </w:r>
            <w:r>
              <w:t xml:space="preserve">ищать, просушивать, относить в </w:t>
            </w:r>
            <w:r w:rsidRPr="002E1639">
              <w:t>отведенное место) используемое детьми в трудовой деятельности оборудование;</w:t>
            </w:r>
          </w:p>
          <w:p w14:paraId="5E856FB7" w14:textId="77777777" w:rsidR="00842CA0" w:rsidRPr="002E1639" w:rsidRDefault="00842CA0" w:rsidP="00842CA0">
            <w:r w:rsidRPr="002E1639">
              <w:t>-продолжать воспитывать ценностное отношение к с</w:t>
            </w:r>
            <w:r>
              <w:t xml:space="preserve">обственному труду, труду других </w:t>
            </w:r>
            <w:r w:rsidRPr="002E1639">
              <w:t>людей;</w:t>
            </w:r>
          </w:p>
          <w:p w14:paraId="401BAB87" w14:textId="77777777" w:rsidR="00842CA0" w:rsidRPr="002E1639" w:rsidRDefault="00842CA0" w:rsidP="00842CA0">
            <w:r w:rsidRPr="002E1639">
              <w:t>-знакомя детей с профессиями близких людей, подчеркивать значимость их труда;</w:t>
            </w:r>
          </w:p>
          <w:p w14:paraId="0090310A" w14:textId="77777777" w:rsidR="00842CA0" w:rsidRPr="001F6725" w:rsidRDefault="00842CA0" w:rsidP="00842CA0">
            <w:r w:rsidRPr="002E1639">
              <w:t>-формировать интерес к профессиям родителей.</w:t>
            </w:r>
          </w:p>
        </w:tc>
      </w:tr>
    </w:tbl>
    <w:p w14:paraId="7E856B79" w14:textId="77777777" w:rsidR="00CF70BB" w:rsidRDefault="00CF70BB" w:rsidP="00C25AB2">
      <w:pPr>
        <w:spacing w:after="0" w:line="240" w:lineRule="auto"/>
        <w:jc w:val="both"/>
        <w:rPr>
          <w:rFonts w:ascii="Times New Roman" w:hAnsi="Times New Roman" w:cs="Times New Roman"/>
          <w:b/>
          <w:sz w:val="28"/>
          <w:szCs w:val="28"/>
        </w:rPr>
      </w:pPr>
    </w:p>
    <w:p w14:paraId="5F78F2C6"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Этико-эстетическое направление воспитания</w:t>
      </w:r>
    </w:p>
    <w:p w14:paraId="3E066C79" w14:textId="77777777" w:rsidR="00F50048" w:rsidRPr="00F50048" w:rsidRDefault="00F50048"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0048">
        <w:rPr>
          <w:rFonts w:ascii="Times New Roman" w:hAnsi="Times New Roman" w:cs="Times New Roman"/>
          <w:sz w:val="28"/>
          <w:szCs w:val="28"/>
        </w:rPr>
        <w:t>Ценности – </w:t>
      </w:r>
      <w:r w:rsidRPr="00F50048">
        <w:rPr>
          <w:rFonts w:ascii="Times New Roman" w:hAnsi="Times New Roman" w:cs="Times New Roman"/>
          <w:b/>
          <w:bCs/>
          <w:sz w:val="28"/>
          <w:szCs w:val="28"/>
        </w:rPr>
        <w:t>культура и</w:t>
      </w:r>
      <w:r w:rsidRPr="00F50048">
        <w:rPr>
          <w:rFonts w:ascii="Times New Roman" w:hAnsi="Times New Roman" w:cs="Times New Roman"/>
          <w:sz w:val="28"/>
          <w:szCs w:val="28"/>
        </w:rPr>
        <w:t xml:space="preserve"> </w:t>
      </w:r>
      <w:r w:rsidRPr="00F50048">
        <w:rPr>
          <w:rFonts w:ascii="Times New Roman" w:hAnsi="Times New Roman" w:cs="Times New Roman"/>
          <w:b/>
          <w:bCs/>
          <w:sz w:val="28"/>
          <w:szCs w:val="28"/>
        </w:rPr>
        <w:t>красота</w:t>
      </w:r>
      <w:r w:rsidRPr="00F50048">
        <w:rPr>
          <w:rFonts w:ascii="Times New Roman" w:hAnsi="Times New Roman" w:cs="Times New Roman"/>
          <w:sz w:val="28"/>
          <w:szCs w:val="28"/>
        </w:rPr>
        <w:t xml:space="preserve">. </w:t>
      </w:r>
      <w:r w:rsidRPr="00F50048">
        <w:rPr>
          <w:rFonts w:ascii="Times New Roman" w:hAnsi="Times New Roman" w:cs="Times New Roman"/>
          <w:b/>
          <w:bCs/>
          <w:sz w:val="28"/>
          <w:szCs w:val="28"/>
        </w:rPr>
        <w:t>Культура поведения</w:t>
      </w:r>
      <w:r w:rsidRPr="00F50048">
        <w:rPr>
          <w:rFonts w:ascii="Times New Roman" w:hAnsi="Times New Roman" w:cs="Times New Roman"/>
          <w:sz w:val="28"/>
          <w:szCs w:val="28"/>
        </w:rPr>
        <w:t xml:space="preserve"> в своей основе имеет глубоко социальное нравственное чувство – уважение к человеку, к законам человеческого общества. Культура отношений является делом не столько личным, сколько общественным. Конкретные представления о культуре поведения усваиваются ребенком вместе с опытом поведения,</w:t>
      </w:r>
      <w:r w:rsidRPr="00F50048">
        <w:rPr>
          <w:rFonts w:ascii="Times New Roman" w:hAnsi="Times New Roman" w:cs="Times New Roman"/>
          <w:sz w:val="28"/>
          <w:szCs w:val="28"/>
        </w:rPr>
        <w:br/>
        <w:t>с накоплением нравственных представлений.</w:t>
      </w:r>
    </w:p>
    <w:p w14:paraId="177C2FEE" w14:textId="77777777" w:rsidR="00F50048" w:rsidRPr="00F50048" w:rsidRDefault="00F50048" w:rsidP="00C25AB2">
      <w:pPr>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rPr>
        <w:t>Можно выделить основные задачи этико-эстетического воспитания:</w:t>
      </w:r>
    </w:p>
    <w:p w14:paraId="12478C5D" w14:textId="77777777" w:rsidR="00F50048" w:rsidRPr="00F50048"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формирование культуры общения, поведения, этических представлений;</w:t>
      </w:r>
    </w:p>
    <w:p w14:paraId="5DE08986" w14:textId="77777777" w:rsidR="00F50048" w:rsidRPr="00F50048"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воспитание представлений о значении опрятности и красоты внешней, ее влиянии на внутренний мир человека;</w:t>
      </w:r>
    </w:p>
    <w:p w14:paraId="0A08CD4C" w14:textId="77777777" w:rsidR="00F50048" w:rsidRPr="00F50048"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lastRenderedPageBreak/>
        <w:t>развитие предпосылок ценностно-смыслового восприятия и понимания произведений искусства, явлений жизни, отношений между людьми;</w:t>
      </w:r>
    </w:p>
    <w:p w14:paraId="0EB89A81" w14:textId="77777777" w:rsidR="00F50048" w:rsidRPr="00F50048"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воспитание любви к прекрасному, уважения к традициям и культуре родной страны и других народов;</w:t>
      </w:r>
    </w:p>
    <w:p w14:paraId="5B0BFBB0" w14:textId="77777777" w:rsidR="00F50048" w:rsidRPr="00F50048"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развитие творческого отношения к миру, природе, быту и к окружающей ребенка действительности;</w:t>
      </w:r>
    </w:p>
    <w:p w14:paraId="75C36AF2" w14:textId="77777777" w:rsidR="00F50048" w:rsidRPr="00F50048"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формирование у детей эстетического вкуса, стремления окружать себя прекрасным, создавать его.</w:t>
      </w:r>
    </w:p>
    <w:p w14:paraId="64EAC836" w14:textId="77777777" w:rsidR="00F50048" w:rsidRPr="00F50048" w:rsidRDefault="00F50048" w:rsidP="00C25AB2">
      <w:pPr>
        <w:tabs>
          <w:tab w:val="left" w:pos="993"/>
        </w:tab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rPr>
        <w:t>Для того чтобы формировать у детей культуру поведения, воспитатель ДОО должен сосредоточить свое внимание на нескольких основных направлениях воспитательной работы:</w:t>
      </w:r>
    </w:p>
    <w:p w14:paraId="1E0FBB07" w14:textId="77777777" w:rsidR="00F50048" w:rsidRPr="00F50048" w:rsidRDefault="00F50048" w:rsidP="00C25AB2">
      <w:pPr>
        <w:tabs>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rPr>
        <w:t>учить детей уважительно относиться к окружающим людям, считаться с их делами, интересами, удобствами;</w:t>
      </w:r>
    </w:p>
    <w:p w14:paraId="5C86B53D" w14:textId="77777777" w:rsidR="00F50048" w:rsidRPr="00F50048" w:rsidRDefault="00F50048" w:rsidP="00C25AB2">
      <w:pPr>
        <w:tabs>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rPr>
        <w:t>воспитывать культуру общения ребенка, выражающуюся в общительности, этикет вежливости, предупредительности, сдержанности, умении вести себя в общественных местах;</w:t>
      </w:r>
    </w:p>
    <w:p w14:paraId="36E3B9C1" w14:textId="77777777" w:rsidR="00F50048" w:rsidRPr="00F50048" w:rsidRDefault="00F50048" w:rsidP="0012694F">
      <w:pPr>
        <w:tabs>
          <w:tab w:val="left" w:pos="993"/>
        </w:tabs>
        <w:suppressAutoHyphens/>
        <w:spacing w:after="0" w:line="240" w:lineRule="auto"/>
        <w:rPr>
          <w:rFonts w:ascii="Times New Roman" w:hAnsi="Times New Roman" w:cs="Times New Roman"/>
          <w:sz w:val="28"/>
          <w:szCs w:val="28"/>
        </w:rPr>
      </w:pPr>
      <w:r w:rsidRPr="00F50048">
        <w:rPr>
          <w:rFonts w:ascii="Times New Roman" w:hAnsi="Times New Roman" w:cs="Times New Roman"/>
          <w:sz w:val="28"/>
          <w:szCs w:val="28"/>
        </w:rPr>
        <w:t xml:space="preserve">воспитывать культуру речи: называть взрослых на «вы» и по имени и отчеству; </w:t>
      </w:r>
      <w:r w:rsidRPr="00F50048">
        <w:rPr>
          <w:rFonts w:ascii="Times New Roman" w:hAnsi="Times New Roman" w:cs="Times New Roman"/>
          <w:sz w:val="28"/>
          <w:szCs w:val="28"/>
        </w:rPr>
        <w:br/>
        <w:t>не перебивать говорящих и выслушивать других; говорить четко, разборчиво, владеть голосом;</w:t>
      </w:r>
    </w:p>
    <w:p w14:paraId="5959FDB9" w14:textId="613FF9BB" w:rsidR="00F50048" w:rsidRPr="00F50048" w:rsidRDefault="00F50048" w:rsidP="0012694F">
      <w:pPr>
        <w:tabs>
          <w:tab w:val="left" w:pos="993"/>
        </w:tabs>
        <w:suppressAutoHyphens/>
        <w:spacing w:after="0" w:line="240" w:lineRule="auto"/>
        <w:rPr>
          <w:rFonts w:ascii="Times New Roman" w:hAnsi="Times New Roman" w:cs="Times New Roman"/>
          <w:sz w:val="28"/>
          <w:szCs w:val="28"/>
        </w:rPr>
      </w:pPr>
      <w:r w:rsidRPr="00F50048">
        <w:rPr>
          <w:rFonts w:ascii="Times New Roman" w:hAnsi="Times New Roman" w:cs="Times New Roman"/>
          <w:sz w:val="28"/>
          <w:szCs w:val="28"/>
        </w:rPr>
        <w:t xml:space="preserve">воспитывать культуру деятельности, что подразумевает умение обращаться </w:t>
      </w:r>
      <w:r w:rsidR="0012694F">
        <w:rPr>
          <w:rFonts w:ascii="Times New Roman" w:hAnsi="Times New Roman" w:cs="Times New Roman"/>
          <w:sz w:val="28"/>
          <w:szCs w:val="28"/>
        </w:rPr>
        <w:t xml:space="preserve"> </w:t>
      </w:r>
      <w:r w:rsidRPr="00F50048">
        <w:rPr>
          <w:rFonts w:ascii="Times New Roman" w:hAnsi="Times New Roman" w:cs="Times New Roman"/>
          <w:sz w:val="28"/>
          <w:szCs w:val="28"/>
        </w:rPr>
        <w:t>с игрушками, книгами, личными вещами, имуществом ДОО; умение подготовиться к предстоящей деятельности, четко и последовательно выполнять и заканчивать ее, после завершения привести в порядок рабочее место, аккуратно убрать все за собой; привести в порядок свою одежду.</w:t>
      </w:r>
    </w:p>
    <w:p w14:paraId="6C678F86" w14:textId="77777777" w:rsidR="00F50048" w:rsidRPr="00F50048" w:rsidRDefault="00F50048" w:rsidP="00C25AB2">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Pr="00F50048">
        <w:rPr>
          <w:rFonts w:ascii="Times New Roman" w:hAnsi="Times New Roman" w:cs="Times New Roman"/>
          <w:sz w:val="28"/>
          <w:szCs w:val="28"/>
          <w:shd w:val="clear" w:color="auto" w:fill="FFFFFF"/>
        </w:rPr>
        <w:t xml:space="preserve">Цель </w:t>
      </w:r>
      <w:r w:rsidRPr="00F50048">
        <w:rPr>
          <w:rFonts w:ascii="Times New Roman" w:hAnsi="Times New Roman" w:cs="Times New Roman"/>
          <w:b/>
          <w:bCs/>
          <w:sz w:val="28"/>
          <w:szCs w:val="28"/>
          <w:shd w:val="clear" w:color="auto" w:fill="FFFFFF"/>
        </w:rPr>
        <w:t>эстетического</w:t>
      </w:r>
      <w:r w:rsidRPr="00F50048">
        <w:rPr>
          <w:rFonts w:ascii="Times New Roman" w:hAnsi="Times New Roman" w:cs="Times New Roman"/>
          <w:sz w:val="28"/>
          <w:szCs w:val="28"/>
          <w:shd w:val="clear" w:color="auto" w:fill="FFFFFF"/>
        </w:rPr>
        <w:t xml:space="preserve"> воспитания – становление у</w:t>
      </w:r>
      <w:r>
        <w:rPr>
          <w:rFonts w:ascii="Times New Roman" w:hAnsi="Times New Roman" w:cs="Times New Roman"/>
          <w:sz w:val="28"/>
          <w:szCs w:val="28"/>
          <w:shd w:val="clear" w:color="auto" w:fill="FFFFFF"/>
        </w:rPr>
        <w:t xml:space="preserve"> ребенка ценностного отношения  </w:t>
      </w:r>
      <w:r w:rsidRPr="00F50048">
        <w:rPr>
          <w:rFonts w:ascii="Times New Roman" w:hAnsi="Times New Roman" w:cs="Times New Roman"/>
          <w:sz w:val="28"/>
          <w:szCs w:val="28"/>
          <w:shd w:val="clear" w:color="auto" w:fill="FFFFFF"/>
        </w:rPr>
        <w:t>к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w:t>
      </w:r>
    </w:p>
    <w:p w14:paraId="5BFA0868" w14:textId="77777777" w:rsidR="00F50048" w:rsidRPr="00F50048" w:rsidRDefault="00F50048" w:rsidP="00C25AB2">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highlight w:val="white"/>
        </w:rPr>
        <w:t xml:space="preserve">        </w:t>
      </w:r>
      <w:r w:rsidRPr="00F50048">
        <w:rPr>
          <w:rFonts w:ascii="Times New Roman" w:hAnsi="Times New Roman" w:cs="Times New Roman"/>
          <w:sz w:val="28"/>
          <w:szCs w:val="28"/>
          <w:highlight w:val="white"/>
        </w:rPr>
        <w:t>Направления деятельности воспитателя по эстетическому воспитанию предполагают следующее:</w:t>
      </w:r>
    </w:p>
    <w:p w14:paraId="22215A05" w14:textId="77777777" w:rsidR="00F50048" w:rsidRPr="00F50048" w:rsidRDefault="00F50048" w:rsidP="00C25AB2">
      <w:pPr>
        <w:tabs>
          <w:tab w:val="left" w:pos="709"/>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shd w:val="clear" w:color="auto" w:fill="FFFFFF"/>
        </w:rPr>
        <w:t>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14:paraId="74873C4B" w14:textId="77777777" w:rsidR="00F50048" w:rsidRPr="00F50048" w:rsidRDefault="00F50048" w:rsidP="00C25AB2">
      <w:pPr>
        <w:tabs>
          <w:tab w:val="left" w:pos="709"/>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shd w:val="clear" w:color="auto" w:fill="FFFFFF"/>
        </w:rPr>
        <w:t>уважительное отношение к результатам творч</w:t>
      </w:r>
      <w:r>
        <w:rPr>
          <w:rFonts w:ascii="Times New Roman" w:hAnsi="Times New Roman" w:cs="Times New Roman"/>
          <w:sz w:val="28"/>
          <w:szCs w:val="28"/>
          <w:shd w:val="clear" w:color="auto" w:fill="FFFFFF"/>
        </w:rPr>
        <w:t xml:space="preserve">ества детей, широкое включение </w:t>
      </w:r>
      <w:r w:rsidRPr="00F50048">
        <w:rPr>
          <w:rFonts w:ascii="Times New Roman" w:hAnsi="Times New Roman" w:cs="Times New Roman"/>
          <w:sz w:val="28"/>
          <w:szCs w:val="28"/>
          <w:shd w:val="clear" w:color="auto" w:fill="FFFFFF"/>
        </w:rPr>
        <w:t>их произведений в жизнь ДОО;</w:t>
      </w:r>
    </w:p>
    <w:p w14:paraId="0320F838" w14:textId="77777777" w:rsidR="00F50048" w:rsidRPr="00F50048" w:rsidRDefault="00F50048" w:rsidP="00C25AB2">
      <w:pPr>
        <w:tabs>
          <w:tab w:val="left" w:pos="709"/>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pacing w:val="-4"/>
          <w:sz w:val="28"/>
          <w:szCs w:val="28"/>
          <w:highlight w:val="white"/>
        </w:rPr>
        <w:t>организацию выставок, концертов, создание эстетической развивающей среды и др.;</w:t>
      </w:r>
    </w:p>
    <w:p w14:paraId="22DF3045" w14:textId="77777777" w:rsidR="00F50048" w:rsidRPr="00F50048" w:rsidRDefault="00F50048" w:rsidP="00C25AB2">
      <w:pPr>
        <w:tabs>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highlight w:val="white"/>
        </w:rPr>
        <w:t xml:space="preserve">формирование чувства прекрасного </w:t>
      </w:r>
      <w:r w:rsidRPr="00F50048">
        <w:rPr>
          <w:rFonts w:ascii="Times New Roman" w:hAnsi="Times New Roman" w:cs="Times New Roman"/>
          <w:sz w:val="28"/>
          <w:szCs w:val="28"/>
        </w:rPr>
        <w:t>на основе восприятия художественного слова на русском и родном языке;</w:t>
      </w:r>
    </w:p>
    <w:p w14:paraId="674B9C2F" w14:textId="77777777" w:rsidR="00F50048" w:rsidRDefault="00F50048" w:rsidP="00C25AB2">
      <w:pPr>
        <w:tabs>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highlight w:val="white"/>
        </w:rPr>
        <w:t>реализация вариативности содержания, форм и методов работы с детьми по разным направлениям эстетического воспитания.</w:t>
      </w:r>
    </w:p>
    <w:p w14:paraId="34FE5B58" w14:textId="77777777" w:rsidR="003845BD" w:rsidRDefault="003845BD" w:rsidP="00C25AB2">
      <w:pPr>
        <w:tabs>
          <w:tab w:val="left" w:pos="993"/>
        </w:tabs>
        <w:suppressAutoHyphens/>
        <w:spacing w:after="0" w:line="240" w:lineRule="auto"/>
        <w:jc w:val="both"/>
        <w:rPr>
          <w:rFonts w:ascii="Times New Roman" w:hAnsi="Times New Roman" w:cs="Times New Roman"/>
          <w:sz w:val="28"/>
          <w:szCs w:val="28"/>
        </w:rPr>
      </w:pPr>
    </w:p>
    <w:p w14:paraId="1D031091" w14:textId="77777777" w:rsidR="003845BD" w:rsidRPr="00F50048" w:rsidRDefault="003845BD" w:rsidP="00C25AB2">
      <w:pPr>
        <w:tabs>
          <w:tab w:val="left" w:pos="993"/>
        </w:tabs>
        <w:suppressAutoHyphens/>
        <w:spacing w:after="0" w:line="240" w:lineRule="auto"/>
        <w:jc w:val="both"/>
        <w:rPr>
          <w:rFonts w:ascii="Times New Roman" w:hAnsi="Times New Roman" w:cs="Times New Roman"/>
          <w:sz w:val="28"/>
          <w:szCs w:val="28"/>
        </w:rPr>
      </w:pPr>
    </w:p>
    <w:p w14:paraId="5AB3B51A" w14:textId="77777777" w:rsidR="00F50048" w:rsidRPr="00F50048" w:rsidRDefault="00F50048" w:rsidP="00C25AB2">
      <w:pPr>
        <w:spacing w:after="0" w:line="240" w:lineRule="auto"/>
        <w:jc w:val="both"/>
        <w:rPr>
          <w:rFonts w:ascii="Times New Roman" w:hAnsi="Times New Roman" w:cs="Times New Roman"/>
          <w:b/>
          <w:sz w:val="28"/>
          <w:szCs w:val="28"/>
        </w:rPr>
      </w:pPr>
    </w:p>
    <w:p w14:paraId="3B379437" w14:textId="77777777" w:rsidR="00F50048" w:rsidRPr="00F50048" w:rsidRDefault="00F50048" w:rsidP="00C25AB2">
      <w:pPr>
        <w:spacing w:after="0" w:line="240" w:lineRule="auto"/>
        <w:jc w:val="center"/>
        <w:rPr>
          <w:rFonts w:ascii="Times New Roman" w:hAnsi="Times New Roman" w:cs="Times New Roman"/>
          <w:b/>
          <w:sz w:val="28"/>
          <w:szCs w:val="28"/>
        </w:rPr>
      </w:pPr>
      <w:bookmarkStart w:id="457" w:name="_Hlk145253674"/>
      <w:r w:rsidRPr="00F50048">
        <w:rPr>
          <w:rFonts w:ascii="Times New Roman" w:hAnsi="Times New Roman" w:cs="Times New Roman"/>
          <w:b/>
          <w:sz w:val="28"/>
          <w:szCs w:val="28"/>
        </w:rPr>
        <w:lastRenderedPageBreak/>
        <w:t>Содержание воспитательной деятельности</w:t>
      </w:r>
    </w:p>
    <w:p w14:paraId="5E3DDFCA" w14:textId="77777777" w:rsidR="00F50048" w:rsidRPr="00F50048" w:rsidRDefault="00F50048" w:rsidP="00C25AB2">
      <w:pPr>
        <w:spacing w:after="0" w:line="240" w:lineRule="auto"/>
        <w:jc w:val="center"/>
        <w:rPr>
          <w:rFonts w:ascii="Times New Roman" w:hAnsi="Times New Roman" w:cs="Times New Roman"/>
          <w:b/>
          <w:sz w:val="28"/>
          <w:szCs w:val="28"/>
        </w:rPr>
      </w:pPr>
      <w:r w:rsidRPr="00F50048">
        <w:rPr>
          <w:rFonts w:ascii="Times New Roman" w:hAnsi="Times New Roman" w:cs="Times New Roman"/>
          <w:b/>
          <w:sz w:val="28"/>
          <w:szCs w:val="28"/>
        </w:rPr>
        <w:t>по этико-эстетическому направлению воспитания</w:t>
      </w:r>
    </w:p>
    <w:p w14:paraId="06BF321C" w14:textId="77777777" w:rsidR="00F50048" w:rsidRPr="00F50048" w:rsidRDefault="00F50048" w:rsidP="00C25AB2">
      <w:pPr>
        <w:spacing w:after="0" w:line="240" w:lineRule="auto"/>
        <w:jc w:val="center"/>
        <w:rPr>
          <w:rFonts w:ascii="Times New Roman" w:hAnsi="Times New Roman" w:cs="Times New Roman"/>
          <w:b/>
          <w:sz w:val="28"/>
          <w:szCs w:val="28"/>
        </w:rPr>
      </w:pPr>
      <w:r w:rsidRPr="00F50048">
        <w:rPr>
          <w:rFonts w:ascii="Times New Roman" w:hAnsi="Times New Roman" w:cs="Times New Roman"/>
          <w:b/>
          <w:sz w:val="28"/>
          <w:szCs w:val="28"/>
        </w:rPr>
        <w:t>в интеграции с содержанием образовательных областей</w:t>
      </w:r>
    </w:p>
    <w:bookmarkEnd w:id="457"/>
    <w:p w14:paraId="6FF21AF6" w14:textId="77777777" w:rsidR="00F50048" w:rsidRDefault="00F50048" w:rsidP="00C25AB2">
      <w:pPr>
        <w:spacing w:after="0" w:line="240" w:lineRule="auto"/>
        <w:rPr>
          <w:b/>
          <w:sz w:val="28"/>
          <w:szCs w:val="28"/>
        </w:rPr>
      </w:pPr>
    </w:p>
    <w:tbl>
      <w:tblPr>
        <w:tblStyle w:val="a4"/>
        <w:tblW w:w="14992" w:type="dxa"/>
        <w:tblLook w:val="04A0" w:firstRow="1" w:lastRow="0" w:firstColumn="1" w:lastColumn="0" w:noHBand="0" w:noVBand="1"/>
      </w:tblPr>
      <w:tblGrid>
        <w:gridCol w:w="3800"/>
        <w:gridCol w:w="11192"/>
      </w:tblGrid>
      <w:tr w:rsidR="00F50048" w:rsidRPr="00F418E9" w14:paraId="41F96855" w14:textId="77777777" w:rsidTr="00E74ADE">
        <w:trPr>
          <w:trHeight w:val="144"/>
        </w:trPr>
        <w:tc>
          <w:tcPr>
            <w:tcW w:w="3800" w:type="dxa"/>
          </w:tcPr>
          <w:p w14:paraId="36013173" w14:textId="77777777" w:rsidR="00F50048" w:rsidRPr="00F418E9" w:rsidRDefault="00F50048" w:rsidP="00C25AB2">
            <w:pPr>
              <w:jc w:val="center"/>
              <w:rPr>
                <w:b/>
              </w:rPr>
            </w:pPr>
            <w:r>
              <w:rPr>
                <w:b/>
              </w:rPr>
              <w:t>Раздел</w:t>
            </w:r>
          </w:p>
        </w:tc>
        <w:tc>
          <w:tcPr>
            <w:tcW w:w="11192" w:type="dxa"/>
          </w:tcPr>
          <w:p w14:paraId="66D2D9C6" w14:textId="77777777" w:rsidR="00F50048" w:rsidRPr="00F418E9" w:rsidRDefault="00F50048" w:rsidP="00C25AB2">
            <w:pPr>
              <w:jc w:val="center"/>
              <w:rPr>
                <w:b/>
              </w:rPr>
            </w:pPr>
            <w:r w:rsidRPr="0020564E">
              <w:rPr>
                <w:b/>
              </w:rPr>
              <w:t>Этико-эстетическое направление воспитания</w:t>
            </w:r>
          </w:p>
        </w:tc>
      </w:tr>
      <w:tr w:rsidR="00F50048" w:rsidRPr="00F418E9" w14:paraId="50499E26" w14:textId="77777777" w:rsidTr="00E74ADE">
        <w:trPr>
          <w:trHeight w:val="144"/>
        </w:trPr>
        <w:tc>
          <w:tcPr>
            <w:tcW w:w="3800" w:type="dxa"/>
          </w:tcPr>
          <w:p w14:paraId="182451D5" w14:textId="77777777" w:rsidR="00F50048" w:rsidRPr="00F418E9" w:rsidRDefault="00F50048" w:rsidP="00C25AB2">
            <w:pPr>
              <w:rPr>
                <w:b/>
              </w:rPr>
            </w:pPr>
            <w:r w:rsidRPr="00F418E9">
              <w:rPr>
                <w:b/>
              </w:rPr>
              <w:t>Подраздел</w:t>
            </w:r>
          </w:p>
        </w:tc>
        <w:tc>
          <w:tcPr>
            <w:tcW w:w="11192" w:type="dxa"/>
          </w:tcPr>
          <w:p w14:paraId="446420C2" w14:textId="77777777" w:rsidR="00F50048" w:rsidRPr="00F418E9" w:rsidRDefault="00F50048" w:rsidP="00C25AB2">
            <w:pPr>
              <w:rPr>
                <w:b/>
              </w:rPr>
            </w:pPr>
            <w:r w:rsidRPr="0020564E">
              <w:rPr>
                <w:b/>
              </w:rPr>
              <w:t>Развитие социального и эмоционального интеллекта.</w:t>
            </w:r>
          </w:p>
        </w:tc>
      </w:tr>
      <w:tr w:rsidR="00F50048" w:rsidRPr="001F6725" w14:paraId="37FCADCC" w14:textId="77777777" w:rsidTr="00E74ADE">
        <w:trPr>
          <w:trHeight w:val="144"/>
        </w:trPr>
        <w:tc>
          <w:tcPr>
            <w:tcW w:w="3800" w:type="dxa"/>
          </w:tcPr>
          <w:p w14:paraId="3344F252" w14:textId="77777777" w:rsidR="00F50048" w:rsidRPr="00F418E9" w:rsidRDefault="00F50048" w:rsidP="00C25AB2">
            <w:pPr>
              <w:rPr>
                <w:b/>
              </w:rPr>
            </w:pPr>
            <w:r w:rsidRPr="00F418E9">
              <w:rPr>
                <w:b/>
              </w:rPr>
              <w:t>Интеграция в образовательные</w:t>
            </w:r>
          </w:p>
          <w:p w14:paraId="7710F772" w14:textId="77777777" w:rsidR="00F50048" w:rsidRPr="00F418E9" w:rsidRDefault="00F50048" w:rsidP="00C25AB2">
            <w:pPr>
              <w:rPr>
                <w:b/>
              </w:rPr>
            </w:pPr>
            <w:r w:rsidRPr="00F418E9">
              <w:rPr>
                <w:b/>
              </w:rPr>
              <w:t>области</w:t>
            </w:r>
          </w:p>
        </w:tc>
        <w:tc>
          <w:tcPr>
            <w:tcW w:w="11192" w:type="dxa"/>
          </w:tcPr>
          <w:p w14:paraId="60F1D170" w14:textId="77777777" w:rsidR="00F50048" w:rsidRPr="001F6725" w:rsidRDefault="00F50048" w:rsidP="00C25AB2">
            <w:r w:rsidRPr="002B6352">
              <w:t>Социально-коммуника</w:t>
            </w:r>
            <w:r>
              <w:t xml:space="preserve">тивное развитие, познавательное </w:t>
            </w:r>
            <w:r w:rsidRPr="002B6352">
              <w:t>развитие, речевое развитие.</w:t>
            </w:r>
          </w:p>
        </w:tc>
      </w:tr>
      <w:tr w:rsidR="00F50048" w:rsidRPr="001F6725" w14:paraId="457B8DDC" w14:textId="77777777" w:rsidTr="00E74ADE">
        <w:trPr>
          <w:trHeight w:val="144"/>
        </w:trPr>
        <w:tc>
          <w:tcPr>
            <w:tcW w:w="3800" w:type="dxa"/>
          </w:tcPr>
          <w:p w14:paraId="73A44B77" w14:textId="77777777" w:rsidR="00F50048" w:rsidRPr="00F418E9" w:rsidRDefault="00F50048" w:rsidP="00C25AB2">
            <w:pPr>
              <w:rPr>
                <w:b/>
              </w:rPr>
            </w:pPr>
            <w:r w:rsidRPr="00F418E9">
              <w:rPr>
                <w:b/>
              </w:rPr>
              <w:t>Интеграция в детскую</w:t>
            </w:r>
          </w:p>
          <w:p w14:paraId="00F004B4" w14:textId="77777777" w:rsidR="00F50048" w:rsidRPr="00F418E9" w:rsidRDefault="00F50048" w:rsidP="00C25AB2">
            <w:pPr>
              <w:rPr>
                <w:b/>
              </w:rPr>
            </w:pPr>
            <w:r w:rsidRPr="00F418E9">
              <w:rPr>
                <w:b/>
              </w:rPr>
              <w:t>деятельность</w:t>
            </w:r>
          </w:p>
        </w:tc>
        <w:tc>
          <w:tcPr>
            <w:tcW w:w="11192" w:type="dxa"/>
          </w:tcPr>
          <w:p w14:paraId="12F1133C" w14:textId="4F2324E2" w:rsidR="00F50048" w:rsidRPr="001F6725" w:rsidRDefault="00F50048" w:rsidP="00C25AB2">
            <w:r w:rsidRPr="002B6352">
              <w:t>Игровая, коммуникативная, познавательно</w:t>
            </w:r>
            <w:r w:rsidR="006D1C8B">
              <w:t>-</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F50048" w:rsidRPr="00F418E9" w14:paraId="3F028738" w14:textId="77777777" w:rsidTr="00E74ADE">
        <w:trPr>
          <w:trHeight w:val="144"/>
        </w:trPr>
        <w:tc>
          <w:tcPr>
            <w:tcW w:w="14992" w:type="dxa"/>
            <w:gridSpan w:val="2"/>
          </w:tcPr>
          <w:p w14:paraId="2FFE0495" w14:textId="77777777" w:rsidR="00F50048" w:rsidRPr="00F418E9" w:rsidRDefault="00F50048" w:rsidP="00C25AB2">
            <w:pPr>
              <w:jc w:val="center"/>
              <w:rPr>
                <w:b/>
              </w:rPr>
            </w:pPr>
            <w:r w:rsidRPr="00F418E9">
              <w:rPr>
                <w:b/>
              </w:rPr>
              <w:t>Возрастная специфика</w:t>
            </w:r>
          </w:p>
        </w:tc>
      </w:tr>
      <w:tr w:rsidR="00842CA0" w:rsidRPr="001F6725" w14:paraId="5D58FB6F" w14:textId="77777777" w:rsidTr="00E74ADE">
        <w:trPr>
          <w:trHeight w:val="144"/>
        </w:trPr>
        <w:tc>
          <w:tcPr>
            <w:tcW w:w="3800" w:type="dxa"/>
          </w:tcPr>
          <w:p w14:paraId="5F0A46EF" w14:textId="77777777" w:rsidR="00842CA0" w:rsidRPr="005161B6" w:rsidRDefault="00842CA0" w:rsidP="00842CA0">
            <w:pPr>
              <w:rPr>
                <w:b/>
              </w:rPr>
            </w:pPr>
            <w:r w:rsidRPr="005161B6">
              <w:rPr>
                <w:b/>
              </w:rPr>
              <w:t>4-5 лет.</w:t>
            </w:r>
          </w:p>
          <w:p w14:paraId="285025A1" w14:textId="77777777" w:rsidR="00842CA0" w:rsidRPr="001F6725" w:rsidRDefault="00842CA0" w:rsidP="00842CA0"/>
        </w:tc>
        <w:tc>
          <w:tcPr>
            <w:tcW w:w="11192" w:type="dxa"/>
          </w:tcPr>
          <w:p w14:paraId="25C04D0F" w14:textId="77777777" w:rsidR="00842CA0" w:rsidRPr="001F6725" w:rsidRDefault="00842CA0" w:rsidP="00842CA0">
            <w:r w:rsidRPr="0020564E">
              <w:t>- способствовать формированию личностного отн</w:t>
            </w:r>
            <w:r>
              <w:t xml:space="preserve">ошения ребенка к соблюдению (и  </w:t>
            </w:r>
            <w:r w:rsidRPr="0020564E">
              <w:t>нарушению)</w:t>
            </w:r>
            <w:r>
              <w:t xml:space="preserve"> </w:t>
            </w:r>
            <w:r w:rsidRPr="0020564E">
              <w:t>моральных норм: взаимопомощи, сочувс</w:t>
            </w:r>
            <w:r>
              <w:t xml:space="preserve">твия обиженному и несогласия с  </w:t>
            </w:r>
            <w:r w:rsidRPr="0020564E">
              <w:t>действиями обидчика;</w:t>
            </w:r>
            <w:r>
              <w:t xml:space="preserve"> </w:t>
            </w:r>
            <w:r w:rsidRPr="0020564E">
              <w:t>одобрения действий того, кто пост</w:t>
            </w:r>
            <w:r>
              <w:t xml:space="preserve">упил справедливо, уступил  </w:t>
            </w:r>
            <w:r w:rsidRPr="0020564E">
              <w:t>по просьбе сверстника, поделился</w:t>
            </w:r>
            <w:r>
              <w:t xml:space="preserve"> </w:t>
            </w:r>
            <w:r w:rsidRPr="0020564E">
              <w:t>игрушками и пр.</w:t>
            </w:r>
          </w:p>
        </w:tc>
      </w:tr>
      <w:tr w:rsidR="00842CA0" w:rsidRPr="001F6725" w14:paraId="18966253" w14:textId="77777777" w:rsidTr="00E74ADE">
        <w:trPr>
          <w:trHeight w:val="144"/>
        </w:trPr>
        <w:tc>
          <w:tcPr>
            <w:tcW w:w="14992" w:type="dxa"/>
            <w:gridSpan w:val="2"/>
          </w:tcPr>
          <w:p w14:paraId="39B2BA00" w14:textId="77777777" w:rsidR="00842CA0" w:rsidRPr="001F6725" w:rsidRDefault="00842CA0" w:rsidP="00842CA0"/>
        </w:tc>
      </w:tr>
      <w:tr w:rsidR="00842CA0" w:rsidRPr="00F22C12" w14:paraId="28B6850D" w14:textId="77777777" w:rsidTr="00E74ADE">
        <w:trPr>
          <w:trHeight w:val="144"/>
        </w:trPr>
        <w:tc>
          <w:tcPr>
            <w:tcW w:w="3800" w:type="dxa"/>
          </w:tcPr>
          <w:p w14:paraId="5C46D933" w14:textId="77777777" w:rsidR="00842CA0" w:rsidRPr="00F418E9" w:rsidRDefault="00842CA0" w:rsidP="00842CA0">
            <w:pPr>
              <w:rPr>
                <w:b/>
              </w:rPr>
            </w:pPr>
            <w:r w:rsidRPr="00F418E9">
              <w:rPr>
                <w:b/>
              </w:rPr>
              <w:t>Подраздел</w:t>
            </w:r>
          </w:p>
        </w:tc>
        <w:tc>
          <w:tcPr>
            <w:tcW w:w="11192" w:type="dxa"/>
          </w:tcPr>
          <w:p w14:paraId="25076B92" w14:textId="77777777" w:rsidR="00842CA0" w:rsidRPr="00F22C12" w:rsidRDefault="00842CA0" w:rsidP="00842CA0">
            <w:pPr>
              <w:rPr>
                <w:b/>
              </w:rPr>
            </w:pPr>
            <w:r w:rsidRPr="00194DC6">
              <w:rPr>
                <w:b/>
              </w:rPr>
              <w:t>Развитие общения.</w:t>
            </w:r>
          </w:p>
        </w:tc>
      </w:tr>
      <w:tr w:rsidR="00842CA0" w:rsidRPr="001F6725" w14:paraId="2E916835" w14:textId="77777777" w:rsidTr="00E74ADE">
        <w:trPr>
          <w:trHeight w:val="144"/>
        </w:trPr>
        <w:tc>
          <w:tcPr>
            <w:tcW w:w="3800" w:type="dxa"/>
          </w:tcPr>
          <w:p w14:paraId="7D1B025C" w14:textId="77777777" w:rsidR="00842CA0" w:rsidRPr="00F418E9" w:rsidRDefault="00842CA0" w:rsidP="00842CA0">
            <w:pPr>
              <w:rPr>
                <w:b/>
              </w:rPr>
            </w:pPr>
            <w:r w:rsidRPr="00F418E9">
              <w:rPr>
                <w:b/>
              </w:rPr>
              <w:t>Интеграция в образовательные</w:t>
            </w:r>
          </w:p>
          <w:p w14:paraId="10367DEF" w14:textId="77777777" w:rsidR="00842CA0" w:rsidRPr="00F418E9" w:rsidRDefault="00842CA0" w:rsidP="00842CA0">
            <w:pPr>
              <w:rPr>
                <w:b/>
              </w:rPr>
            </w:pPr>
            <w:r w:rsidRPr="00F418E9">
              <w:rPr>
                <w:b/>
              </w:rPr>
              <w:t>области</w:t>
            </w:r>
          </w:p>
        </w:tc>
        <w:tc>
          <w:tcPr>
            <w:tcW w:w="11192" w:type="dxa"/>
          </w:tcPr>
          <w:p w14:paraId="1589ECB4" w14:textId="77777777" w:rsidR="00842CA0" w:rsidRPr="00F22C12" w:rsidRDefault="00842CA0" w:rsidP="00842CA0">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14:paraId="674A75AD" w14:textId="77777777" w:rsidR="00842CA0" w:rsidRPr="001F6725" w:rsidRDefault="00842CA0" w:rsidP="00842CA0">
            <w:r w:rsidRPr="00F22C12">
              <w:t>физическое развитие.</w:t>
            </w:r>
          </w:p>
        </w:tc>
      </w:tr>
      <w:tr w:rsidR="00842CA0" w:rsidRPr="001F6725" w14:paraId="517E0056" w14:textId="77777777" w:rsidTr="00E74ADE">
        <w:trPr>
          <w:trHeight w:val="144"/>
        </w:trPr>
        <w:tc>
          <w:tcPr>
            <w:tcW w:w="3800" w:type="dxa"/>
          </w:tcPr>
          <w:p w14:paraId="1B57847C" w14:textId="77777777" w:rsidR="00842CA0" w:rsidRPr="00F418E9" w:rsidRDefault="00842CA0" w:rsidP="00D336F4">
            <w:pPr>
              <w:jc w:val="left"/>
              <w:rPr>
                <w:b/>
              </w:rPr>
            </w:pPr>
            <w:r w:rsidRPr="00F418E9">
              <w:rPr>
                <w:b/>
              </w:rPr>
              <w:t>Интеграция в детскую</w:t>
            </w:r>
          </w:p>
          <w:p w14:paraId="07824A9D" w14:textId="77777777" w:rsidR="00842CA0" w:rsidRPr="00F418E9" w:rsidRDefault="00842CA0" w:rsidP="00D336F4">
            <w:pPr>
              <w:jc w:val="left"/>
              <w:rPr>
                <w:b/>
              </w:rPr>
            </w:pPr>
            <w:r w:rsidRPr="00F418E9">
              <w:rPr>
                <w:b/>
              </w:rPr>
              <w:t>деятельность</w:t>
            </w:r>
          </w:p>
        </w:tc>
        <w:tc>
          <w:tcPr>
            <w:tcW w:w="11192" w:type="dxa"/>
          </w:tcPr>
          <w:p w14:paraId="2C751A0A" w14:textId="1EF59A0A" w:rsidR="00842CA0" w:rsidRPr="00194DC6" w:rsidRDefault="00842CA0" w:rsidP="00842CA0">
            <w:r>
              <w:t xml:space="preserve">Игровая, коммуникативная, </w:t>
            </w:r>
            <w:r w:rsidRPr="00194DC6">
              <w:t>познавательно</w:t>
            </w:r>
            <w:r w:rsidR="006D1C8B">
              <w:t>-</w:t>
            </w:r>
            <w:r w:rsidRPr="00194DC6">
              <w:t>исследовательская, воспр</w:t>
            </w:r>
            <w:r>
              <w:t xml:space="preserve">иятие художественной литературы </w:t>
            </w:r>
            <w:r w:rsidRPr="00194DC6">
              <w:t>и фольклора, самообслуживание и элементарный бытовой</w:t>
            </w:r>
          </w:p>
          <w:p w14:paraId="2374C388" w14:textId="77777777" w:rsidR="00842CA0" w:rsidRPr="001F6725" w:rsidRDefault="00842CA0" w:rsidP="00842CA0">
            <w:r w:rsidRPr="00194DC6">
              <w:t>труд, музыкальная.</w:t>
            </w:r>
          </w:p>
        </w:tc>
      </w:tr>
      <w:tr w:rsidR="00842CA0" w:rsidRPr="001F6725" w14:paraId="498D8778" w14:textId="77777777" w:rsidTr="00E74ADE">
        <w:trPr>
          <w:trHeight w:val="281"/>
        </w:trPr>
        <w:tc>
          <w:tcPr>
            <w:tcW w:w="14992" w:type="dxa"/>
            <w:gridSpan w:val="2"/>
          </w:tcPr>
          <w:p w14:paraId="69DFCB77" w14:textId="662FCA96" w:rsidR="00842CA0" w:rsidRPr="001F6725" w:rsidRDefault="00842CA0" w:rsidP="00D336F4">
            <w:pPr>
              <w:jc w:val="left"/>
            </w:pPr>
            <w:r w:rsidRPr="00F418E9">
              <w:rPr>
                <w:b/>
              </w:rPr>
              <w:t>Возрастная специфика</w:t>
            </w:r>
          </w:p>
        </w:tc>
      </w:tr>
      <w:tr w:rsidR="00842CA0" w:rsidRPr="001F6725" w14:paraId="499F188D" w14:textId="77777777" w:rsidTr="00E74ADE">
        <w:trPr>
          <w:trHeight w:val="1662"/>
        </w:trPr>
        <w:tc>
          <w:tcPr>
            <w:tcW w:w="3800" w:type="dxa"/>
          </w:tcPr>
          <w:p w14:paraId="5592EE5E" w14:textId="77777777" w:rsidR="00842CA0" w:rsidRPr="005161B6" w:rsidRDefault="00842CA0" w:rsidP="00D336F4">
            <w:pPr>
              <w:jc w:val="left"/>
              <w:rPr>
                <w:b/>
              </w:rPr>
            </w:pPr>
            <w:r w:rsidRPr="005161B6">
              <w:rPr>
                <w:b/>
              </w:rPr>
              <w:t>4-5 лет.</w:t>
            </w:r>
          </w:p>
          <w:p w14:paraId="00CF7BF2" w14:textId="77777777" w:rsidR="00842CA0" w:rsidRPr="001F6725" w:rsidRDefault="00842CA0" w:rsidP="00D336F4">
            <w:pPr>
              <w:jc w:val="left"/>
            </w:pPr>
          </w:p>
        </w:tc>
        <w:tc>
          <w:tcPr>
            <w:tcW w:w="11192" w:type="dxa"/>
          </w:tcPr>
          <w:p w14:paraId="32D2A6B1" w14:textId="77777777" w:rsidR="00842CA0" w:rsidRPr="00D61DA5" w:rsidRDefault="00842CA0" w:rsidP="00842CA0">
            <w:r w:rsidRPr="00D61DA5">
              <w:t>- продолжать работу по формированию доброжелательных взаимоотношений</w:t>
            </w:r>
            <w:r>
              <w:t xml:space="preserve"> </w:t>
            </w:r>
            <w:r w:rsidRPr="00D61DA5">
              <w:t>между детьми,</w:t>
            </w:r>
            <w:r>
              <w:t xml:space="preserve"> </w:t>
            </w:r>
            <w:r w:rsidRPr="00D61DA5">
              <w:t>обращать внимание детей на хорошие поступки друг друга;</w:t>
            </w:r>
          </w:p>
          <w:p w14:paraId="56519B7C" w14:textId="77777777" w:rsidR="00842CA0" w:rsidRPr="00D61DA5" w:rsidRDefault="00842CA0" w:rsidP="00842CA0">
            <w:r w:rsidRPr="00D61DA5">
              <w:t>- учить коллективным играм, соблюдению игровых правил, формировать</w:t>
            </w:r>
          </w:p>
          <w:p w14:paraId="13C6B875" w14:textId="77777777" w:rsidR="00842CA0" w:rsidRPr="001F6725" w:rsidRDefault="00842CA0" w:rsidP="00842CA0">
            <w:r>
              <w:t xml:space="preserve">навыки добрых </w:t>
            </w:r>
            <w:r w:rsidRPr="00D61DA5">
              <w:t>взаимоотношений в игре.</w:t>
            </w:r>
          </w:p>
        </w:tc>
      </w:tr>
      <w:tr w:rsidR="00842CA0" w:rsidRPr="001F6725" w14:paraId="2B87C748" w14:textId="77777777" w:rsidTr="00E74ADE">
        <w:trPr>
          <w:trHeight w:val="281"/>
        </w:trPr>
        <w:tc>
          <w:tcPr>
            <w:tcW w:w="14992" w:type="dxa"/>
            <w:gridSpan w:val="2"/>
          </w:tcPr>
          <w:p w14:paraId="777DADF7" w14:textId="77777777" w:rsidR="00842CA0" w:rsidRPr="001F6725" w:rsidRDefault="00842CA0" w:rsidP="00D336F4">
            <w:pPr>
              <w:jc w:val="left"/>
            </w:pPr>
          </w:p>
        </w:tc>
      </w:tr>
      <w:tr w:rsidR="00842CA0" w:rsidRPr="00F22C12" w14:paraId="44D28D73" w14:textId="77777777" w:rsidTr="00D336F4">
        <w:trPr>
          <w:trHeight w:val="550"/>
        </w:trPr>
        <w:tc>
          <w:tcPr>
            <w:tcW w:w="3800" w:type="dxa"/>
          </w:tcPr>
          <w:p w14:paraId="12F4D406" w14:textId="77777777" w:rsidR="00842CA0" w:rsidRPr="00F418E9" w:rsidRDefault="00842CA0" w:rsidP="00D336F4">
            <w:pPr>
              <w:jc w:val="left"/>
              <w:rPr>
                <w:b/>
              </w:rPr>
            </w:pPr>
            <w:r w:rsidRPr="00F418E9">
              <w:rPr>
                <w:b/>
              </w:rPr>
              <w:t>Подраздел</w:t>
            </w:r>
          </w:p>
        </w:tc>
        <w:tc>
          <w:tcPr>
            <w:tcW w:w="11192" w:type="dxa"/>
          </w:tcPr>
          <w:p w14:paraId="5576ACDD" w14:textId="77777777" w:rsidR="00842CA0" w:rsidRPr="00F22C12" w:rsidRDefault="00842CA0" w:rsidP="00842CA0">
            <w:pPr>
              <w:rPr>
                <w:b/>
              </w:rPr>
            </w:pPr>
            <w:r w:rsidRPr="00EC0EB7">
              <w:rPr>
                <w:b/>
              </w:rPr>
              <w:t>Усвоение общепринятых норм поведения</w:t>
            </w:r>
          </w:p>
        </w:tc>
      </w:tr>
      <w:tr w:rsidR="00842CA0" w:rsidRPr="001F6725" w14:paraId="463D4D02" w14:textId="77777777" w:rsidTr="00D336F4">
        <w:trPr>
          <w:trHeight w:val="1099"/>
        </w:trPr>
        <w:tc>
          <w:tcPr>
            <w:tcW w:w="3800" w:type="dxa"/>
          </w:tcPr>
          <w:p w14:paraId="5C895595" w14:textId="77777777" w:rsidR="00842CA0" w:rsidRPr="00F418E9" w:rsidRDefault="00842CA0" w:rsidP="00D336F4">
            <w:pPr>
              <w:jc w:val="left"/>
              <w:rPr>
                <w:b/>
              </w:rPr>
            </w:pPr>
            <w:r w:rsidRPr="00F418E9">
              <w:rPr>
                <w:b/>
              </w:rPr>
              <w:lastRenderedPageBreak/>
              <w:t>Интеграция в образовательные</w:t>
            </w:r>
          </w:p>
          <w:p w14:paraId="1BA5290C" w14:textId="77777777" w:rsidR="00842CA0" w:rsidRPr="00F418E9" w:rsidRDefault="00842CA0" w:rsidP="00D336F4">
            <w:pPr>
              <w:jc w:val="left"/>
              <w:rPr>
                <w:b/>
              </w:rPr>
            </w:pPr>
            <w:r w:rsidRPr="00F418E9">
              <w:rPr>
                <w:b/>
              </w:rPr>
              <w:t>области</w:t>
            </w:r>
          </w:p>
        </w:tc>
        <w:tc>
          <w:tcPr>
            <w:tcW w:w="11192" w:type="dxa"/>
          </w:tcPr>
          <w:p w14:paraId="2A2464C3" w14:textId="77777777" w:rsidR="00842CA0" w:rsidRPr="00F22C12" w:rsidRDefault="00842CA0" w:rsidP="00842CA0">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14:paraId="513A578B" w14:textId="77777777" w:rsidR="00842CA0" w:rsidRPr="001F6725" w:rsidRDefault="00842CA0" w:rsidP="00842CA0">
            <w:r w:rsidRPr="00F22C12">
              <w:t>физическое развитие.</w:t>
            </w:r>
          </w:p>
        </w:tc>
      </w:tr>
      <w:tr w:rsidR="00842CA0" w:rsidRPr="001F6725" w14:paraId="6FFAD009" w14:textId="77777777" w:rsidTr="00D336F4">
        <w:trPr>
          <w:trHeight w:val="1380"/>
        </w:trPr>
        <w:tc>
          <w:tcPr>
            <w:tcW w:w="3800" w:type="dxa"/>
          </w:tcPr>
          <w:p w14:paraId="38C01394" w14:textId="77777777" w:rsidR="00842CA0" w:rsidRPr="00F418E9" w:rsidRDefault="00842CA0" w:rsidP="00842CA0">
            <w:pPr>
              <w:rPr>
                <w:b/>
              </w:rPr>
            </w:pPr>
            <w:r w:rsidRPr="00F418E9">
              <w:rPr>
                <w:b/>
              </w:rPr>
              <w:t>Интеграция в детскую</w:t>
            </w:r>
          </w:p>
          <w:p w14:paraId="3BBBE40A" w14:textId="77777777" w:rsidR="00842CA0" w:rsidRPr="00F418E9" w:rsidRDefault="00842CA0" w:rsidP="00842CA0">
            <w:pPr>
              <w:rPr>
                <w:b/>
              </w:rPr>
            </w:pPr>
            <w:r w:rsidRPr="00F418E9">
              <w:rPr>
                <w:b/>
              </w:rPr>
              <w:t>деятельность</w:t>
            </w:r>
          </w:p>
        </w:tc>
        <w:tc>
          <w:tcPr>
            <w:tcW w:w="11192" w:type="dxa"/>
          </w:tcPr>
          <w:p w14:paraId="32283437" w14:textId="158F1ABB" w:rsidR="00842CA0" w:rsidRPr="00194DC6" w:rsidRDefault="00842CA0" w:rsidP="00842CA0">
            <w:r>
              <w:t xml:space="preserve">Игровая, коммуникативная, </w:t>
            </w:r>
            <w:r w:rsidRPr="00194DC6">
              <w:t>познавательно</w:t>
            </w:r>
            <w:r w:rsidR="00A67C7B">
              <w:t>-</w:t>
            </w:r>
            <w:r w:rsidRPr="00194DC6">
              <w:t>исследовательская, воспр</w:t>
            </w:r>
            <w:r>
              <w:t xml:space="preserve">иятие художественной литературы </w:t>
            </w:r>
            <w:r w:rsidRPr="00194DC6">
              <w:t>и фольклора, самообслуживание и элементарный бытовой</w:t>
            </w:r>
          </w:p>
          <w:p w14:paraId="4B6800FD" w14:textId="77777777" w:rsidR="00842CA0" w:rsidRPr="001F6725" w:rsidRDefault="00842CA0" w:rsidP="00842CA0">
            <w:r w:rsidRPr="00194DC6">
              <w:t>труд, музыкальная.</w:t>
            </w:r>
          </w:p>
        </w:tc>
      </w:tr>
      <w:tr w:rsidR="00842CA0" w:rsidRPr="001F6725" w14:paraId="5598D4D7" w14:textId="77777777" w:rsidTr="00E74ADE">
        <w:trPr>
          <w:trHeight w:val="281"/>
        </w:trPr>
        <w:tc>
          <w:tcPr>
            <w:tcW w:w="14992" w:type="dxa"/>
            <w:gridSpan w:val="2"/>
          </w:tcPr>
          <w:p w14:paraId="040BD937" w14:textId="77777777" w:rsidR="00842CA0" w:rsidRPr="001F6725" w:rsidRDefault="00842CA0" w:rsidP="00842CA0">
            <w:r>
              <w:rPr>
                <w:b/>
              </w:rPr>
              <w:t xml:space="preserve">                                              </w:t>
            </w:r>
            <w:r w:rsidRPr="00F418E9">
              <w:rPr>
                <w:b/>
              </w:rPr>
              <w:t>Возрастная специфика</w:t>
            </w:r>
          </w:p>
        </w:tc>
      </w:tr>
      <w:tr w:rsidR="00842CA0" w:rsidRPr="001F6725" w14:paraId="32C1C95C" w14:textId="77777777" w:rsidTr="00D336F4">
        <w:trPr>
          <w:trHeight w:val="2211"/>
        </w:trPr>
        <w:tc>
          <w:tcPr>
            <w:tcW w:w="3800" w:type="dxa"/>
          </w:tcPr>
          <w:p w14:paraId="632A2F58" w14:textId="77777777" w:rsidR="00842CA0" w:rsidRPr="005161B6" w:rsidRDefault="00842CA0" w:rsidP="00842CA0">
            <w:pPr>
              <w:rPr>
                <w:b/>
              </w:rPr>
            </w:pPr>
            <w:r w:rsidRPr="005161B6">
              <w:rPr>
                <w:b/>
              </w:rPr>
              <w:t>4-5 лет.</w:t>
            </w:r>
          </w:p>
          <w:p w14:paraId="64672ABE" w14:textId="77777777" w:rsidR="00842CA0" w:rsidRPr="001F6725" w:rsidRDefault="00842CA0" w:rsidP="00842CA0"/>
        </w:tc>
        <w:tc>
          <w:tcPr>
            <w:tcW w:w="11192" w:type="dxa"/>
          </w:tcPr>
          <w:p w14:paraId="64DFAAD1" w14:textId="77777777" w:rsidR="00842CA0" w:rsidRPr="00EC0EB7" w:rsidRDefault="00842CA0" w:rsidP="00842CA0">
            <w:r w:rsidRPr="00EC0EB7">
              <w:t>- расширять представления о правилах поведения в общественных местах;</w:t>
            </w:r>
          </w:p>
          <w:p w14:paraId="73A8EE10" w14:textId="130913F8" w:rsidR="00842CA0" w:rsidRPr="001F6725" w:rsidRDefault="00842CA0" w:rsidP="00842CA0">
            <w:r w:rsidRPr="00EC0EB7">
              <w:t xml:space="preserve">- продолжать формировать у детей основы </w:t>
            </w:r>
            <w:r>
              <w:t xml:space="preserve">культуры поведения и вежливого </w:t>
            </w:r>
            <w:r w:rsidRPr="00EC0EB7">
              <w:t>общения;</w:t>
            </w:r>
            <w:r>
              <w:t xml:space="preserve"> </w:t>
            </w:r>
            <w:r w:rsidRPr="00EC0EB7">
              <w:t>напоминать o необходимости здороваться, прощаться, называть работник</w:t>
            </w:r>
            <w:r>
              <w:t xml:space="preserve">ов </w:t>
            </w:r>
            <w:r w:rsidRPr="00EC0EB7">
              <w:t>дошкольного учреждения по имени и отчеству, не вм</w:t>
            </w:r>
            <w:r>
              <w:t xml:space="preserve">ешиваться в разговор взрослых, </w:t>
            </w:r>
            <w:r w:rsidRPr="00EC0EB7">
              <w:t>вежливо выражать свою просьбу, благодарить за оказанную услуг</w:t>
            </w:r>
            <w:r>
              <w:t>.</w:t>
            </w:r>
          </w:p>
        </w:tc>
      </w:tr>
    </w:tbl>
    <w:p w14:paraId="3F9569C4" w14:textId="77777777" w:rsidR="00087FB4" w:rsidRDefault="00087FB4" w:rsidP="00C25AB2">
      <w:pPr>
        <w:spacing w:after="0" w:line="240" w:lineRule="auto"/>
        <w:jc w:val="both"/>
        <w:rPr>
          <w:rFonts w:ascii="Times New Roman" w:hAnsi="Times New Roman" w:cs="Times New Roman"/>
          <w:b/>
          <w:sz w:val="28"/>
          <w:szCs w:val="28"/>
        </w:rPr>
      </w:pPr>
    </w:p>
    <w:p w14:paraId="4F56977A" w14:textId="343A6730" w:rsidR="00CF70BB" w:rsidRDefault="0039755A" w:rsidP="00D336F4">
      <w:pPr>
        <w:spacing w:after="0" w:line="240" w:lineRule="auto"/>
        <w:rPr>
          <w:rFonts w:ascii="Times New Roman" w:hAnsi="Times New Roman" w:cs="Times New Roman"/>
          <w:b/>
          <w:sz w:val="28"/>
          <w:szCs w:val="28"/>
        </w:rPr>
      </w:pPr>
      <w:r w:rsidRPr="0039755A">
        <w:rPr>
          <w:rFonts w:ascii="Times New Roman" w:hAnsi="Times New Roman" w:cs="Times New Roman"/>
          <w:b/>
          <w:sz w:val="28"/>
          <w:szCs w:val="28"/>
        </w:rPr>
        <w:t>Духовно</w:t>
      </w:r>
      <w:r>
        <w:rPr>
          <w:rFonts w:ascii="Times New Roman" w:hAnsi="Times New Roman" w:cs="Times New Roman"/>
          <w:b/>
          <w:sz w:val="28"/>
          <w:szCs w:val="28"/>
        </w:rPr>
        <w:t xml:space="preserve"> - </w:t>
      </w:r>
      <w:r w:rsidRPr="0039755A">
        <w:rPr>
          <w:rFonts w:ascii="Times New Roman" w:hAnsi="Times New Roman" w:cs="Times New Roman"/>
          <w:b/>
          <w:sz w:val="28"/>
          <w:szCs w:val="28"/>
        </w:rPr>
        <w:t>нравственное направление воспитания</w:t>
      </w:r>
    </w:p>
    <w:p w14:paraId="1F44069E" w14:textId="32F0B218" w:rsidR="0039755A" w:rsidRDefault="0039755A" w:rsidP="00D336F4">
      <w:pPr>
        <w:spacing w:after="0" w:line="240" w:lineRule="auto"/>
        <w:rPr>
          <w:rFonts w:ascii="Times New Roman" w:hAnsi="Times New Roman" w:cs="Times New Roman"/>
          <w:bCs/>
          <w:sz w:val="28"/>
          <w:szCs w:val="28"/>
        </w:rPr>
      </w:pPr>
      <w:r w:rsidRPr="0039755A">
        <w:rPr>
          <w:rFonts w:ascii="Times New Roman" w:hAnsi="Times New Roman" w:cs="Times New Roman"/>
          <w:bCs/>
          <w:sz w:val="28"/>
          <w:szCs w:val="28"/>
        </w:rPr>
        <w:t xml:space="preserve">Ценности </w:t>
      </w:r>
      <w:r w:rsidRPr="0039755A">
        <w:rPr>
          <w:rFonts w:ascii="Times New Roman" w:hAnsi="Times New Roman" w:cs="Times New Roman"/>
          <w:b/>
          <w:sz w:val="28"/>
          <w:szCs w:val="28"/>
        </w:rPr>
        <w:t xml:space="preserve">- жизнь, милосердие, добро </w:t>
      </w:r>
      <w:r w:rsidRPr="0039755A">
        <w:rPr>
          <w:rFonts w:ascii="Times New Roman" w:hAnsi="Times New Roman" w:cs="Times New Roman"/>
          <w:bCs/>
          <w:sz w:val="28"/>
          <w:szCs w:val="28"/>
        </w:rPr>
        <w:t>лежат в основе духовно­ нравственного направления воспитания.</w:t>
      </w:r>
    </w:p>
    <w:p w14:paraId="7025AE6C" w14:textId="740A5994" w:rsidR="0039755A" w:rsidRDefault="0039755A" w:rsidP="00D336F4">
      <w:pPr>
        <w:spacing w:line="240" w:lineRule="auto"/>
        <w:rPr>
          <w:rFonts w:ascii="Times New Roman" w:eastAsia="Times New Roman" w:hAnsi="Times New Roman" w:cs="Times New Roman"/>
          <w:sz w:val="28"/>
          <w:szCs w:val="28"/>
        </w:rPr>
      </w:pPr>
      <w:r w:rsidRPr="0039755A">
        <w:rPr>
          <w:rFonts w:ascii="Times New Roman" w:hAnsi="Times New Roman" w:cs="Times New Roman"/>
          <w:sz w:val="28"/>
          <w:szCs w:val="28"/>
        </w:rPr>
        <w:t>Цель</w:t>
      </w:r>
      <w:r w:rsidRPr="0039755A">
        <w:rPr>
          <w:rFonts w:ascii="Times New Roman" w:hAnsi="Times New Roman" w:cs="Times New Roman"/>
          <w:spacing w:val="58"/>
          <w:sz w:val="28"/>
          <w:szCs w:val="28"/>
        </w:rPr>
        <w:t xml:space="preserve"> </w:t>
      </w:r>
      <w:r w:rsidRPr="0039755A">
        <w:rPr>
          <w:rFonts w:ascii="Times New Roman" w:hAnsi="Times New Roman" w:cs="Times New Roman"/>
          <w:sz w:val="28"/>
          <w:szCs w:val="28"/>
        </w:rPr>
        <w:t>духовно-нравственного</w:t>
      </w:r>
      <w:r w:rsidRPr="0039755A">
        <w:rPr>
          <w:rFonts w:ascii="Times New Roman" w:hAnsi="Times New Roman" w:cs="Times New Roman"/>
          <w:spacing w:val="29"/>
          <w:sz w:val="28"/>
          <w:szCs w:val="28"/>
        </w:rPr>
        <w:t xml:space="preserve"> </w:t>
      </w:r>
      <w:r w:rsidRPr="0039755A">
        <w:rPr>
          <w:rFonts w:ascii="Times New Roman" w:hAnsi="Times New Roman" w:cs="Times New Roman"/>
          <w:sz w:val="28"/>
          <w:szCs w:val="28"/>
        </w:rPr>
        <w:t>направления</w:t>
      </w:r>
      <w:r w:rsidRPr="0039755A">
        <w:rPr>
          <w:rFonts w:ascii="Times New Roman" w:hAnsi="Times New Roman" w:cs="Times New Roman"/>
          <w:spacing w:val="4"/>
          <w:sz w:val="28"/>
          <w:szCs w:val="28"/>
        </w:rPr>
        <w:t xml:space="preserve"> </w:t>
      </w:r>
      <w:r w:rsidRPr="0039755A">
        <w:rPr>
          <w:rFonts w:ascii="Times New Roman" w:hAnsi="Times New Roman" w:cs="Times New Roman"/>
          <w:sz w:val="28"/>
          <w:szCs w:val="28"/>
        </w:rPr>
        <w:t>воспитания</w:t>
      </w:r>
      <w:r w:rsidRPr="0039755A">
        <w:rPr>
          <w:rFonts w:ascii="Times New Roman" w:hAnsi="Times New Roman" w:cs="Times New Roman"/>
          <w:spacing w:val="67"/>
          <w:sz w:val="28"/>
          <w:szCs w:val="28"/>
        </w:rPr>
        <w:t xml:space="preserve"> </w:t>
      </w:r>
      <w:r w:rsidRPr="0039755A">
        <w:rPr>
          <w:rFonts w:ascii="Times New Roman" w:hAnsi="Times New Roman" w:cs="Times New Roman"/>
          <w:w w:val="175"/>
          <w:sz w:val="28"/>
          <w:szCs w:val="28"/>
        </w:rPr>
        <w:t>-</w:t>
      </w:r>
      <w:r w:rsidRPr="0039755A">
        <w:rPr>
          <w:rFonts w:ascii="Times New Roman" w:hAnsi="Times New Roman" w:cs="Times New Roman"/>
          <w:spacing w:val="-22"/>
          <w:w w:val="175"/>
          <w:sz w:val="28"/>
          <w:szCs w:val="28"/>
        </w:rPr>
        <w:t xml:space="preserve"> </w:t>
      </w:r>
      <w:r w:rsidRPr="0039755A">
        <w:rPr>
          <w:rFonts w:ascii="Times New Roman" w:hAnsi="Times New Roman" w:cs="Times New Roman"/>
          <w:sz w:val="28"/>
          <w:szCs w:val="28"/>
        </w:rPr>
        <w:t>формирование</w:t>
      </w:r>
      <w:r w:rsidRPr="0039755A">
        <w:rPr>
          <w:rFonts w:ascii="Times New Roman" w:hAnsi="Times New Roman" w:cs="Times New Roman"/>
          <w:w w:val="95"/>
          <w:sz w:val="28"/>
          <w:szCs w:val="28"/>
        </w:rPr>
        <w:t xml:space="preserve"> </w:t>
      </w:r>
      <w:r w:rsidRPr="0039755A">
        <w:rPr>
          <w:rFonts w:ascii="Times New Roman" w:hAnsi="Times New Roman" w:cs="Times New Roman"/>
          <w:sz w:val="28"/>
          <w:szCs w:val="28"/>
        </w:rPr>
        <w:t>способности</w:t>
      </w:r>
      <w:r w:rsidRPr="0039755A">
        <w:rPr>
          <w:rFonts w:ascii="Times New Roman" w:hAnsi="Times New Roman" w:cs="Times New Roman"/>
          <w:spacing w:val="26"/>
          <w:sz w:val="28"/>
          <w:szCs w:val="28"/>
        </w:rPr>
        <w:t xml:space="preserve"> </w:t>
      </w:r>
      <w:r w:rsidRPr="0039755A">
        <w:rPr>
          <w:rFonts w:ascii="Times New Roman" w:hAnsi="Times New Roman" w:cs="Times New Roman"/>
          <w:sz w:val="28"/>
          <w:szCs w:val="28"/>
        </w:rPr>
        <w:t>к</w:t>
      </w:r>
      <w:r w:rsidRPr="0039755A">
        <w:rPr>
          <w:rFonts w:ascii="Times New Roman" w:hAnsi="Times New Roman" w:cs="Times New Roman"/>
          <w:spacing w:val="9"/>
          <w:sz w:val="28"/>
          <w:szCs w:val="28"/>
        </w:rPr>
        <w:t xml:space="preserve"> </w:t>
      </w:r>
      <w:r w:rsidRPr="0039755A">
        <w:rPr>
          <w:rFonts w:ascii="Times New Roman" w:hAnsi="Times New Roman" w:cs="Times New Roman"/>
          <w:sz w:val="28"/>
          <w:szCs w:val="28"/>
        </w:rPr>
        <w:t>духовному</w:t>
      </w:r>
      <w:r w:rsidRPr="0039755A">
        <w:rPr>
          <w:rFonts w:ascii="Times New Roman" w:hAnsi="Times New Roman" w:cs="Times New Roman"/>
          <w:spacing w:val="22"/>
          <w:sz w:val="28"/>
          <w:szCs w:val="28"/>
        </w:rPr>
        <w:t xml:space="preserve"> </w:t>
      </w:r>
      <w:r w:rsidRPr="0039755A">
        <w:rPr>
          <w:rFonts w:ascii="Times New Roman" w:hAnsi="Times New Roman" w:cs="Times New Roman"/>
          <w:sz w:val="28"/>
          <w:szCs w:val="28"/>
        </w:rPr>
        <w:t>развитию,</w:t>
      </w:r>
      <w:r w:rsidRPr="0039755A">
        <w:rPr>
          <w:rFonts w:ascii="Times New Roman" w:hAnsi="Times New Roman" w:cs="Times New Roman"/>
          <w:spacing w:val="31"/>
          <w:sz w:val="28"/>
          <w:szCs w:val="28"/>
        </w:rPr>
        <w:t xml:space="preserve"> </w:t>
      </w:r>
      <w:r w:rsidRPr="0039755A">
        <w:rPr>
          <w:rFonts w:ascii="Times New Roman" w:hAnsi="Times New Roman" w:cs="Times New Roman"/>
          <w:sz w:val="28"/>
          <w:szCs w:val="28"/>
        </w:rPr>
        <w:t>нравственному</w:t>
      </w:r>
      <w:r w:rsidRPr="0039755A">
        <w:rPr>
          <w:rFonts w:ascii="Times New Roman" w:hAnsi="Times New Roman" w:cs="Times New Roman"/>
          <w:spacing w:val="38"/>
          <w:sz w:val="28"/>
          <w:szCs w:val="28"/>
        </w:rPr>
        <w:t xml:space="preserve"> </w:t>
      </w:r>
      <w:r w:rsidRPr="0039755A">
        <w:rPr>
          <w:rFonts w:ascii="Times New Roman" w:hAnsi="Times New Roman" w:cs="Times New Roman"/>
          <w:sz w:val="28"/>
          <w:szCs w:val="28"/>
        </w:rPr>
        <w:t>самосовершенствованию,</w:t>
      </w:r>
      <w:r w:rsidRPr="0039755A">
        <w:rPr>
          <w:rFonts w:ascii="Times New Roman" w:hAnsi="Times New Roman" w:cs="Times New Roman"/>
          <w:w w:val="95"/>
          <w:sz w:val="28"/>
          <w:szCs w:val="28"/>
        </w:rPr>
        <w:t xml:space="preserve"> индивидуально-ответственному</w:t>
      </w:r>
      <w:r w:rsidRPr="0039755A">
        <w:rPr>
          <w:rFonts w:ascii="Times New Roman" w:hAnsi="Times New Roman" w:cs="Times New Roman"/>
          <w:spacing w:val="61"/>
          <w:w w:val="95"/>
          <w:sz w:val="28"/>
          <w:szCs w:val="28"/>
        </w:rPr>
        <w:t xml:space="preserve"> </w:t>
      </w:r>
      <w:r w:rsidRPr="0039755A">
        <w:rPr>
          <w:rFonts w:ascii="Times New Roman" w:hAnsi="Times New Roman" w:cs="Times New Roman"/>
          <w:w w:val="95"/>
          <w:sz w:val="28"/>
          <w:szCs w:val="28"/>
        </w:rPr>
        <w:t xml:space="preserve">поведению. </w:t>
      </w:r>
      <w:r w:rsidRPr="0039755A">
        <w:rPr>
          <w:rFonts w:ascii="Times New Roman" w:eastAsia="Times New Roman" w:hAnsi="Times New Roman" w:cs="Times New Roman"/>
          <w:sz w:val="28"/>
          <w:szCs w:val="28"/>
        </w:rPr>
        <w:t>Духовно-нравственное</w:t>
      </w:r>
      <w:r w:rsidRPr="0039755A">
        <w:rPr>
          <w:rFonts w:ascii="Times New Roman" w:eastAsia="Times New Roman" w:hAnsi="Times New Roman" w:cs="Times New Roman"/>
          <w:spacing w:val="34"/>
          <w:sz w:val="28"/>
          <w:szCs w:val="28"/>
        </w:rPr>
        <w:t xml:space="preserve"> </w:t>
      </w:r>
      <w:r w:rsidRPr="0039755A">
        <w:rPr>
          <w:rFonts w:ascii="Times New Roman" w:eastAsia="Times New Roman" w:hAnsi="Times New Roman" w:cs="Times New Roman"/>
          <w:sz w:val="28"/>
          <w:szCs w:val="28"/>
        </w:rPr>
        <w:t>воспитание</w:t>
      </w:r>
      <w:r w:rsidRPr="0039755A">
        <w:rPr>
          <w:rFonts w:ascii="Times New Roman" w:eastAsia="Times New Roman" w:hAnsi="Times New Roman" w:cs="Times New Roman"/>
          <w:spacing w:val="4"/>
          <w:sz w:val="28"/>
          <w:szCs w:val="28"/>
        </w:rPr>
        <w:t xml:space="preserve"> </w:t>
      </w:r>
      <w:r w:rsidRPr="0039755A">
        <w:rPr>
          <w:rFonts w:ascii="Times New Roman" w:eastAsia="Times New Roman" w:hAnsi="Times New Roman" w:cs="Times New Roman"/>
          <w:sz w:val="28"/>
          <w:szCs w:val="28"/>
        </w:rPr>
        <w:t>направлено</w:t>
      </w:r>
      <w:r w:rsidRPr="0039755A">
        <w:rPr>
          <w:rFonts w:ascii="Times New Roman" w:eastAsia="Times New Roman" w:hAnsi="Times New Roman" w:cs="Times New Roman"/>
          <w:spacing w:val="8"/>
          <w:sz w:val="28"/>
          <w:szCs w:val="28"/>
        </w:rPr>
        <w:t xml:space="preserve"> </w:t>
      </w:r>
      <w:r w:rsidRPr="0039755A">
        <w:rPr>
          <w:rFonts w:ascii="Times New Roman" w:eastAsia="Times New Roman" w:hAnsi="Times New Roman" w:cs="Times New Roman"/>
          <w:sz w:val="28"/>
          <w:szCs w:val="28"/>
        </w:rPr>
        <w:t>на</w:t>
      </w:r>
      <w:r w:rsidRPr="0039755A">
        <w:rPr>
          <w:rFonts w:ascii="Times New Roman" w:eastAsia="Times New Roman" w:hAnsi="Times New Roman" w:cs="Times New Roman"/>
          <w:spacing w:val="54"/>
          <w:sz w:val="28"/>
          <w:szCs w:val="28"/>
        </w:rPr>
        <w:t xml:space="preserve"> </w:t>
      </w:r>
      <w:r w:rsidRPr="0039755A">
        <w:rPr>
          <w:rFonts w:ascii="Times New Roman" w:eastAsia="Times New Roman" w:hAnsi="Times New Roman" w:cs="Times New Roman"/>
          <w:sz w:val="28"/>
          <w:szCs w:val="28"/>
        </w:rPr>
        <w:t>развитие</w:t>
      </w:r>
      <w:r w:rsidRPr="0039755A">
        <w:rPr>
          <w:rFonts w:ascii="Times New Roman" w:eastAsia="Times New Roman" w:hAnsi="Times New Roman" w:cs="Times New Roman"/>
          <w:spacing w:val="3"/>
          <w:sz w:val="28"/>
          <w:szCs w:val="28"/>
        </w:rPr>
        <w:t xml:space="preserve"> </w:t>
      </w:r>
      <w:r w:rsidRPr="0039755A">
        <w:rPr>
          <w:rFonts w:ascii="Times New Roman" w:eastAsia="Times New Roman" w:hAnsi="Times New Roman" w:cs="Times New Roman"/>
          <w:sz w:val="28"/>
          <w:szCs w:val="28"/>
        </w:rPr>
        <w:t>ценностно­</w:t>
      </w:r>
      <w:r w:rsidRPr="0039755A">
        <w:rPr>
          <w:rFonts w:ascii="Times New Roman" w:eastAsia="Times New Roman" w:hAnsi="Times New Roman" w:cs="Times New Roman"/>
          <w:w w:val="94"/>
          <w:sz w:val="28"/>
          <w:szCs w:val="28"/>
        </w:rPr>
        <w:t xml:space="preserve"> </w:t>
      </w:r>
      <w:r w:rsidRPr="0039755A">
        <w:rPr>
          <w:rFonts w:ascii="Times New Roman" w:eastAsia="Times New Roman" w:hAnsi="Times New Roman" w:cs="Times New Roman"/>
          <w:sz w:val="28"/>
          <w:szCs w:val="28"/>
        </w:rPr>
        <w:t>смысловой</w:t>
      </w:r>
      <w:r w:rsidRPr="0039755A">
        <w:rPr>
          <w:rFonts w:ascii="Times New Roman" w:eastAsia="Times New Roman" w:hAnsi="Times New Roman" w:cs="Times New Roman"/>
          <w:spacing w:val="-7"/>
          <w:sz w:val="28"/>
          <w:szCs w:val="28"/>
        </w:rPr>
        <w:t xml:space="preserve"> </w:t>
      </w:r>
      <w:r w:rsidRPr="0039755A">
        <w:rPr>
          <w:rFonts w:ascii="Times New Roman" w:eastAsia="Times New Roman" w:hAnsi="Times New Roman" w:cs="Times New Roman"/>
          <w:sz w:val="28"/>
          <w:szCs w:val="28"/>
        </w:rPr>
        <w:t>сферы</w:t>
      </w:r>
      <w:r w:rsidRPr="0039755A">
        <w:rPr>
          <w:rFonts w:ascii="Times New Roman" w:eastAsia="Times New Roman" w:hAnsi="Times New Roman" w:cs="Times New Roman"/>
          <w:spacing w:val="-17"/>
          <w:sz w:val="28"/>
          <w:szCs w:val="28"/>
        </w:rPr>
        <w:t xml:space="preserve"> </w:t>
      </w:r>
      <w:r w:rsidRPr="0039755A">
        <w:rPr>
          <w:rFonts w:ascii="Times New Roman" w:eastAsia="Times New Roman" w:hAnsi="Times New Roman" w:cs="Times New Roman"/>
          <w:sz w:val="28"/>
          <w:szCs w:val="28"/>
        </w:rPr>
        <w:t>дошкольников</w:t>
      </w:r>
      <w:r w:rsidRPr="0039755A">
        <w:rPr>
          <w:rFonts w:ascii="Times New Roman" w:eastAsia="Times New Roman" w:hAnsi="Times New Roman" w:cs="Times New Roman"/>
          <w:spacing w:val="-6"/>
          <w:sz w:val="28"/>
          <w:szCs w:val="28"/>
        </w:rPr>
        <w:t xml:space="preserve"> </w:t>
      </w:r>
      <w:r w:rsidRPr="0039755A">
        <w:rPr>
          <w:rFonts w:ascii="Times New Roman" w:eastAsia="Times New Roman" w:hAnsi="Times New Roman" w:cs="Times New Roman"/>
          <w:sz w:val="28"/>
          <w:szCs w:val="28"/>
        </w:rPr>
        <w:t>на</w:t>
      </w:r>
      <w:r w:rsidRPr="0039755A">
        <w:rPr>
          <w:rFonts w:ascii="Times New Roman" w:eastAsia="Times New Roman" w:hAnsi="Times New Roman" w:cs="Times New Roman"/>
          <w:spacing w:val="-16"/>
          <w:sz w:val="28"/>
          <w:szCs w:val="28"/>
        </w:rPr>
        <w:t xml:space="preserve"> </w:t>
      </w:r>
      <w:r w:rsidRPr="0039755A">
        <w:rPr>
          <w:rFonts w:ascii="Times New Roman" w:eastAsia="Times New Roman" w:hAnsi="Times New Roman" w:cs="Times New Roman"/>
          <w:sz w:val="28"/>
          <w:szCs w:val="28"/>
        </w:rPr>
        <w:t>основе</w:t>
      </w:r>
      <w:r w:rsidRPr="0039755A">
        <w:rPr>
          <w:rFonts w:ascii="Times New Roman" w:eastAsia="Times New Roman" w:hAnsi="Times New Roman" w:cs="Times New Roman"/>
          <w:spacing w:val="-16"/>
          <w:sz w:val="28"/>
          <w:szCs w:val="28"/>
        </w:rPr>
        <w:t xml:space="preserve"> </w:t>
      </w:r>
      <w:r w:rsidRPr="0039755A">
        <w:rPr>
          <w:rFonts w:ascii="Times New Roman" w:eastAsia="Times New Roman" w:hAnsi="Times New Roman" w:cs="Times New Roman"/>
          <w:sz w:val="28"/>
          <w:szCs w:val="28"/>
        </w:rPr>
        <w:t>творческого</w:t>
      </w:r>
      <w:r w:rsidRPr="0039755A">
        <w:rPr>
          <w:rFonts w:ascii="Times New Roman" w:eastAsia="Times New Roman" w:hAnsi="Times New Roman" w:cs="Times New Roman"/>
          <w:spacing w:val="-5"/>
          <w:sz w:val="28"/>
          <w:szCs w:val="28"/>
        </w:rPr>
        <w:t xml:space="preserve"> </w:t>
      </w:r>
      <w:r w:rsidRPr="0039755A">
        <w:rPr>
          <w:rFonts w:ascii="Times New Roman" w:eastAsia="Times New Roman" w:hAnsi="Times New Roman" w:cs="Times New Roman"/>
          <w:sz w:val="28"/>
          <w:szCs w:val="28"/>
        </w:rPr>
        <w:t>взаимодействия</w:t>
      </w:r>
      <w:r w:rsidRPr="0039755A">
        <w:rPr>
          <w:rFonts w:ascii="Times New Roman" w:eastAsia="Times New Roman" w:hAnsi="Times New Roman" w:cs="Times New Roman"/>
          <w:spacing w:val="5"/>
          <w:sz w:val="28"/>
          <w:szCs w:val="28"/>
        </w:rPr>
        <w:t xml:space="preserve"> </w:t>
      </w:r>
      <w:r w:rsidRPr="0039755A">
        <w:rPr>
          <w:rFonts w:ascii="Times New Roman" w:eastAsia="Times New Roman" w:hAnsi="Times New Roman" w:cs="Times New Roman"/>
          <w:sz w:val="28"/>
          <w:szCs w:val="28"/>
        </w:rPr>
        <w:t>в</w:t>
      </w:r>
      <w:r w:rsidRPr="0039755A">
        <w:rPr>
          <w:rFonts w:ascii="Times New Roman" w:eastAsia="Times New Roman" w:hAnsi="Times New Roman" w:cs="Times New Roman"/>
          <w:spacing w:val="-20"/>
          <w:sz w:val="28"/>
          <w:szCs w:val="28"/>
        </w:rPr>
        <w:t xml:space="preserve"> </w:t>
      </w:r>
      <w:r w:rsidRPr="0039755A">
        <w:rPr>
          <w:rFonts w:ascii="Times New Roman" w:eastAsia="Times New Roman" w:hAnsi="Times New Roman" w:cs="Times New Roman"/>
          <w:sz w:val="28"/>
          <w:szCs w:val="28"/>
        </w:rPr>
        <w:t>детско­</w:t>
      </w:r>
      <w:r w:rsidRPr="0039755A">
        <w:rPr>
          <w:rFonts w:ascii="Times New Roman" w:eastAsia="Times New Roman" w:hAnsi="Times New Roman" w:cs="Times New Roman"/>
          <w:w w:val="95"/>
          <w:sz w:val="28"/>
          <w:szCs w:val="28"/>
        </w:rPr>
        <w:t xml:space="preserve"> </w:t>
      </w:r>
      <w:r w:rsidRPr="0039755A">
        <w:rPr>
          <w:rFonts w:ascii="Times New Roman" w:eastAsia="Times New Roman" w:hAnsi="Times New Roman" w:cs="Times New Roman"/>
          <w:sz w:val="28"/>
          <w:szCs w:val="28"/>
        </w:rPr>
        <w:t>взрослой</w:t>
      </w:r>
      <w:r w:rsidRPr="0039755A">
        <w:rPr>
          <w:rFonts w:ascii="Times New Roman" w:eastAsia="Times New Roman" w:hAnsi="Times New Roman" w:cs="Times New Roman"/>
          <w:spacing w:val="26"/>
          <w:sz w:val="28"/>
          <w:szCs w:val="28"/>
        </w:rPr>
        <w:t xml:space="preserve"> </w:t>
      </w:r>
      <w:r w:rsidRPr="0039755A">
        <w:rPr>
          <w:rFonts w:ascii="Times New Roman" w:eastAsia="Times New Roman" w:hAnsi="Times New Roman" w:cs="Times New Roman"/>
          <w:sz w:val="28"/>
          <w:szCs w:val="28"/>
        </w:rPr>
        <w:t>общности,</w:t>
      </w:r>
      <w:r w:rsidRPr="0039755A">
        <w:rPr>
          <w:rFonts w:ascii="Times New Roman" w:eastAsia="Times New Roman" w:hAnsi="Times New Roman" w:cs="Times New Roman"/>
          <w:spacing w:val="26"/>
          <w:sz w:val="28"/>
          <w:szCs w:val="28"/>
        </w:rPr>
        <w:t xml:space="preserve"> </w:t>
      </w:r>
      <w:r w:rsidRPr="0039755A">
        <w:rPr>
          <w:rFonts w:ascii="Times New Roman" w:eastAsia="Times New Roman" w:hAnsi="Times New Roman" w:cs="Times New Roman"/>
          <w:sz w:val="28"/>
          <w:szCs w:val="28"/>
        </w:rPr>
        <w:t>содержанием</w:t>
      </w:r>
      <w:r w:rsidRPr="0039755A">
        <w:rPr>
          <w:rFonts w:ascii="Times New Roman" w:eastAsia="Times New Roman" w:hAnsi="Times New Roman" w:cs="Times New Roman"/>
          <w:spacing w:val="25"/>
          <w:sz w:val="28"/>
          <w:szCs w:val="28"/>
        </w:rPr>
        <w:t xml:space="preserve"> </w:t>
      </w:r>
      <w:r w:rsidRPr="0039755A">
        <w:rPr>
          <w:rFonts w:ascii="Times New Roman" w:eastAsia="Times New Roman" w:hAnsi="Times New Roman" w:cs="Times New Roman"/>
          <w:sz w:val="28"/>
          <w:szCs w:val="28"/>
        </w:rPr>
        <w:t>которого</w:t>
      </w:r>
      <w:r w:rsidRPr="0039755A">
        <w:rPr>
          <w:rFonts w:ascii="Times New Roman" w:eastAsia="Times New Roman" w:hAnsi="Times New Roman" w:cs="Times New Roman"/>
          <w:spacing w:val="20"/>
          <w:sz w:val="28"/>
          <w:szCs w:val="28"/>
        </w:rPr>
        <w:t xml:space="preserve"> </w:t>
      </w:r>
      <w:r w:rsidRPr="0039755A">
        <w:rPr>
          <w:rFonts w:ascii="Times New Roman" w:eastAsia="Times New Roman" w:hAnsi="Times New Roman" w:cs="Times New Roman"/>
          <w:sz w:val="28"/>
          <w:szCs w:val="28"/>
        </w:rPr>
        <w:t>является</w:t>
      </w:r>
      <w:r w:rsidRPr="0039755A">
        <w:rPr>
          <w:rFonts w:ascii="Times New Roman" w:eastAsia="Times New Roman" w:hAnsi="Times New Roman" w:cs="Times New Roman"/>
          <w:spacing w:val="29"/>
          <w:sz w:val="28"/>
          <w:szCs w:val="28"/>
        </w:rPr>
        <w:t xml:space="preserve"> </w:t>
      </w:r>
      <w:r w:rsidRPr="0039755A">
        <w:rPr>
          <w:rFonts w:ascii="Times New Roman" w:eastAsia="Times New Roman" w:hAnsi="Times New Roman" w:cs="Times New Roman"/>
          <w:sz w:val="28"/>
          <w:szCs w:val="28"/>
        </w:rPr>
        <w:t>освоение</w:t>
      </w:r>
      <w:r w:rsidRPr="0039755A">
        <w:rPr>
          <w:rFonts w:ascii="Times New Roman" w:eastAsia="Times New Roman" w:hAnsi="Times New Roman" w:cs="Times New Roman"/>
          <w:spacing w:val="22"/>
          <w:sz w:val="28"/>
          <w:szCs w:val="28"/>
        </w:rPr>
        <w:t xml:space="preserve"> </w:t>
      </w:r>
      <w:r w:rsidRPr="0039755A">
        <w:rPr>
          <w:rFonts w:ascii="Times New Roman" w:eastAsia="Times New Roman" w:hAnsi="Times New Roman" w:cs="Times New Roman"/>
          <w:sz w:val="28"/>
          <w:szCs w:val="28"/>
        </w:rPr>
        <w:t>социокультурного</w:t>
      </w:r>
      <w:r w:rsidRPr="0039755A">
        <w:rPr>
          <w:rFonts w:ascii="Times New Roman" w:eastAsia="Times New Roman" w:hAnsi="Times New Roman" w:cs="Times New Roman"/>
          <w:w w:val="95"/>
          <w:sz w:val="28"/>
          <w:szCs w:val="28"/>
        </w:rPr>
        <w:t xml:space="preserve"> </w:t>
      </w:r>
      <w:r w:rsidRPr="0039755A">
        <w:rPr>
          <w:rFonts w:ascii="Times New Roman" w:eastAsia="Times New Roman" w:hAnsi="Times New Roman" w:cs="Times New Roman"/>
          <w:sz w:val="28"/>
          <w:szCs w:val="28"/>
        </w:rPr>
        <w:t>опыта</w:t>
      </w:r>
      <w:r w:rsidRPr="0039755A">
        <w:rPr>
          <w:rFonts w:ascii="Times New Roman" w:eastAsia="Times New Roman" w:hAnsi="Times New Roman" w:cs="Times New Roman"/>
          <w:spacing w:val="-42"/>
          <w:sz w:val="28"/>
          <w:szCs w:val="28"/>
        </w:rPr>
        <w:t xml:space="preserve"> </w:t>
      </w:r>
      <w:r w:rsidRPr="0039755A">
        <w:rPr>
          <w:rFonts w:ascii="Times New Roman" w:eastAsia="Times New Roman" w:hAnsi="Times New Roman" w:cs="Times New Roman"/>
          <w:sz w:val="28"/>
          <w:szCs w:val="28"/>
        </w:rPr>
        <w:t>в</w:t>
      </w:r>
      <w:r w:rsidRPr="0039755A">
        <w:rPr>
          <w:rFonts w:ascii="Times New Roman" w:eastAsia="Times New Roman" w:hAnsi="Times New Roman" w:cs="Times New Roman"/>
          <w:spacing w:val="-47"/>
          <w:sz w:val="28"/>
          <w:szCs w:val="28"/>
        </w:rPr>
        <w:t xml:space="preserve"> </w:t>
      </w:r>
      <w:r w:rsidRPr="0039755A">
        <w:rPr>
          <w:rFonts w:ascii="Times New Roman" w:eastAsia="Times New Roman" w:hAnsi="Times New Roman" w:cs="Times New Roman"/>
          <w:sz w:val="28"/>
          <w:szCs w:val="28"/>
        </w:rPr>
        <w:t>его</w:t>
      </w:r>
      <w:r w:rsidRPr="0039755A">
        <w:rPr>
          <w:rFonts w:ascii="Times New Roman" w:eastAsia="Times New Roman" w:hAnsi="Times New Roman" w:cs="Times New Roman"/>
          <w:spacing w:val="-44"/>
          <w:sz w:val="28"/>
          <w:szCs w:val="28"/>
        </w:rPr>
        <w:t xml:space="preserve"> </w:t>
      </w:r>
      <w:r w:rsidRPr="0039755A">
        <w:rPr>
          <w:rFonts w:ascii="Times New Roman" w:eastAsia="Times New Roman" w:hAnsi="Times New Roman" w:cs="Times New Roman"/>
          <w:sz w:val="28"/>
          <w:szCs w:val="28"/>
        </w:rPr>
        <w:t>культурно-историческом</w:t>
      </w:r>
      <w:r w:rsidRPr="0039755A">
        <w:rPr>
          <w:rFonts w:ascii="Times New Roman" w:eastAsia="Times New Roman" w:hAnsi="Times New Roman" w:cs="Times New Roman"/>
          <w:spacing w:val="-14"/>
          <w:sz w:val="28"/>
          <w:szCs w:val="28"/>
        </w:rPr>
        <w:t xml:space="preserve"> </w:t>
      </w:r>
      <w:r w:rsidRPr="0039755A">
        <w:rPr>
          <w:rFonts w:ascii="Times New Roman" w:eastAsia="Times New Roman" w:hAnsi="Times New Roman" w:cs="Times New Roman"/>
          <w:sz w:val="28"/>
          <w:szCs w:val="28"/>
        </w:rPr>
        <w:t>и</w:t>
      </w:r>
      <w:r w:rsidRPr="0039755A">
        <w:rPr>
          <w:rFonts w:ascii="Times New Roman" w:eastAsia="Times New Roman" w:hAnsi="Times New Roman" w:cs="Times New Roman"/>
          <w:spacing w:val="-19"/>
          <w:sz w:val="28"/>
          <w:szCs w:val="28"/>
        </w:rPr>
        <w:t xml:space="preserve"> </w:t>
      </w:r>
      <w:r w:rsidRPr="0039755A">
        <w:rPr>
          <w:rFonts w:ascii="Times New Roman" w:eastAsia="Times New Roman" w:hAnsi="Times New Roman" w:cs="Times New Roman"/>
          <w:sz w:val="28"/>
          <w:szCs w:val="28"/>
        </w:rPr>
        <w:t>личностном</w:t>
      </w:r>
      <w:r w:rsidRPr="0039755A">
        <w:rPr>
          <w:rFonts w:ascii="Times New Roman" w:eastAsia="Times New Roman" w:hAnsi="Times New Roman" w:cs="Times New Roman"/>
          <w:spacing w:val="-32"/>
          <w:sz w:val="28"/>
          <w:szCs w:val="28"/>
        </w:rPr>
        <w:t xml:space="preserve"> </w:t>
      </w:r>
      <w:r w:rsidRPr="0039755A">
        <w:rPr>
          <w:rFonts w:ascii="Times New Roman" w:eastAsia="Times New Roman" w:hAnsi="Times New Roman" w:cs="Times New Roman"/>
          <w:sz w:val="28"/>
          <w:szCs w:val="28"/>
        </w:rPr>
        <w:t>аспектах.</w:t>
      </w:r>
    </w:p>
    <w:p w14:paraId="4C1B7EFF" w14:textId="78280497" w:rsidR="00087FB4" w:rsidRDefault="00087FB4" w:rsidP="00D336F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Можно выделить основные задачи духовно-нравственного воспитания: </w:t>
      </w:r>
    </w:p>
    <w:p w14:paraId="3E0B1E68" w14:textId="258D6930" w:rsidR="00087FB4" w:rsidRPr="00087FB4" w:rsidRDefault="003C6D63" w:rsidP="00D336F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7FB4" w:rsidRPr="00087FB4">
        <w:rPr>
          <w:rFonts w:ascii="Times New Roman" w:eastAsia="Times New Roman" w:hAnsi="Times New Roman" w:cs="Times New Roman"/>
          <w:sz w:val="28"/>
          <w:szCs w:val="28"/>
        </w:rPr>
        <w:t>формировать способность к духовному развитию, реализации творческого потенциала в учебно-игровой, предметно-продуктивной деятельности на основе нравственных установок и моральных норм;</w:t>
      </w:r>
    </w:p>
    <w:p w14:paraId="4B9A49C8" w14:textId="07477115" w:rsidR="00087FB4" w:rsidRPr="00087FB4" w:rsidRDefault="003C6D63" w:rsidP="00D336F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087FB4" w:rsidRPr="00087FB4">
        <w:rPr>
          <w:rFonts w:ascii="Times New Roman" w:eastAsia="Times New Roman" w:hAnsi="Times New Roman" w:cs="Times New Roman"/>
          <w:sz w:val="28"/>
          <w:szCs w:val="28"/>
        </w:rPr>
        <w:t>воспит</w:t>
      </w:r>
      <w:r w:rsidR="00087FB4">
        <w:rPr>
          <w:rFonts w:ascii="Times New Roman" w:eastAsia="Times New Roman" w:hAnsi="Times New Roman" w:cs="Times New Roman"/>
          <w:sz w:val="28"/>
          <w:szCs w:val="28"/>
        </w:rPr>
        <w:t>ыва</w:t>
      </w:r>
      <w:r w:rsidR="00087FB4" w:rsidRPr="00087FB4">
        <w:rPr>
          <w:rFonts w:ascii="Times New Roman" w:eastAsia="Times New Roman" w:hAnsi="Times New Roman" w:cs="Times New Roman"/>
          <w:sz w:val="28"/>
          <w:szCs w:val="28"/>
        </w:rPr>
        <w:t>ть у детей чувство почтения и любви к родителям и другим людям, бережного отношения к окружающему миру;</w:t>
      </w:r>
    </w:p>
    <w:p w14:paraId="790D5ADD" w14:textId="6B2C5164" w:rsidR="00087FB4" w:rsidRPr="00087FB4" w:rsidRDefault="003C6D63" w:rsidP="00D336F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3)в</w:t>
      </w:r>
      <w:r w:rsidR="00087FB4" w:rsidRPr="00087FB4">
        <w:rPr>
          <w:rFonts w:ascii="Times New Roman" w:eastAsia="Times New Roman" w:hAnsi="Times New Roman" w:cs="Times New Roman"/>
          <w:sz w:val="28"/>
          <w:szCs w:val="28"/>
        </w:rPr>
        <w:t>оспитывать детей в духе национальных и этнических духовных традиций;</w:t>
      </w:r>
    </w:p>
    <w:p w14:paraId="1063CEFE" w14:textId="560A7B62" w:rsidR="00087FB4" w:rsidRPr="00087FB4" w:rsidRDefault="003C6D63" w:rsidP="00087FB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087FB4" w:rsidRPr="00087FB4">
        <w:rPr>
          <w:rFonts w:ascii="Times New Roman" w:eastAsia="Times New Roman" w:hAnsi="Times New Roman" w:cs="Times New Roman"/>
          <w:sz w:val="28"/>
          <w:szCs w:val="28"/>
        </w:rPr>
        <w:t>разви</w:t>
      </w:r>
      <w:r w:rsidR="00087FB4">
        <w:rPr>
          <w:rFonts w:ascii="Times New Roman" w:eastAsia="Times New Roman" w:hAnsi="Times New Roman" w:cs="Times New Roman"/>
          <w:sz w:val="28"/>
          <w:szCs w:val="28"/>
        </w:rPr>
        <w:t>вать</w:t>
      </w:r>
      <w:r w:rsidR="00087FB4" w:rsidRPr="00087FB4">
        <w:rPr>
          <w:rFonts w:ascii="Times New Roman" w:eastAsia="Times New Roman" w:hAnsi="Times New Roman" w:cs="Times New Roman"/>
          <w:sz w:val="28"/>
          <w:szCs w:val="28"/>
        </w:rPr>
        <w:t xml:space="preserve"> трудолюбия, способности к преодолению трудностей, целеустремленности и настойчивости в достижении результата;</w:t>
      </w:r>
    </w:p>
    <w:p w14:paraId="60089FBE" w14:textId="158CD134" w:rsidR="00087FB4" w:rsidRDefault="003C6D63" w:rsidP="00087FB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087FB4" w:rsidRPr="00087FB4">
        <w:rPr>
          <w:rFonts w:ascii="Times New Roman" w:eastAsia="Times New Roman" w:hAnsi="Times New Roman" w:cs="Times New Roman"/>
          <w:sz w:val="28"/>
          <w:szCs w:val="28"/>
        </w:rPr>
        <w:t> разви</w:t>
      </w:r>
      <w:r w:rsidR="00087FB4">
        <w:rPr>
          <w:rFonts w:ascii="Times New Roman" w:eastAsia="Times New Roman" w:hAnsi="Times New Roman" w:cs="Times New Roman"/>
          <w:sz w:val="28"/>
          <w:szCs w:val="28"/>
        </w:rPr>
        <w:t>вать</w:t>
      </w:r>
      <w:r w:rsidR="00087FB4" w:rsidRPr="00087FB4">
        <w:rPr>
          <w:rFonts w:ascii="Times New Roman" w:eastAsia="Times New Roman" w:hAnsi="Times New Roman" w:cs="Times New Roman"/>
          <w:sz w:val="28"/>
          <w:szCs w:val="28"/>
        </w:rPr>
        <w:t xml:space="preserve"> познавательн</w:t>
      </w:r>
      <w:r w:rsidR="00087FB4">
        <w:rPr>
          <w:rFonts w:ascii="Times New Roman" w:eastAsia="Times New Roman" w:hAnsi="Times New Roman" w:cs="Times New Roman"/>
          <w:sz w:val="28"/>
          <w:szCs w:val="28"/>
        </w:rPr>
        <w:t>ую</w:t>
      </w:r>
      <w:r w:rsidR="00087FB4" w:rsidRPr="00087FB4">
        <w:rPr>
          <w:rFonts w:ascii="Times New Roman" w:eastAsia="Times New Roman" w:hAnsi="Times New Roman" w:cs="Times New Roman"/>
          <w:sz w:val="28"/>
          <w:szCs w:val="28"/>
        </w:rPr>
        <w:t xml:space="preserve"> активност</w:t>
      </w:r>
      <w:r w:rsidR="00087FB4">
        <w:rPr>
          <w:rFonts w:ascii="Times New Roman" w:eastAsia="Times New Roman" w:hAnsi="Times New Roman" w:cs="Times New Roman"/>
          <w:sz w:val="28"/>
          <w:szCs w:val="28"/>
        </w:rPr>
        <w:t>ь</w:t>
      </w:r>
      <w:r w:rsidR="00087FB4" w:rsidRPr="00087FB4">
        <w:rPr>
          <w:rFonts w:ascii="Times New Roman" w:eastAsia="Times New Roman" w:hAnsi="Times New Roman" w:cs="Times New Roman"/>
          <w:sz w:val="28"/>
          <w:szCs w:val="28"/>
        </w:rPr>
        <w:t>, любознательност</w:t>
      </w:r>
      <w:r w:rsidR="00087FB4">
        <w:rPr>
          <w:rFonts w:ascii="Times New Roman" w:eastAsia="Times New Roman" w:hAnsi="Times New Roman" w:cs="Times New Roman"/>
          <w:sz w:val="28"/>
          <w:szCs w:val="28"/>
        </w:rPr>
        <w:t>ь</w:t>
      </w:r>
      <w:r w:rsidR="00087FB4" w:rsidRPr="00087FB4">
        <w:rPr>
          <w:rFonts w:ascii="Times New Roman" w:eastAsia="Times New Roman" w:hAnsi="Times New Roman" w:cs="Times New Roman"/>
          <w:sz w:val="28"/>
          <w:szCs w:val="28"/>
        </w:rPr>
        <w:t>, доброжелательност</w:t>
      </w:r>
      <w:r w:rsidR="00087FB4">
        <w:rPr>
          <w:rFonts w:ascii="Times New Roman" w:eastAsia="Times New Roman" w:hAnsi="Times New Roman" w:cs="Times New Roman"/>
          <w:sz w:val="28"/>
          <w:szCs w:val="28"/>
        </w:rPr>
        <w:t>ь</w:t>
      </w:r>
      <w:r w:rsidR="00087FB4" w:rsidRPr="00087FB4">
        <w:rPr>
          <w:rFonts w:ascii="Times New Roman" w:eastAsia="Times New Roman" w:hAnsi="Times New Roman" w:cs="Times New Roman"/>
          <w:sz w:val="28"/>
          <w:szCs w:val="28"/>
        </w:rPr>
        <w:t>, эмоциональн</w:t>
      </w:r>
      <w:r w:rsidR="00087FB4">
        <w:rPr>
          <w:rFonts w:ascii="Times New Roman" w:eastAsia="Times New Roman" w:hAnsi="Times New Roman" w:cs="Times New Roman"/>
          <w:sz w:val="28"/>
          <w:szCs w:val="28"/>
        </w:rPr>
        <w:t>ую</w:t>
      </w:r>
      <w:r w:rsidR="00087FB4" w:rsidRPr="00087FB4">
        <w:rPr>
          <w:rFonts w:ascii="Times New Roman" w:eastAsia="Times New Roman" w:hAnsi="Times New Roman" w:cs="Times New Roman"/>
          <w:sz w:val="28"/>
          <w:szCs w:val="28"/>
        </w:rPr>
        <w:t xml:space="preserve"> отзывчивост</w:t>
      </w:r>
      <w:r w:rsidR="00087FB4">
        <w:rPr>
          <w:rFonts w:ascii="Times New Roman" w:eastAsia="Times New Roman" w:hAnsi="Times New Roman" w:cs="Times New Roman"/>
          <w:sz w:val="28"/>
          <w:szCs w:val="28"/>
        </w:rPr>
        <w:t>ь</w:t>
      </w:r>
      <w:r w:rsidR="00087FB4" w:rsidRPr="00087FB4">
        <w:rPr>
          <w:rFonts w:ascii="Times New Roman" w:eastAsia="Times New Roman" w:hAnsi="Times New Roman" w:cs="Times New Roman"/>
          <w:sz w:val="28"/>
          <w:szCs w:val="28"/>
        </w:rPr>
        <w:t>, сопереживани</w:t>
      </w:r>
      <w:r w:rsidR="00087FB4">
        <w:rPr>
          <w:rFonts w:ascii="Times New Roman" w:eastAsia="Times New Roman" w:hAnsi="Times New Roman" w:cs="Times New Roman"/>
          <w:sz w:val="28"/>
          <w:szCs w:val="28"/>
        </w:rPr>
        <w:t>е</w:t>
      </w:r>
      <w:r w:rsidR="00087FB4" w:rsidRPr="00087FB4">
        <w:rPr>
          <w:rFonts w:ascii="Times New Roman" w:eastAsia="Times New Roman" w:hAnsi="Times New Roman" w:cs="Times New Roman"/>
          <w:sz w:val="28"/>
          <w:szCs w:val="28"/>
        </w:rPr>
        <w:t xml:space="preserve"> другим людям.</w:t>
      </w:r>
    </w:p>
    <w:p w14:paraId="6F199080" w14:textId="77777777" w:rsidR="003C6D63" w:rsidRDefault="003C6D63" w:rsidP="00087FB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3C6D63">
        <w:rPr>
          <w:rFonts w:ascii="Times New Roman" w:eastAsia="Times New Roman" w:hAnsi="Times New Roman" w:cs="Times New Roman"/>
          <w:sz w:val="28"/>
          <w:szCs w:val="28"/>
        </w:rPr>
        <w:t xml:space="preserve"> дошкольном возрасте происходит усвоение социальных норм, моральных требований и образцов поведения на основе подражания. Поэтому необходимо помочь родителям осознать </w:t>
      </w:r>
      <w:r w:rsidRPr="003C6D63">
        <w:rPr>
          <w:rFonts w:ascii="Times New Roman" w:eastAsia="Times New Roman" w:hAnsi="Times New Roman" w:cs="Times New Roman"/>
          <w:i/>
          <w:iCs/>
          <w:sz w:val="28"/>
          <w:szCs w:val="28"/>
        </w:rPr>
        <w:t>(не навязывая)</w:t>
      </w:r>
      <w:r w:rsidRPr="003C6D63">
        <w:rPr>
          <w:rFonts w:ascii="Times New Roman" w:eastAsia="Times New Roman" w:hAnsi="Times New Roman" w:cs="Times New Roman"/>
          <w:sz w:val="28"/>
          <w:szCs w:val="28"/>
        </w:rPr>
        <w:t>, что в первую очередь в семье должны сохраняться и передаваться нравственные духовные ценности и обычаи, чтимые и почитаемые предками, и что именно родители ответственны за воспитание детей.</w:t>
      </w:r>
      <w:r w:rsidRPr="003C6D63">
        <w:rPr>
          <w:rFonts w:ascii="Verdana" w:hAnsi="Verdana"/>
          <w:color w:val="000000"/>
          <w:sz w:val="21"/>
          <w:szCs w:val="21"/>
        </w:rPr>
        <w:t xml:space="preserve"> </w:t>
      </w:r>
    </w:p>
    <w:p w14:paraId="25A1CC5B" w14:textId="77777777" w:rsidR="003C6D63" w:rsidRDefault="003C6D63" w:rsidP="003C6D63">
      <w:pPr>
        <w:jc w:val="both"/>
        <w:rPr>
          <w:rFonts w:ascii="Times New Roman" w:hAnsi="Times New Roman" w:cs="Times New Roman"/>
          <w:b/>
          <w:sz w:val="28"/>
          <w:szCs w:val="28"/>
        </w:rPr>
      </w:pPr>
      <w:r>
        <w:rPr>
          <w:rFonts w:ascii="Times New Roman" w:eastAsia="Times New Roman" w:hAnsi="Times New Roman" w:cs="Times New Roman"/>
          <w:sz w:val="28"/>
          <w:szCs w:val="28"/>
        </w:rPr>
        <w:t>З</w:t>
      </w:r>
      <w:r w:rsidRPr="003C6D63">
        <w:rPr>
          <w:rFonts w:ascii="Times New Roman" w:eastAsia="Times New Roman" w:hAnsi="Times New Roman" w:cs="Times New Roman"/>
          <w:sz w:val="28"/>
          <w:szCs w:val="28"/>
        </w:rPr>
        <w:t>адача воспитателя – помочь родителям осознать то, что именно в семье должны сохраняться и передаваться духовно-нравственные ценности и обычаи. В целях расширения знаний по духовно-нравственному воспитанию для родителей предлагается: консультативный материал по вопросам духовно- нравственного воспитания детей, тематические выставки фотографий, поделок, рисунков. Образовательное направление, предполагающее проведение мероприятий для родителей, раскрывающих вопросы духовно-нравственного воспитания и развития детей.</w:t>
      </w:r>
      <w:r w:rsidRPr="003C6D63">
        <w:rPr>
          <w:rFonts w:ascii="Times New Roman" w:hAnsi="Times New Roman" w:cs="Times New Roman"/>
          <w:b/>
          <w:sz w:val="28"/>
          <w:szCs w:val="28"/>
        </w:rPr>
        <w:t xml:space="preserve"> </w:t>
      </w:r>
    </w:p>
    <w:p w14:paraId="5D31E841" w14:textId="2048AE6F" w:rsidR="003C6D63" w:rsidRPr="003C6D63" w:rsidRDefault="003C6D63" w:rsidP="003C6D63">
      <w:pPr>
        <w:pStyle w:val="ab"/>
        <w:rPr>
          <w:rFonts w:ascii="Times New Roman" w:hAnsi="Times New Roman" w:cs="Times New Roman"/>
          <w:b/>
          <w:bCs/>
          <w:sz w:val="28"/>
          <w:szCs w:val="28"/>
        </w:rPr>
      </w:pPr>
      <w:r>
        <w:rPr>
          <w:rFonts w:ascii="Times New Roman" w:hAnsi="Times New Roman" w:cs="Times New Roman"/>
          <w:b/>
          <w:bCs/>
          <w:sz w:val="28"/>
          <w:szCs w:val="28"/>
        </w:rPr>
        <w:t xml:space="preserve">                        </w:t>
      </w:r>
      <w:r w:rsidRPr="003C6D63">
        <w:rPr>
          <w:rFonts w:ascii="Times New Roman" w:hAnsi="Times New Roman" w:cs="Times New Roman"/>
          <w:b/>
          <w:bCs/>
          <w:sz w:val="28"/>
          <w:szCs w:val="28"/>
        </w:rPr>
        <w:t>Содержание воспитательной деятельности</w:t>
      </w:r>
    </w:p>
    <w:p w14:paraId="5EA7F4F5" w14:textId="0C900E72" w:rsidR="003C6D63" w:rsidRPr="003C6D63" w:rsidRDefault="00D22D5C" w:rsidP="003C6D63">
      <w:pPr>
        <w:pStyle w:val="ab"/>
        <w:rPr>
          <w:rFonts w:ascii="Times New Roman" w:hAnsi="Times New Roman" w:cs="Times New Roman"/>
          <w:b/>
          <w:bCs/>
          <w:sz w:val="28"/>
          <w:szCs w:val="28"/>
        </w:rPr>
      </w:pPr>
      <w:r>
        <w:rPr>
          <w:rFonts w:ascii="Times New Roman" w:hAnsi="Times New Roman" w:cs="Times New Roman"/>
          <w:b/>
          <w:bCs/>
          <w:sz w:val="28"/>
          <w:szCs w:val="28"/>
        </w:rPr>
        <w:t xml:space="preserve">                    </w:t>
      </w:r>
      <w:r w:rsidR="003C6D63" w:rsidRPr="003C6D63">
        <w:rPr>
          <w:rFonts w:ascii="Times New Roman" w:hAnsi="Times New Roman" w:cs="Times New Roman"/>
          <w:b/>
          <w:bCs/>
          <w:sz w:val="28"/>
          <w:szCs w:val="28"/>
        </w:rPr>
        <w:t xml:space="preserve">по </w:t>
      </w:r>
      <w:r>
        <w:rPr>
          <w:rFonts w:ascii="Times New Roman" w:hAnsi="Times New Roman" w:cs="Times New Roman"/>
          <w:b/>
          <w:bCs/>
          <w:sz w:val="28"/>
          <w:szCs w:val="28"/>
        </w:rPr>
        <w:t>духовно-нравственному</w:t>
      </w:r>
      <w:r w:rsidR="003C6D63" w:rsidRPr="003C6D63">
        <w:rPr>
          <w:rFonts w:ascii="Times New Roman" w:hAnsi="Times New Roman" w:cs="Times New Roman"/>
          <w:b/>
          <w:bCs/>
          <w:sz w:val="28"/>
          <w:szCs w:val="28"/>
        </w:rPr>
        <w:t xml:space="preserve"> направлению воспитания</w:t>
      </w:r>
    </w:p>
    <w:p w14:paraId="6C6D31B2" w14:textId="7EAA86FA" w:rsidR="003C6D63" w:rsidRPr="003C6D63" w:rsidRDefault="00D22D5C" w:rsidP="003C6D63">
      <w:pPr>
        <w:pStyle w:val="ab"/>
        <w:rPr>
          <w:rFonts w:ascii="Times New Roman" w:hAnsi="Times New Roman" w:cs="Times New Roman"/>
          <w:b/>
          <w:bCs/>
          <w:sz w:val="28"/>
          <w:szCs w:val="28"/>
        </w:rPr>
      </w:pPr>
      <w:r>
        <w:rPr>
          <w:rFonts w:ascii="Times New Roman" w:hAnsi="Times New Roman" w:cs="Times New Roman"/>
          <w:b/>
          <w:bCs/>
          <w:sz w:val="28"/>
          <w:szCs w:val="28"/>
        </w:rPr>
        <w:t xml:space="preserve">                 </w:t>
      </w:r>
      <w:r w:rsidR="003C6D63" w:rsidRPr="003C6D63">
        <w:rPr>
          <w:rFonts w:ascii="Times New Roman" w:hAnsi="Times New Roman" w:cs="Times New Roman"/>
          <w:b/>
          <w:bCs/>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4149"/>
        <w:gridCol w:w="6"/>
        <w:gridCol w:w="64"/>
        <w:gridCol w:w="10490"/>
      </w:tblGrid>
      <w:tr w:rsidR="00D22D5C" w:rsidRPr="00D94A9D" w14:paraId="3C25F3AE" w14:textId="6E2AC757" w:rsidTr="0012694F">
        <w:trPr>
          <w:trHeight w:val="143"/>
        </w:trPr>
        <w:tc>
          <w:tcPr>
            <w:tcW w:w="4149" w:type="dxa"/>
            <w:tcBorders>
              <w:right w:val="single" w:sz="4" w:space="0" w:color="auto"/>
            </w:tcBorders>
          </w:tcPr>
          <w:p w14:paraId="29FBCE4C" w14:textId="7D796C36" w:rsidR="00D22D5C" w:rsidRPr="00D94A9D" w:rsidRDefault="00D22D5C" w:rsidP="00D94A9D">
            <w:pPr>
              <w:pStyle w:val="ab"/>
              <w:rPr>
                <w:b/>
                <w:bCs/>
              </w:rPr>
            </w:pPr>
            <w:r w:rsidRPr="00D94A9D">
              <w:rPr>
                <w:b/>
                <w:bCs/>
              </w:rPr>
              <w:t>Раздел</w:t>
            </w:r>
          </w:p>
        </w:tc>
        <w:tc>
          <w:tcPr>
            <w:tcW w:w="10560" w:type="dxa"/>
            <w:gridSpan w:val="3"/>
            <w:tcBorders>
              <w:right w:val="single" w:sz="4" w:space="0" w:color="auto"/>
            </w:tcBorders>
          </w:tcPr>
          <w:p w14:paraId="7A2E3722" w14:textId="3BCF857C" w:rsidR="00D22D5C" w:rsidRPr="00D94A9D" w:rsidRDefault="00D94A9D" w:rsidP="00D94A9D">
            <w:pPr>
              <w:pStyle w:val="ab"/>
              <w:rPr>
                <w:b/>
                <w:bCs/>
              </w:rPr>
            </w:pPr>
            <w:r w:rsidRPr="00D94A9D">
              <w:rPr>
                <w:b/>
                <w:bCs/>
              </w:rPr>
              <w:t>Духовно-нравственное направление воспитания</w:t>
            </w:r>
          </w:p>
        </w:tc>
      </w:tr>
      <w:tr w:rsidR="00D22D5C" w:rsidRPr="00D94A9D" w14:paraId="37819EE0" w14:textId="77777777" w:rsidTr="0012694F">
        <w:trPr>
          <w:trHeight w:val="143"/>
        </w:trPr>
        <w:tc>
          <w:tcPr>
            <w:tcW w:w="4155" w:type="dxa"/>
            <w:gridSpan w:val="2"/>
            <w:tcBorders>
              <w:right w:val="single" w:sz="4" w:space="0" w:color="auto"/>
            </w:tcBorders>
          </w:tcPr>
          <w:p w14:paraId="17022B49" w14:textId="77777777" w:rsidR="00D22D5C" w:rsidRPr="00D94A9D" w:rsidRDefault="00D22D5C" w:rsidP="00D94A9D">
            <w:pPr>
              <w:pStyle w:val="ab"/>
              <w:rPr>
                <w:b/>
                <w:bCs/>
              </w:rPr>
            </w:pPr>
            <w:r w:rsidRPr="00D94A9D">
              <w:rPr>
                <w:b/>
                <w:bCs/>
              </w:rPr>
              <w:t>Подраздел</w:t>
            </w:r>
          </w:p>
        </w:tc>
        <w:tc>
          <w:tcPr>
            <w:tcW w:w="10554" w:type="dxa"/>
            <w:gridSpan w:val="2"/>
            <w:tcBorders>
              <w:left w:val="single" w:sz="4" w:space="0" w:color="auto"/>
            </w:tcBorders>
          </w:tcPr>
          <w:p w14:paraId="49435786" w14:textId="77777777" w:rsidR="00D22D5C" w:rsidRPr="00D94A9D" w:rsidRDefault="00D22D5C" w:rsidP="00D94A9D">
            <w:pPr>
              <w:pStyle w:val="ab"/>
            </w:pPr>
            <w:r w:rsidRPr="00D94A9D">
              <w:t>Нравственное воспитание.</w:t>
            </w:r>
          </w:p>
        </w:tc>
      </w:tr>
      <w:tr w:rsidR="00D22D5C" w:rsidRPr="00D94A9D" w14:paraId="3BF689C1" w14:textId="77777777" w:rsidTr="0012694F">
        <w:trPr>
          <w:trHeight w:val="143"/>
        </w:trPr>
        <w:tc>
          <w:tcPr>
            <w:tcW w:w="4155" w:type="dxa"/>
            <w:gridSpan w:val="2"/>
          </w:tcPr>
          <w:p w14:paraId="02B8C022" w14:textId="77777777" w:rsidR="00D22D5C" w:rsidRPr="00D94A9D" w:rsidRDefault="00D22D5C" w:rsidP="00D94A9D">
            <w:pPr>
              <w:pStyle w:val="ab"/>
              <w:rPr>
                <w:b/>
                <w:bCs/>
              </w:rPr>
            </w:pPr>
            <w:r w:rsidRPr="00D94A9D">
              <w:rPr>
                <w:b/>
                <w:bCs/>
              </w:rPr>
              <w:t>Интеграция в образовательные</w:t>
            </w:r>
          </w:p>
          <w:p w14:paraId="04AF9A24" w14:textId="77777777" w:rsidR="00D22D5C" w:rsidRPr="00D94A9D" w:rsidRDefault="00D22D5C" w:rsidP="00D94A9D">
            <w:pPr>
              <w:pStyle w:val="ab"/>
            </w:pPr>
            <w:r w:rsidRPr="00D94A9D">
              <w:rPr>
                <w:b/>
                <w:bCs/>
              </w:rPr>
              <w:t>области</w:t>
            </w:r>
          </w:p>
        </w:tc>
        <w:tc>
          <w:tcPr>
            <w:tcW w:w="10554" w:type="dxa"/>
            <w:gridSpan w:val="2"/>
          </w:tcPr>
          <w:p w14:paraId="5FB91CFD" w14:textId="77777777" w:rsidR="00D22D5C" w:rsidRPr="00D94A9D" w:rsidRDefault="00D22D5C" w:rsidP="00D94A9D">
            <w:pPr>
              <w:pStyle w:val="ab"/>
            </w:pPr>
            <w:r w:rsidRPr="00D94A9D">
              <w:t>Социально-коммуникативное развитие, познавательное развитие, речевое развитие, художественно-эстетическое развитие,</w:t>
            </w:r>
          </w:p>
          <w:p w14:paraId="5B99F270" w14:textId="77777777" w:rsidR="00D22D5C" w:rsidRPr="00D94A9D" w:rsidRDefault="00D22D5C" w:rsidP="00D94A9D">
            <w:pPr>
              <w:pStyle w:val="ab"/>
            </w:pPr>
            <w:r w:rsidRPr="00D94A9D">
              <w:t>физическое развитие.</w:t>
            </w:r>
          </w:p>
        </w:tc>
      </w:tr>
      <w:tr w:rsidR="00D22D5C" w:rsidRPr="00D94A9D" w14:paraId="4E483956" w14:textId="77777777" w:rsidTr="0012694F">
        <w:trPr>
          <w:trHeight w:val="143"/>
        </w:trPr>
        <w:tc>
          <w:tcPr>
            <w:tcW w:w="4155" w:type="dxa"/>
            <w:gridSpan w:val="2"/>
          </w:tcPr>
          <w:p w14:paraId="7C0F8D7F" w14:textId="77777777" w:rsidR="00D22D5C" w:rsidRPr="00D94A9D" w:rsidRDefault="00D22D5C" w:rsidP="00D94A9D">
            <w:pPr>
              <w:pStyle w:val="ab"/>
              <w:rPr>
                <w:b/>
                <w:bCs/>
              </w:rPr>
            </w:pPr>
            <w:r w:rsidRPr="00D94A9D">
              <w:rPr>
                <w:b/>
                <w:bCs/>
              </w:rPr>
              <w:t>Интеграция в детскую</w:t>
            </w:r>
          </w:p>
          <w:p w14:paraId="7BB43FE9" w14:textId="77777777" w:rsidR="00D22D5C" w:rsidRPr="00D94A9D" w:rsidRDefault="00D22D5C" w:rsidP="00D94A9D">
            <w:pPr>
              <w:pStyle w:val="ab"/>
            </w:pPr>
            <w:r w:rsidRPr="00D94A9D">
              <w:rPr>
                <w:b/>
                <w:bCs/>
              </w:rPr>
              <w:t>деятельность</w:t>
            </w:r>
          </w:p>
        </w:tc>
        <w:tc>
          <w:tcPr>
            <w:tcW w:w="10554" w:type="dxa"/>
            <w:gridSpan w:val="2"/>
          </w:tcPr>
          <w:p w14:paraId="4D04DABC" w14:textId="77777777" w:rsidR="00D22D5C" w:rsidRPr="00D94A9D" w:rsidRDefault="00D22D5C" w:rsidP="00D94A9D">
            <w:pPr>
              <w:pStyle w:val="ab"/>
            </w:pPr>
            <w:r w:rsidRPr="00D94A9D">
              <w:t>Игровая, коммуникативная, восприятие художественной литературы и фольклора, двигательная, самообслуживание и элементы бытового труда</w:t>
            </w:r>
          </w:p>
        </w:tc>
      </w:tr>
      <w:tr w:rsidR="00D22D5C" w:rsidRPr="00D94A9D" w14:paraId="137E159C" w14:textId="77777777" w:rsidTr="0012694F">
        <w:trPr>
          <w:trHeight w:val="143"/>
        </w:trPr>
        <w:tc>
          <w:tcPr>
            <w:tcW w:w="14709" w:type="dxa"/>
            <w:gridSpan w:val="4"/>
          </w:tcPr>
          <w:p w14:paraId="43CC6651" w14:textId="77777777" w:rsidR="00D22D5C" w:rsidRPr="00D94A9D" w:rsidRDefault="00D22D5C" w:rsidP="00D94A9D">
            <w:pPr>
              <w:pStyle w:val="ab"/>
              <w:rPr>
                <w:b/>
                <w:bCs/>
              </w:rPr>
            </w:pPr>
            <w:r w:rsidRPr="00D94A9D">
              <w:rPr>
                <w:b/>
                <w:bCs/>
              </w:rPr>
              <w:t xml:space="preserve">                                              Возрастная специфика</w:t>
            </w:r>
          </w:p>
        </w:tc>
      </w:tr>
      <w:tr w:rsidR="00D22D5C" w:rsidRPr="00D94A9D" w14:paraId="55D56A7E" w14:textId="77777777" w:rsidTr="00D336F4">
        <w:trPr>
          <w:trHeight w:val="143"/>
        </w:trPr>
        <w:tc>
          <w:tcPr>
            <w:tcW w:w="4219" w:type="dxa"/>
            <w:gridSpan w:val="3"/>
          </w:tcPr>
          <w:p w14:paraId="670FAF87" w14:textId="77777777" w:rsidR="00D22D5C" w:rsidRPr="00D94A9D" w:rsidRDefault="00D22D5C" w:rsidP="00D94A9D">
            <w:pPr>
              <w:pStyle w:val="ab"/>
              <w:rPr>
                <w:b/>
                <w:bCs/>
              </w:rPr>
            </w:pPr>
            <w:r w:rsidRPr="00D94A9D">
              <w:rPr>
                <w:b/>
                <w:bCs/>
              </w:rPr>
              <w:t>4-5 лет.</w:t>
            </w:r>
          </w:p>
          <w:p w14:paraId="5FCDAE2D" w14:textId="77777777" w:rsidR="00D22D5C" w:rsidRPr="00D94A9D" w:rsidRDefault="00D22D5C" w:rsidP="00D94A9D">
            <w:pPr>
              <w:pStyle w:val="ab"/>
            </w:pPr>
          </w:p>
        </w:tc>
        <w:tc>
          <w:tcPr>
            <w:tcW w:w="10490" w:type="dxa"/>
          </w:tcPr>
          <w:p w14:paraId="709FCFE8" w14:textId="77777777" w:rsidR="00D22D5C" w:rsidRPr="00D94A9D" w:rsidRDefault="00D22D5C" w:rsidP="00D94A9D">
            <w:pPr>
              <w:pStyle w:val="ab"/>
            </w:pPr>
            <w:r w:rsidRPr="00D94A9D">
              <w:lastRenderedPageBreak/>
              <w:t>-обеспечивать условия для нравственного воспитания детей;</w:t>
            </w:r>
          </w:p>
          <w:p w14:paraId="3DF7F623" w14:textId="77777777" w:rsidR="00D22D5C" w:rsidRPr="00D94A9D" w:rsidRDefault="00D22D5C" w:rsidP="00D94A9D">
            <w:pPr>
              <w:pStyle w:val="ab"/>
            </w:pPr>
            <w:r w:rsidRPr="00D94A9D">
              <w:lastRenderedPageBreak/>
              <w:t>- способствовать усвоению морально-нравственных норм и ценностей, принятых в обществе;</w:t>
            </w:r>
          </w:p>
          <w:p w14:paraId="6CAA641E" w14:textId="77777777" w:rsidR="00D22D5C" w:rsidRPr="00D94A9D" w:rsidRDefault="00D22D5C" w:rsidP="00D94A9D">
            <w:pPr>
              <w:pStyle w:val="ab"/>
            </w:pPr>
            <w:r w:rsidRPr="00D94A9D">
              <w:t>-воспитывать скромность, отзывчивость, желание быть справедливым, сильным и смелым;</w:t>
            </w:r>
          </w:p>
          <w:p w14:paraId="5FCFD712" w14:textId="77777777" w:rsidR="00D22D5C" w:rsidRPr="00D94A9D" w:rsidRDefault="00D22D5C" w:rsidP="00D94A9D">
            <w:pPr>
              <w:pStyle w:val="ab"/>
            </w:pPr>
            <w:r w:rsidRPr="00D94A9D">
              <w:t>- учить испытывать чувство стыда за неблаговидный поступок;</w:t>
            </w:r>
          </w:p>
          <w:p w14:paraId="437AB743" w14:textId="77777777" w:rsidR="00D22D5C" w:rsidRPr="00D94A9D" w:rsidRDefault="00D22D5C" w:rsidP="00D94A9D">
            <w:pPr>
              <w:pStyle w:val="ab"/>
            </w:pPr>
            <w:r w:rsidRPr="00D94A9D">
              <w:t>- учить извиняться перед сверстником за причиненную обиду.</w:t>
            </w:r>
          </w:p>
        </w:tc>
      </w:tr>
      <w:tr w:rsidR="00D22D5C" w:rsidRPr="00D94A9D" w14:paraId="367BB37B" w14:textId="77777777" w:rsidTr="0012694F">
        <w:trPr>
          <w:trHeight w:val="143"/>
        </w:trPr>
        <w:tc>
          <w:tcPr>
            <w:tcW w:w="14709" w:type="dxa"/>
            <w:gridSpan w:val="4"/>
          </w:tcPr>
          <w:p w14:paraId="776345DA" w14:textId="77777777" w:rsidR="00D22D5C" w:rsidRPr="00D94A9D" w:rsidRDefault="00D22D5C" w:rsidP="00D94A9D">
            <w:pPr>
              <w:pStyle w:val="ab"/>
            </w:pPr>
          </w:p>
        </w:tc>
      </w:tr>
      <w:tr w:rsidR="00D22D5C" w:rsidRPr="00D94A9D" w14:paraId="19605177" w14:textId="77777777" w:rsidTr="00D336F4">
        <w:trPr>
          <w:trHeight w:val="143"/>
        </w:trPr>
        <w:tc>
          <w:tcPr>
            <w:tcW w:w="4219" w:type="dxa"/>
            <w:gridSpan w:val="3"/>
          </w:tcPr>
          <w:p w14:paraId="42A1561E" w14:textId="77777777" w:rsidR="00D22D5C" w:rsidRPr="00D94A9D" w:rsidRDefault="00D22D5C" w:rsidP="00D94A9D">
            <w:pPr>
              <w:pStyle w:val="ab"/>
              <w:rPr>
                <w:b/>
                <w:bCs/>
              </w:rPr>
            </w:pPr>
            <w:r w:rsidRPr="00D94A9D">
              <w:rPr>
                <w:b/>
                <w:bCs/>
              </w:rPr>
              <w:t>Подраздел</w:t>
            </w:r>
          </w:p>
        </w:tc>
        <w:tc>
          <w:tcPr>
            <w:tcW w:w="10490" w:type="dxa"/>
          </w:tcPr>
          <w:p w14:paraId="42718DF9" w14:textId="77777777" w:rsidR="00D22D5C" w:rsidRPr="00D94A9D" w:rsidRDefault="00D22D5C" w:rsidP="00D94A9D">
            <w:pPr>
              <w:pStyle w:val="ab"/>
              <w:rPr>
                <w:b/>
                <w:bCs/>
              </w:rPr>
            </w:pPr>
            <w:r w:rsidRPr="00D94A9D">
              <w:rPr>
                <w:b/>
                <w:bCs/>
              </w:rPr>
              <w:t>Формирование личности ребенка</w:t>
            </w:r>
          </w:p>
        </w:tc>
      </w:tr>
      <w:tr w:rsidR="00D22D5C" w:rsidRPr="00D94A9D" w14:paraId="25F0BA13" w14:textId="77777777" w:rsidTr="00D336F4">
        <w:trPr>
          <w:trHeight w:val="143"/>
        </w:trPr>
        <w:tc>
          <w:tcPr>
            <w:tcW w:w="4219" w:type="dxa"/>
            <w:gridSpan w:val="3"/>
          </w:tcPr>
          <w:p w14:paraId="1F220B10" w14:textId="77777777" w:rsidR="00D22D5C" w:rsidRPr="00D94A9D" w:rsidRDefault="00D22D5C" w:rsidP="00D94A9D">
            <w:pPr>
              <w:pStyle w:val="ab"/>
              <w:rPr>
                <w:b/>
                <w:bCs/>
              </w:rPr>
            </w:pPr>
            <w:r w:rsidRPr="00D94A9D">
              <w:rPr>
                <w:b/>
                <w:bCs/>
              </w:rPr>
              <w:t>Интеграция в образовательные</w:t>
            </w:r>
          </w:p>
          <w:p w14:paraId="780F2D91" w14:textId="77777777" w:rsidR="00D22D5C" w:rsidRPr="00D94A9D" w:rsidRDefault="00D22D5C" w:rsidP="00D94A9D">
            <w:pPr>
              <w:pStyle w:val="ab"/>
            </w:pPr>
            <w:r w:rsidRPr="00D94A9D">
              <w:rPr>
                <w:b/>
                <w:bCs/>
              </w:rPr>
              <w:t>области</w:t>
            </w:r>
          </w:p>
        </w:tc>
        <w:tc>
          <w:tcPr>
            <w:tcW w:w="10490" w:type="dxa"/>
          </w:tcPr>
          <w:p w14:paraId="7953FBD3" w14:textId="77777777" w:rsidR="00D22D5C" w:rsidRPr="00D94A9D" w:rsidRDefault="00D22D5C" w:rsidP="00D94A9D">
            <w:pPr>
              <w:pStyle w:val="ab"/>
            </w:pPr>
            <w:r w:rsidRPr="00D94A9D">
              <w:t>Социально-коммуникативное развитие, познавательное развитие, речевое развитие, художественно-эстетическое развитие.</w:t>
            </w:r>
          </w:p>
        </w:tc>
      </w:tr>
      <w:tr w:rsidR="00D22D5C" w:rsidRPr="00D94A9D" w14:paraId="5B0DB247" w14:textId="77777777" w:rsidTr="00D336F4">
        <w:trPr>
          <w:trHeight w:val="143"/>
        </w:trPr>
        <w:tc>
          <w:tcPr>
            <w:tcW w:w="4219" w:type="dxa"/>
            <w:gridSpan w:val="3"/>
          </w:tcPr>
          <w:p w14:paraId="1F1F3E73" w14:textId="77777777" w:rsidR="00D22D5C" w:rsidRPr="00D94A9D" w:rsidRDefault="00D22D5C" w:rsidP="00D94A9D">
            <w:pPr>
              <w:pStyle w:val="ab"/>
              <w:rPr>
                <w:b/>
                <w:bCs/>
              </w:rPr>
            </w:pPr>
            <w:r w:rsidRPr="00D94A9D">
              <w:rPr>
                <w:b/>
                <w:bCs/>
              </w:rPr>
              <w:t>Интеграция в детскую</w:t>
            </w:r>
          </w:p>
          <w:p w14:paraId="0CAB8990" w14:textId="77777777" w:rsidR="00D22D5C" w:rsidRPr="00D94A9D" w:rsidRDefault="00D22D5C" w:rsidP="00D94A9D">
            <w:pPr>
              <w:pStyle w:val="ab"/>
            </w:pPr>
            <w:r w:rsidRPr="00D94A9D">
              <w:rPr>
                <w:b/>
                <w:bCs/>
              </w:rPr>
              <w:t>деятельность</w:t>
            </w:r>
          </w:p>
        </w:tc>
        <w:tc>
          <w:tcPr>
            <w:tcW w:w="10490" w:type="dxa"/>
          </w:tcPr>
          <w:p w14:paraId="2BC90D3D" w14:textId="7D6EF2BA" w:rsidR="00D22D5C" w:rsidRPr="00D94A9D" w:rsidRDefault="00D22D5C" w:rsidP="00D94A9D">
            <w:pPr>
              <w:pStyle w:val="ab"/>
            </w:pPr>
            <w:r w:rsidRPr="00D94A9D">
              <w:t>Игровая, коммуникативная, познавательн</w:t>
            </w:r>
            <w:r w:rsidR="00403905">
              <w:t>ая</w:t>
            </w:r>
            <w:r w:rsidRPr="00D94A9D">
              <w:t>, восприятие художественной литературы и фольклора,  самообслуживание и элементарный бытовой труд, изобразительная, музыкальная.</w:t>
            </w:r>
          </w:p>
        </w:tc>
      </w:tr>
      <w:tr w:rsidR="00D22D5C" w:rsidRPr="00D94A9D" w14:paraId="59602CC3" w14:textId="77777777" w:rsidTr="0012694F">
        <w:trPr>
          <w:trHeight w:val="143"/>
        </w:trPr>
        <w:tc>
          <w:tcPr>
            <w:tcW w:w="14709" w:type="dxa"/>
            <w:gridSpan w:val="4"/>
          </w:tcPr>
          <w:p w14:paraId="377D34D2" w14:textId="77777777" w:rsidR="00D22D5C" w:rsidRPr="00D94A9D" w:rsidRDefault="00D22D5C" w:rsidP="00D94A9D">
            <w:pPr>
              <w:pStyle w:val="ab"/>
            </w:pPr>
            <w:r w:rsidRPr="00D94A9D">
              <w:t>Возрастная специфика</w:t>
            </w:r>
          </w:p>
        </w:tc>
      </w:tr>
      <w:tr w:rsidR="00D22D5C" w:rsidRPr="00D94A9D" w14:paraId="2A9BDC58" w14:textId="77777777" w:rsidTr="00D336F4">
        <w:trPr>
          <w:trHeight w:val="2840"/>
        </w:trPr>
        <w:tc>
          <w:tcPr>
            <w:tcW w:w="4219" w:type="dxa"/>
            <w:gridSpan w:val="3"/>
          </w:tcPr>
          <w:p w14:paraId="59A211D3" w14:textId="77777777" w:rsidR="00D22D5C" w:rsidRPr="00D94A9D" w:rsidRDefault="00D22D5C" w:rsidP="00D94A9D">
            <w:pPr>
              <w:pStyle w:val="ab"/>
            </w:pPr>
            <w:r w:rsidRPr="00D94A9D">
              <w:t>4-5 лет.</w:t>
            </w:r>
          </w:p>
          <w:p w14:paraId="3992B574" w14:textId="77777777" w:rsidR="00D22D5C" w:rsidRPr="00D94A9D" w:rsidRDefault="00D22D5C" w:rsidP="00D94A9D">
            <w:pPr>
              <w:pStyle w:val="ab"/>
            </w:pPr>
          </w:p>
        </w:tc>
        <w:tc>
          <w:tcPr>
            <w:tcW w:w="10490" w:type="dxa"/>
          </w:tcPr>
          <w:p w14:paraId="4C47E8E6" w14:textId="77777777" w:rsidR="00D22D5C" w:rsidRPr="00D94A9D" w:rsidRDefault="00D22D5C" w:rsidP="00D94A9D">
            <w:pPr>
              <w:pStyle w:val="ab"/>
            </w:pPr>
            <w:r w:rsidRPr="00D94A9D">
              <w:t>- способствовать формированию личности ребенка;</w:t>
            </w:r>
          </w:p>
          <w:p w14:paraId="7DBE9D83" w14:textId="77777777" w:rsidR="00D22D5C" w:rsidRPr="00D94A9D" w:rsidRDefault="00D22D5C" w:rsidP="00D94A9D">
            <w:pPr>
              <w:pStyle w:val="ab"/>
            </w:pPr>
            <w:r w:rsidRPr="00D94A9D">
              <w:t>-воспитывать самоуважение, чувство собственного достоинства;</w:t>
            </w:r>
          </w:p>
          <w:p w14:paraId="14ADA241" w14:textId="77777777" w:rsidR="00D22D5C" w:rsidRPr="00D94A9D" w:rsidRDefault="00D22D5C" w:rsidP="00D94A9D">
            <w:pPr>
              <w:pStyle w:val="ab"/>
            </w:pPr>
            <w:r w:rsidRPr="00D94A9D">
              <w:t>- продолжать воспитывать самостоятельность, целенаправленность и саморегуляции собственных действий;</w:t>
            </w:r>
          </w:p>
          <w:p w14:paraId="64364E3C" w14:textId="77777777" w:rsidR="00D22D5C" w:rsidRPr="00D94A9D" w:rsidRDefault="00D22D5C" w:rsidP="00D94A9D">
            <w:pPr>
              <w:pStyle w:val="ab"/>
            </w:pPr>
            <w:r w:rsidRPr="00D94A9D">
              <w:t>- формировать первичные представления детей об их правах (на игру,</w:t>
            </w:r>
          </w:p>
          <w:p w14:paraId="12643D99" w14:textId="77777777" w:rsidR="00D22D5C" w:rsidRPr="00D94A9D" w:rsidRDefault="00D22D5C" w:rsidP="00D94A9D">
            <w:pPr>
              <w:pStyle w:val="ab"/>
            </w:pPr>
            <w:r w:rsidRPr="00D94A9D">
              <w:t>доброжелательное отношение, новые знания и др.) и обязанностях в группе детского сада, дома, на улице (самостоятельно есть, одеваться, убирать игрушки и др.)</w:t>
            </w:r>
          </w:p>
        </w:tc>
      </w:tr>
    </w:tbl>
    <w:p w14:paraId="3860D391" w14:textId="77777777" w:rsidR="00D22D5C" w:rsidRPr="00D94A9D" w:rsidRDefault="00D22D5C" w:rsidP="00D94A9D">
      <w:pPr>
        <w:pStyle w:val="ab"/>
        <w:rPr>
          <w:rFonts w:ascii="Times New Roman" w:hAnsi="Times New Roman" w:cs="Times New Roman"/>
          <w:sz w:val="24"/>
          <w:szCs w:val="24"/>
        </w:rPr>
      </w:pPr>
    </w:p>
    <w:p w14:paraId="32450A6B" w14:textId="77777777" w:rsidR="00087FB4" w:rsidRPr="00D94A9D" w:rsidRDefault="00087FB4" w:rsidP="00D94A9D">
      <w:pPr>
        <w:pStyle w:val="ab"/>
        <w:rPr>
          <w:rFonts w:ascii="Times New Roman" w:hAnsi="Times New Roman" w:cs="Times New Roman"/>
          <w:sz w:val="24"/>
          <w:szCs w:val="24"/>
        </w:rPr>
      </w:pPr>
    </w:p>
    <w:p w14:paraId="47FE00FB" w14:textId="77777777" w:rsidR="00CF5C69" w:rsidRDefault="00CF5C69" w:rsidP="00C25AB2">
      <w:pPr>
        <w:spacing w:after="0" w:line="240" w:lineRule="auto"/>
        <w:jc w:val="both"/>
        <w:rPr>
          <w:rFonts w:ascii="Times New Roman" w:hAnsi="Times New Roman" w:cs="Times New Roman"/>
          <w:b/>
          <w:sz w:val="28"/>
          <w:szCs w:val="28"/>
        </w:rPr>
      </w:pPr>
      <w:r w:rsidRPr="00B02CC5">
        <w:rPr>
          <w:rFonts w:ascii="Times New Roman" w:hAnsi="Times New Roman" w:cs="Times New Roman"/>
          <w:b/>
          <w:sz w:val="28"/>
          <w:szCs w:val="28"/>
        </w:rPr>
        <w:t>2.3.</w:t>
      </w:r>
      <w:r w:rsidR="00B02CC5" w:rsidRPr="00B02CC5">
        <w:rPr>
          <w:rFonts w:ascii="Times New Roman" w:hAnsi="Times New Roman" w:cs="Times New Roman"/>
          <w:b/>
          <w:sz w:val="28"/>
          <w:szCs w:val="28"/>
        </w:rPr>
        <w:t>2</w:t>
      </w:r>
      <w:r w:rsidRPr="00B02CC5">
        <w:rPr>
          <w:rFonts w:ascii="Times New Roman" w:hAnsi="Times New Roman" w:cs="Times New Roman"/>
          <w:b/>
          <w:sz w:val="28"/>
          <w:szCs w:val="28"/>
        </w:rPr>
        <w:t>.</w:t>
      </w:r>
      <w:r w:rsidR="00B02CC5" w:rsidRPr="00B02CC5">
        <w:rPr>
          <w:rFonts w:ascii="Times New Roman" w:hAnsi="Times New Roman" w:cs="Times New Roman"/>
          <w:b/>
          <w:sz w:val="28"/>
          <w:szCs w:val="28"/>
        </w:rPr>
        <w:t>3. Целевые ориентиры воспитания</w:t>
      </w:r>
    </w:p>
    <w:p w14:paraId="06C5AF7E" w14:textId="77777777" w:rsidR="00B02CC5" w:rsidRDefault="00B02CC5" w:rsidP="00C25AB2">
      <w:pPr>
        <w:spacing w:after="0" w:line="240" w:lineRule="auto"/>
        <w:jc w:val="both"/>
        <w:rPr>
          <w:rFonts w:ascii="Times New Roman" w:hAnsi="Times New Roman" w:cs="Times New Roman"/>
          <w:sz w:val="28"/>
          <w:szCs w:val="28"/>
          <w:shd w:val="clear" w:color="auto" w:fill="FFFFFF"/>
        </w:rPr>
      </w:pPr>
      <w:r w:rsidRPr="00B02CC5">
        <w:rPr>
          <w:rFonts w:ascii="Times New Roman" w:hAnsi="Times New Roman" w:cs="Times New Roman"/>
          <w:sz w:val="28"/>
          <w:szCs w:val="28"/>
          <w:shd w:val="clear" w:color="auto" w:fill="FFFFFF"/>
        </w:rPr>
        <w:t xml:space="preserve">        В соответствии с </w:t>
      </w:r>
      <w:r w:rsidRPr="00B02CC5">
        <w:rPr>
          <w:rFonts w:ascii="Times New Roman" w:hAnsi="Times New Roman" w:cs="Times New Roman"/>
          <w:sz w:val="28"/>
          <w:szCs w:val="28"/>
        </w:rPr>
        <w:t xml:space="preserve">ФГОС ДО </w:t>
      </w:r>
      <w:r w:rsidRPr="00B02CC5">
        <w:rPr>
          <w:rFonts w:ascii="Times New Roman" w:hAnsi="Times New Roman" w:cs="Times New Roman"/>
          <w:sz w:val="28"/>
          <w:szCs w:val="28"/>
          <w:shd w:val="clear" w:color="auto" w:fill="FFFFFF"/>
        </w:rPr>
        <w:t>оценка результатов воспитательной работы не осуществляется, так как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14:paraId="199F5D19" w14:textId="77777777" w:rsidR="003845BD" w:rsidRDefault="003845BD" w:rsidP="00C25AB2">
      <w:pPr>
        <w:spacing w:after="0" w:line="240" w:lineRule="auto"/>
        <w:jc w:val="both"/>
        <w:rPr>
          <w:rFonts w:ascii="Times New Roman" w:hAnsi="Times New Roman" w:cs="Times New Roman"/>
          <w:sz w:val="28"/>
          <w:szCs w:val="28"/>
          <w:shd w:val="clear" w:color="auto" w:fill="FFFFFF"/>
        </w:rPr>
      </w:pPr>
    </w:p>
    <w:p w14:paraId="11C35A6E" w14:textId="77777777" w:rsidR="003845BD" w:rsidRDefault="003845BD" w:rsidP="00C25AB2">
      <w:pPr>
        <w:spacing w:after="0" w:line="240" w:lineRule="auto"/>
        <w:jc w:val="both"/>
        <w:rPr>
          <w:rFonts w:ascii="Times New Roman" w:hAnsi="Times New Roman" w:cs="Times New Roman"/>
          <w:sz w:val="28"/>
          <w:szCs w:val="28"/>
          <w:shd w:val="clear" w:color="auto" w:fill="FFFFFF"/>
        </w:rPr>
      </w:pPr>
    </w:p>
    <w:p w14:paraId="0E70F958" w14:textId="77777777" w:rsidR="003845BD" w:rsidRPr="00B02CC5" w:rsidRDefault="003845BD" w:rsidP="00C25AB2">
      <w:pPr>
        <w:spacing w:after="0" w:line="240" w:lineRule="auto"/>
        <w:jc w:val="both"/>
        <w:rPr>
          <w:rFonts w:ascii="Times New Roman" w:hAnsi="Times New Roman" w:cs="Times New Roman"/>
          <w:sz w:val="28"/>
          <w:szCs w:val="28"/>
          <w:shd w:val="clear" w:color="auto" w:fill="FFFFFF"/>
        </w:rPr>
      </w:pPr>
    </w:p>
    <w:p w14:paraId="68EA2FBD" w14:textId="77777777" w:rsidR="00B02CC5" w:rsidRDefault="00B02CC5" w:rsidP="00C25AB2">
      <w:pPr>
        <w:spacing w:after="0" w:line="240" w:lineRule="auto"/>
        <w:jc w:val="both"/>
        <w:rPr>
          <w:rFonts w:ascii="Times New Roman" w:hAnsi="Times New Roman" w:cs="Times New Roman"/>
          <w:b/>
          <w:sz w:val="28"/>
          <w:szCs w:val="28"/>
        </w:rPr>
      </w:pPr>
    </w:p>
    <w:p w14:paraId="7B3663FC" w14:textId="77777777" w:rsidR="00B02CC5" w:rsidRDefault="00B02CC5" w:rsidP="00C25AB2">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02CC5">
        <w:rPr>
          <w:rFonts w:ascii="Times New Roman" w:eastAsia="Times New Roman" w:hAnsi="Times New Roman" w:cs="Times New Roman"/>
          <w:b/>
          <w:color w:val="000000"/>
          <w:sz w:val="28"/>
          <w:szCs w:val="28"/>
          <w:lang w:eastAsia="ru-RU"/>
        </w:rPr>
        <w:lastRenderedPageBreak/>
        <w:t xml:space="preserve">Целевые ориентиры воспитания детей на этапе завершения </w:t>
      </w:r>
    </w:p>
    <w:p w14:paraId="70A6C430" w14:textId="77777777" w:rsidR="00B02CC5" w:rsidRPr="00B02CC5" w:rsidRDefault="00B02CC5" w:rsidP="00C25AB2">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02CC5">
        <w:rPr>
          <w:rFonts w:ascii="Times New Roman" w:eastAsia="Times New Roman" w:hAnsi="Times New Roman" w:cs="Times New Roman"/>
          <w:b/>
          <w:color w:val="000000"/>
          <w:sz w:val="28"/>
          <w:szCs w:val="28"/>
          <w:lang w:eastAsia="ru-RU"/>
        </w:rPr>
        <w:t>освоения программы.</w:t>
      </w:r>
    </w:p>
    <w:tbl>
      <w:tblPr>
        <w:tblW w:w="0" w:type="auto"/>
        <w:shd w:val="clear" w:color="auto" w:fill="FFFFFF"/>
        <w:tblCellMar>
          <w:left w:w="0" w:type="dxa"/>
          <w:right w:w="0" w:type="dxa"/>
        </w:tblCellMar>
        <w:tblLook w:val="04A0" w:firstRow="1" w:lastRow="0" w:firstColumn="1" w:lastColumn="0" w:noHBand="0" w:noVBand="1"/>
      </w:tblPr>
      <w:tblGrid>
        <w:gridCol w:w="2255"/>
        <w:gridCol w:w="2429"/>
        <w:gridCol w:w="10016"/>
      </w:tblGrid>
      <w:tr w:rsidR="00B02CC5" w:rsidRPr="00B02CC5" w14:paraId="1A52C00A"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48C15934" w14:textId="77777777" w:rsidR="00B02CC5" w:rsidRPr="00B02CC5" w:rsidRDefault="00B02CC5" w:rsidP="00C25AB2">
            <w:pPr>
              <w:spacing w:after="0" w:line="240" w:lineRule="auto"/>
              <w:jc w:val="center"/>
              <w:rPr>
                <w:rFonts w:ascii="Times New Roman" w:eastAsia="Times New Roman" w:hAnsi="Times New Roman" w:cs="Times New Roman"/>
                <w:b/>
                <w:bCs/>
                <w:color w:val="333333"/>
                <w:sz w:val="24"/>
                <w:szCs w:val="24"/>
                <w:lang w:eastAsia="ru-RU"/>
              </w:rPr>
            </w:pPr>
            <w:bookmarkStart w:id="458" w:name="101961"/>
            <w:bookmarkEnd w:id="458"/>
            <w:r w:rsidRPr="00B02CC5">
              <w:rPr>
                <w:rFonts w:ascii="Times New Roman" w:eastAsia="Times New Roman" w:hAnsi="Times New Roman" w:cs="Times New Roman"/>
                <w:b/>
                <w:bCs/>
                <w:color w:val="333333"/>
                <w:sz w:val="24"/>
                <w:szCs w:val="24"/>
                <w:lang w:eastAsia="ru-RU"/>
              </w:rPr>
              <w:t>Направления воспитания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3C87EBCB" w14:textId="77777777" w:rsidR="00B02CC5" w:rsidRPr="00B02CC5" w:rsidRDefault="00B02CC5" w:rsidP="00C25AB2">
            <w:pPr>
              <w:spacing w:after="0" w:line="240" w:lineRule="auto"/>
              <w:jc w:val="center"/>
              <w:rPr>
                <w:rFonts w:ascii="Times New Roman" w:eastAsia="Times New Roman" w:hAnsi="Times New Roman" w:cs="Times New Roman"/>
                <w:b/>
                <w:bCs/>
                <w:color w:val="333333"/>
                <w:sz w:val="24"/>
                <w:szCs w:val="24"/>
                <w:lang w:eastAsia="ru-RU"/>
              </w:rPr>
            </w:pPr>
            <w:bookmarkStart w:id="459" w:name="101962"/>
            <w:bookmarkEnd w:id="459"/>
            <w:r w:rsidRPr="00B02CC5">
              <w:rPr>
                <w:rFonts w:ascii="Times New Roman" w:eastAsia="Times New Roman" w:hAnsi="Times New Roman" w:cs="Times New Roman"/>
                <w:b/>
                <w:bCs/>
                <w:color w:val="333333"/>
                <w:sz w:val="24"/>
                <w:szCs w:val="24"/>
                <w:lang w:eastAsia="ru-RU"/>
              </w:rPr>
              <w:t>Ценности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456DA4A9" w14:textId="77777777" w:rsidR="00B02CC5" w:rsidRPr="00B02CC5" w:rsidRDefault="00B02CC5" w:rsidP="00C25AB2">
            <w:pPr>
              <w:spacing w:after="0" w:line="240" w:lineRule="auto"/>
              <w:jc w:val="center"/>
              <w:rPr>
                <w:rFonts w:ascii="Times New Roman" w:eastAsia="Times New Roman" w:hAnsi="Times New Roman" w:cs="Times New Roman"/>
                <w:b/>
                <w:bCs/>
                <w:color w:val="333333"/>
                <w:sz w:val="24"/>
                <w:szCs w:val="24"/>
                <w:lang w:eastAsia="ru-RU"/>
              </w:rPr>
            </w:pPr>
            <w:bookmarkStart w:id="460" w:name="101963"/>
            <w:bookmarkEnd w:id="460"/>
            <w:r w:rsidRPr="00B02CC5">
              <w:rPr>
                <w:rFonts w:ascii="Times New Roman" w:eastAsia="Times New Roman" w:hAnsi="Times New Roman" w:cs="Times New Roman"/>
                <w:b/>
                <w:bCs/>
                <w:color w:val="333333"/>
                <w:sz w:val="24"/>
                <w:szCs w:val="24"/>
                <w:lang w:eastAsia="ru-RU"/>
              </w:rPr>
              <w:t>Целевые ориентиры</w:t>
            </w:r>
          </w:p>
        </w:tc>
      </w:tr>
      <w:tr w:rsidR="00B02CC5" w:rsidRPr="00B02CC5" w14:paraId="65189EA6"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739DEE89"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61" w:name="101964"/>
            <w:bookmarkEnd w:id="461"/>
            <w:r w:rsidRPr="00B02CC5">
              <w:rPr>
                <w:rFonts w:ascii="Times New Roman" w:eastAsia="Times New Roman" w:hAnsi="Times New Roman" w:cs="Times New Roman"/>
                <w:color w:val="000000"/>
                <w:sz w:val="24"/>
                <w:szCs w:val="24"/>
                <w:lang w:eastAsia="ru-RU"/>
              </w:rPr>
              <w:t>Патриотическое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0CD4F2BC"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62" w:name="101965"/>
            <w:bookmarkEnd w:id="462"/>
            <w:r w:rsidRPr="00B02CC5">
              <w:rPr>
                <w:rFonts w:ascii="Times New Roman" w:eastAsia="Times New Roman" w:hAnsi="Times New Roman" w:cs="Times New Roman"/>
                <w:color w:val="000000"/>
                <w:sz w:val="24"/>
                <w:szCs w:val="24"/>
                <w:lang w:eastAsia="ru-RU"/>
              </w:rPr>
              <w:t>Родина, природа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6070DE9A"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63" w:name="101966"/>
            <w:bookmarkEnd w:id="463"/>
            <w:r w:rsidRPr="00B02CC5">
              <w:rPr>
                <w:rFonts w:ascii="Times New Roman" w:eastAsia="Times New Roman" w:hAnsi="Times New Roman" w:cs="Times New Roman"/>
                <w:color w:val="000000"/>
                <w:sz w:val="24"/>
                <w:szCs w:val="24"/>
                <w:lang w:eastAsia="ru-RU"/>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B02CC5" w:rsidRPr="00B02CC5" w14:paraId="5BBB26CD" w14:textId="77777777" w:rsidTr="00B02CC5">
        <w:trPr>
          <w:trHeight w:val="307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7C8B24F0"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64" w:name="101967"/>
            <w:bookmarkEnd w:id="464"/>
            <w:r w:rsidRPr="00B02CC5">
              <w:rPr>
                <w:rFonts w:ascii="Times New Roman" w:eastAsia="Times New Roman" w:hAnsi="Times New Roman" w:cs="Times New Roman"/>
                <w:color w:val="000000"/>
                <w:sz w:val="24"/>
                <w:szCs w:val="24"/>
                <w:lang w:eastAsia="ru-RU"/>
              </w:rPr>
              <w:t>Духовно-нравственное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0114F4D7"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65" w:name="101968"/>
            <w:bookmarkEnd w:id="465"/>
            <w:r w:rsidRPr="00B02CC5">
              <w:rPr>
                <w:rFonts w:ascii="Times New Roman" w:eastAsia="Times New Roman" w:hAnsi="Times New Roman" w:cs="Times New Roman"/>
                <w:color w:val="000000"/>
                <w:sz w:val="24"/>
                <w:szCs w:val="24"/>
                <w:lang w:eastAsia="ru-RU"/>
              </w:rPr>
              <w:t>Жизнь, милосердие, добро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1C019414"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66" w:name="101969"/>
            <w:bookmarkEnd w:id="466"/>
            <w:r w:rsidRPr="00B02CC5">
              <w:rPr>
                <w:rFonts w:ascii="Times New Roman" w:eastAsia="Times New Roman" w:hAnsi="Times New Roman" w:cs="Times New Roman"/>
                <w:color w:val="000000"/>
                <w:sz w:val="24"/>
                <w:szCs w:val="24"/>
                <w:lang w:eastAsia="ru-RU"/>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14:paraId="039A910C" w14:textId="08A5780D"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Способный не оставаться равнодушным к чужому горю, проявлять заботу;</w:t>
            </w:r>
            <w:r w:rsidR="00710D56">
              <w:rPr>
                <w:rFonts w:ascii="Times New Roman" w:eastAsia="Times New Roman" w:hAnsi="Times New Roman" w:cs="Times New Roman"/>
                <w:color w:val="000000"/>
                <w:sz w:val="24"/>
                <w:szCs w:val="24"/>
                <w:lang w:eastAsia="ru-RU"/>
              </w:rPr>
              <w:t xml:space="preserve"> </w:t>
            </w:r>
            <w:r w:rsidRPr="00B02CC5">
              <w:rPr>
                <w:rFonts w:ascii="Times New Roman" w:eastAsia="Times New Roman" w:hAnsi="Times New Roman" w:cs="Times New Roman"/>
                <w:color w:val="000000"/>
                <w:sz w:val="24"/>
                <w:szCs w:val="24"/>
                <w:lang w:eastAsia="ru-RU"/>
              </w:rPr>
              <w:t xml:space="preserve">Самостоятельно </w:t>
            </w:r>
            <w:r w:rsidR="00710D56">
              <w:rPr>
                <w:rFonts w:ascii="Times New Roman" w:eastAsia="Times New Roman" w:hAnsi="Times New Roman" w:cs="Times New Roman"/>
                <w:color w:val="000000"/>
                <w:sz w:val="24"/>
                <w:szCs w:val="24"/>
                <w:lang w:eastAsia="ru-RU"/>
              </w:rPr>
              <w:t xml:space="preserve">  </w:t>
            </w:r>
            <w:r w:rsidRPr="00B02CC5">
              <w:rPr>
                <w:rFonts w:ascii="Times New Roman" w:eastAsia="Times New Roman" w:hAnsi="Times New Roman" w:cs="Times New Roman"/>
                <w:color w:val="000000"/>
                <w:sz w:val="24"/>
                <w:szCs w:val="24"/>
                <w:lang w:eastAsia="ru-RU"/>
              </w:rPr>
              <w:t>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B02CC5" w:rsidRPr="00B02CC5" w14:paraId="5318AD2C"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35CC79D3"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67" w:name="101970"/>
            <w:bookmarkEnd w:id="467"/>
            <w:r w:rsidRPr="00B02CC5">
              <w:rPr>
                <w:rFonts w:ascii="Times New Roman" w:eastAsia="Times New Roman" w:hAnsi="Times New Roman" w:cs="Times New Roman"/>
                <w:color w:val="000000"/>
                <w:sz w:val="24"/>
                <w:szCs w:val="24"/>
                <w:lang w:eastAsia="ru-RU"/>
              </w:rPr>
              <w:t>Социальное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006A72AA"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68" w:name="101971"/>
            <w:bookmarkEnd w:id="468"/>
            <w:r w:rsidRPr="00B02CC5">
              <w:rPr>
                <w:rFonts w:ascii="Times New Roman" w:eastAsia="Times New Roman" w:hAnsi="Times New Roman" w:cs="Times New Roman"/>
                <w:color w:val="000000"/>
                <w:sz w:val="24"/>
                <w:szCs w:val="24"/>
                <w:lang w:eastAsia="ru-RU"/>
              </w:rPr>
              <w:t>Человек, семья, дружба, сотрудничество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0EBDA386"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69" w:name="101972"/>
            <w:bookmarkEnd w:id="469"/>
            <w:r w:rsidRPr="00B02CC5">
              <w:rPr>
                <w:rFonts w:ascii="Times New Roman" w:eastAsia="Times New Roman" w:hAnsi="Times New Roman" w:cs="Times New Roman"/>
                <w:color w:val="000000"/>
                <w:sz w:val="24"/>
                <w:szCs w:val="24"/>
                <w:lang w:eastAsia="ru-RU"/>
              </w:rPr>
              <w:t>Проявляющий ответственность за свои действия и поведение; принимающий и уважающий различия между людьми.</w:t>
            </w:r>
          </w:p>
          <w:p w14:paraId="1C371543"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Владеющий основами речевой культуры.</w:t>
            </w:r>
          </w:p>
          <w:p w14:paraId="0837788F"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B02CC5" w:rsidRPr="00B02CC5" w14:paraId="7FAF06BA"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74B86169"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0" w:name="101973"/>
            <w:bookmarkEnd w:id="470"/>
            <w:r w:rsidRPr="00B02CC5">
              <w:rPr>
                <w:rFonts w:ascii="Times New Roman" w:eastAsia="Times New Roman" w:hAnsi="Times New Roman" w:cs="Times New Roman"/>
                <w:color w:val="000000"/>
                <w:sz w:val="24"/>
                <w:szCs w:val="24"/>
                <w:lang w:eastAsia="ru-RU"/>
              </w:rPr>
              <w:t>Познавательное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607DFB5E"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1" w:name="101974"/>
            <w:bookmarkEnd w:id="471"/>
            <w:r w:rsidRPr="00B02CC5">
              <w:rPr>
                <w:rFonts w:ascii="Times New Roman" w:eastAsia="Times New Roman" w:hAnsi="Times New Roman" w:cs="Times New Roman"/>
                <w:color w:val="000000"/>
                <w:sz w:val="24"/>
                <w:szCs w:val="24"/>
                <w:lang w:eastAsia="ru-RU"/>
              </w:rPr>
              <w:t>Познание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5C2139A9"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2" w:name="101975"/>
            <w:bookmarkEnd w:id="472"/>
            <w:r w:rsidRPr="00B02CC5">
              <w:rPr>
                <w:rFonts w:ascii="Times New Roman" w:eastAsia="Times New Roman" w:hAnsi="Times New Roman" w:cs="Times New Roman"/>
                <w:color w:val="000000"/>
                <w:sz w:val="24"/>
                <w:szCs w:val="24"/>
                <w:lang w:eastAsia="ru-RU"/>
              </w:rPr>
              <w:t>Любознательный, наблюдательный, испытывающий потребность в самовыражении, в том числе творческом.</w:t>
            </w:r>
          </w:p>
          <w:p w14:paraId="01ADF38C"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14:paraId="0964EB99"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Обладающий первичной картиной мира на основе традиционных ценностей.</w:t>
            </w:r>
          </w:p>
        </w:tc>
      </w:tr>
      <w:tr w:rsidR="00B02CC5" w:rsidRPr="00B02CC5" w14:paraId="4556197C"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78A1FC9A"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3" w:name="101976"/>
            <w:bookmarkEnd w:id="473"/>
            <w:r w:rsidRPr="00B02CC5">
              <w:rPr>
                <w:rFonts w:ascii="Times New Roman" w:eastAsia="Times New Roman" w:hAnsi="Times New Roman" w:cs="Times New Roman"/>
                <w:color w:val="000000"/>
                <w:sz w:val="24"/>
                <w:szCs w:val="24"/>
                <w:lang w:eastAsia="ru-RU"/>
              </w:rPr>
              <w:t>Физическое и оздоровительное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7964985A"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4" w:name="101977"/>
            <w:bookmarkEnd w:id="474"/>
            <w:r w:rsidRPr="00B02CC5">
              <w:rPr>
                <w:rFonts w:ascii="Times New Roman" w:eastAsia="Times New Roman" w:hAnsi="Times New Roman" w:cs="Times New Roman"/>
                <w:color w:val="000000"/>
                <w:sz w:val="24"/>
                <w:szCs w:val="24"/>
                <w:lang w:eastAsia="ru-RU"/>
              </w:rPr>
              <w:t>Здоровье, жизнь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2335B101"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5" w:name="101978"/>
            <w:bookmarkEnd w:id="475"/>
            <w:r w:rsidRPr="00B02CC5">
              <w:rPr>
                <w:rFonts w:ascii="Times New Roman" w:eastAsia="Times New Roman" w:hAnsi="Times New Roman" w:cs="Times New Roman"/>
                <w:color w:val="000000"/>
                <w:sz w:val="24"/>
                <w:szCs w:val="24"/>
                <w:lang w:eastAsia="ru-RU"/>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w:t>
            </w:r>
          </w:p>
          <w:p w14:paraId="5DD43406"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 xml:space="preserve">Проявляющий интерес к физическим упражнениям и подвижным играм, стремление к личной и </w:t>
            </w:r>
            <w:r w:rsidRPr="00B02CC5">
              <w:rPr>
                <w:rFonts w:ascii="Times New Roman" w:eastAsia="Times New Roman" w:hAnsi="Times New Roman" w:cs="Times New Roman"/>
                <w:color w:val="000000"/>
                <w:sz w:val="24"/>
                <w:szCs w:val="24"/>
                <w:lang w:eastAsia="ru-RU"/>
              </w:rPr>
              <w:lastRenderedPageBreak/>
              <w:t>командной победе, нравственные и волевые качества.</w:t>
            </w:r>
          </w:p>
          <w:p w14:paraId="30DCC104" w14:textId="77777777" w:rsid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Демонстрирующий потребность в двигательной деятельности.</w:t>
            </w:r>
          </w:p>
          <w:p w14:paraId="1FE59371"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Имеющий представление о некоторых видах спорта и активного отдыха.</w:t>
            </w:r>
          </w:p>
        </w:tc>
      </w:tr>
      <w:tr w:rsidR="00B02CC5" w:rsidRPr="00B02CC5" w14:paraId="3AD9960F"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131C962C"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6" w:name="101979"/>
            <w:bookmarkEnd w:id="476"/>
            <w:r w:rsidRPr="00B02CC5">
              <w:rPr>
                <w:rFonts w:ascii="Times New Roman" w:eastAsia="Times New Roman" w:hAnsi="Times New Roman" w:cs="Times New Roman"/>
                <w:color w:val="000000"/>
                <w:sz w:val="24"/>
                <w:szCs w:val="24"/>
                <w:lang w:eastAsia="ru-RU"/>
              </w:rPr>
              <w:lastRenderedPageBreak/>
              <w:t>Трудовое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4AB9CD95"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7" w:name="101980"/>
            <w:bookmarkEnd w:id="477"/>
            <w:r w:rsidRPr="00B02CC5">
              <w:rPr>
                <w:rFonts w:ascii="Times New Roman" w:eastAsia="Times New Roman" w:hAnsi="Times New Roman" w:cs="Times New Roman"/>
                <w:color w:val="000000"/>
                <w:sz w:val="24"/>
                <w:szCs w:val="24"/>
                <w:lang w:eastAsia="ru-RU"/>
              </w:rPr>
              <w:t>Труд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55109E6D"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8" w:name="101981"/>
            <w:bookmarkEnd w:id="478"/>
            <w:r w:rsidRPr="00B02CC5">
              <w:rPr>
                <w:rFonts w:ascii="Times New Roman" w:eastAsia="Times New Roman" w:hAnsi="Times New Roman" w:cs="Times New Roman"/>
                <w:color w:val="000000"/>
                <w:sz w:val="24"/>
                <w:szCs w:val="24"/>
                <w:lang w:eastAsia="ru-RU"/>
              </w:rPr>
              <w:t>Понимающий ценность труда в семье и в обществе на основе уважения к людям труда, результатам их деятельности.</w:t>
            </w:r>
          </w:p>
          <w:p w14:paraId="799A9881"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трудолюбие при выполнении поручений и в самостоятельной деятельности.</w:t>
            </w:r>
          </w:p>
        </w:tc>
      </w:tr>
      <w:tr w:rsidR="00B02CC5" w:rsidRPr="00B02CC5" w14:paraId="457D1DD5"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485E8767"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79" w:name="101982"/>
            <w:bookmarkEnd w:id="479"/>
            <w:r w:rsidRPr="00B02CC5">
              <w:rPr>
                <w:rFonts w:ascii="Times New Roman" w:eastAsia="Times New Roman" w:hAnsi="Times New Roman" w:cs="Times New Roman"/>
                <w:color w:val="000000"/>
                <w:sz w:val="24"/>
                <w:szCs w:val="24"/>
                <w:lang w:eastAsia="ru-RU"/>
              </w:rPr>
              <w:t>Эстетическое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6D7D5EF8"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80" w:name="101983"/>
            <w:bookmarkEnd w:id="480"/>
            <w:r w:rsidRPr="00B02CC5">
              <w:rPr>
                <w:rFonts w:ascii="Times New Roman" w:eastAsia="Times New Roman" w:hAnsi="Times New Roman" w:cs="Times New Roman"/>
                <w:color w:val="000000"/>
                <w:sz w:val="24"/>
                <w:szCs w:val="24"/>
                <w:lang w:eastAsia="ru-RU"/>
              </w:rPr>
              <w:t>Культура и красота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7DB14727"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bookmarkStart w:id="481" w:name="101984"/>
            <w:bookmarkEnd w:id="481"/>
            <w:r w:rsidRPr="00B02CC5">
              <w:rPr>
                <w:rFonts w:ascii="Times New Roman" w:eastAsia="Times New Roman" w:hAnsi="Times New Roman" w:cs="Times New Roman"/>
                <w:color w:val="000000"/>
                <w:sz w:val="24"/>
                <w:szCs w:val="24"/>
                <w:lang w:eastAsia="ru-RU"/>
              </w:rPr>
              <w:t>Способный воспринимать и чувствовать прекрасное в быту, природе, поступках, искусстве.</w:t>
            </w:r>
          </w:p>
          <w:p w14:paraId="15039523" w14:textId="77777777" w:rsidR="00B02CC5" w:rsidRPr="00B02CC5" w:rsidRDefault="00B02CC5" w:rsidP="00C25AB2">
            <w:pPr>
              <w:spacing w:after="0" w:line="240" w:lineRule="auto"/>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Стремящийся к отображению прекрасного в продуктивных видах деятельности.</w:t>
            </w:r>
          </w:p>
        </w:tc>
      </w:tr>
    </w:tbl>
    <w:p w14:paraId="6BEE3E1B" w14:textId="77777777" w:rsidR="00B02CC5" w:rsidRDefault="00B02CC5" w:rsidP="00C25AB2">
      <w:pPr>
        <w:spacing w:after="0" w:line="240" w:lineRule="auto"/>
        <w:jc w:val="both"/>
        <w:rPr>
          <w:rFonts w:ascii="Times New Roman" w:hAnsi="Times New Roman" w:cs="Times New Roman"/>
          <w:b/>
          <w:sz w:val="28"/>
          <w:szCs w:val="28"/>
        </w:rPr>
      </w:pPr>
    </w:p>
    <w:p w14:paraId="2DD187D2" w14:textId="77777777" w:rsidR="00B02CC5" w:rsidRPr="00B02CC5" w:rsidRDefault="00B02CC5" w:rsidP="00C25AB2">
      <w:pPr>
        <w:spacing w:after="0" w:line="240" w:lineRule="auto"/>
        <w:jc w:val="both"/>
        <w:rPr>
          <w:rFonts w:ascii="Times New Roman" w:hAnsi="Times New Roman" w:cs="Times New Roman"/>
          <w:b/>
          <w:sz w:val="28"/>
          <w:szCs w:val="28"/>
        </w:rPr>
      </w:pPr>
    </w:p>
    <w:p w14:paraId="5A54606C" w14:textId="77777777" w:rsidR="00B02CC5" w:rsidRPr="00013338" w:rsidRDefault="00B02CC5" w:rsidP="00C25AB2">
      <w:pPr>
        <w:spacing w:after="0" w:line="240" w:lineRule="auto"/>
        <w:jc w:val="center"/>
        <w:rPr>
          <w:rFonts w:ascii="Times New Roman" w:hAnsi="Times New Roman" w:cs="Times New Roman"/>
          <w:b/>
          <w:sz w:val="28"/>
          <w:szCs w:val="28"/>
        </w:rPr>
      </w:pPr>
      <w:r w:rsidRPr="00013338">
        <w:rPr>
          <w:rFonts w:ascii="Times New Roman" w:hAnsi="Times New Roman" w:cs="Times New Roman"/>
          <w:b/>
          <w:sz w:val="28"/>
          <w:szCs w:val="28"/>
        </w:rPr>
        <w:t>Преемственность в результатах освоения программы воспитания на уровнях дошкольного образования и начального общего образования</w:t>
      </w:r>
    </w:p>
    <w:p w14:paraId="720406F8" w14:textId="77777777" w:rsidR="00B02CC5" w:rsidRDefault="00B02CC5" w:rsidP="00C25AB2">
      <w:pPr>
        <w:spacing w:after="0" w:line="240" w:lineRule="auto"/>
        <w:rPr>
          <w:b/>
          <w:sz w:val="28"/>
          <w:szCs w:val="28"/>
        </w:rPr>
      </w:pPr>
    </w:p>
    <w:tbl>
      <w:tblPr>
        <w:tblStyle w:val="a4"/>
        <w:tblW w:w="0" w:type="auto"/>
        <w:tblLook w:val="04A0" w:firstRow="1" w:lastRow="0" w:firstColumn="1" w:lastColumn="0" w:noHBand="0" w:noVBand="1"/>
      </w:tblPr>
      <w:tblGrid>
        <w:gridCol w:w="2266"/>
        <w:gridCol w:w="4144"/>
        <w:gridCol w:w="8299"/>
      </w:tblGrid>
      <w:tr w:rsidR="00B02CC5" w14:paraId="7F225253" w14:textId="77777777" w:rsidTr="0012694F">
        <w:trPr>
          <w:trHeight w:val="228"/>
        </w:trPr>
        <w:tc>
          <w:tcPr>
            <w:tcW w:w="2266" w:type="dxa"/>
          </w:tcPr>
          <w:p w14:paraId="1F8C3BFA" w14:textId="77777777" w:rsidR="00B02CC5" w:rsidRPr="00013338" w:rsidRDefault="00B02CC5" w:rsidP="00C25AB2">
            <w:pPr>
              <w:pStyle w:val="Default"/>
              <w:ind w:firstLine="0"/>
            </w:pPr>
            <w:r w:rsidRPr="00013338">
              <w:rPr>
                <w:bCs/>
              </w:rPr>
              <w:t>Результаты освоения программы воспитания</w:t>
            </w:r>
          </w:p>
        </w:tc>
        <w:tc>
          <w:tcPr>
            <w:tcW w:w="4144" w:type="dxa"/>
          </w:tcPr>
          <w:p w14:paraId="61E59E3D" w14:textId="77777777" w:rsidR="00B02CC5" w:rsidRPr="00013338" w:rsidRDefault="00B02CC5" w:rsidP="00C25AB2">
            <w:pPr>
              <w:pStyle w:val="Default"/>
            </w:pPr>
            <w:r w:rsidRPr="00013338">
              <w:rPr>
                <w:bCs/>
              </w:rPr>
              <w:t>Результаты освоения программы на уровне ДО</w:t>
            </w:r>
          </w:p>
        </w:tc>
        <w:tc>
          <w:tcPr>
            <w:tcW w:w="8299" w:type="dxa"/>
          </w:tcPr>
          <w:p w14:paraId="40F481BF" w14:textId="77777777" w:rsidR="00B02CC5" w:rsidRPr="00013338" w:rsidRDefault="00B02CC5" w:rsidP="00C25AB2">
            <w:pPr>
              <w:pStyle w:val="Default"/>
            </w:pPr>
            <w:r w:rsidRPr="00013338">
              <w:rPr>
                <w:bCs/>
              </w:rPr>
              <w:t>Планируемые результаты воспитания на уровне НОО</w:t>
            </w:r>
          </w:p>
        </w:tc>
      </w:tr>
      <w:tr w:rsidR="00B02CC5" w14:paraId="2AD31A03" w14:textId="77777777" w:rsidTr="0012694F">
        <w:trPr>
          <w:trHeight w:val="441"/>
        </w:trPr>
        <w:tc>
          <w:tcPr>
            <w:tcW w:w="2266" w:type="dxa"/>
          </w:tcPr>
          <w:p w14:paraId="62BD4777" w14:textId="77777777" w:rsidR="00B02CC5" w:rsidRPr="00013338" w:rsidRDefault="00B02CC5" w:rsidP="00C25AB2">
            <w:pPr>
              <w:pStyle w:val="Default"/>
              <w:ind w:firstLine="0"/>
            </w:pPr>
            <w:r w:rsidRPr="00013338">
              <w:t xml:space="preserve">Развитие основ нравственной культуры </w:t>
            </w:r>
          </w:p>
        </w:tc>
        <w:tc>
          <w:tcPr>
            <w:tcW w:w="4144" w:type="dxa"/>
          </w:tcPr>
          <w:p w14:paraId="126B9040" w14:textId="77777777" w:rsidR="00B02CC5" w:rsidRPr="00013338" w:rsidRDefault="00B02CC5" w:rsidP="00D336F4">
            <w:pPr>
              <w:pStyle w:val="Default"/>
              <w:ind w:firstLine="0"/>
              <w:jc w:val="left"/>
            </w:pPr>
            <w:r w:rsidRPr="00013338">
              <w:t xml:space="preserve">Обладает установкой положительного отношения </w:t>
            </w:r>
          </w:p>
          <w:p w14:paraId="4389AFEE" w14:textId="77777777" w:rsidR="00B02CC5" w:rsidRPr="00013338" w:rsidRDefault="00B02CC5" w:rsidP="00D336F4">
            <w:pPr>
              <w:pStyle w:val="Default"/>
              <w:ind w:firstLine="0"/>
              <w:jc w:val="left"/>
            </w:pPr>
            <w:r w:rsidRPr="00013338">
              <w:t xml:space="preserve">к миру, к разным видам труда, другим людям и самому себе, обладает чувством собственного достоинства. </w:t>
            </w:r>
          </w:p>
          <w:p w14:paraId="142F1EA5" w14:textId="77777777" w:rsidR="00B02CC5" w:rsidRPr="00013338" w:rsidRDefault="00B02CC5" w:rsidP="00D336F4">
            <w:pPr>
              <w:pStyle w:val="Default"/>
              <w:ind w:firstLine="0"/>
              <w:jc w:val="left"/>
            </w:pPr>
            <w:r w:rsidRPr="00013338">
              <w:t xml:space="preserve">Активно взаимодействует </w:t>
            </w:r>
          </w:p>
          <w:p w14:paraId="6EB769F8" w14:textId="77777777" w:rsidR="00B02CC5" w:rsidRPr="00013338" w:rsidRDefault="00B02CC5" w:rsidP="00D336F4">
            <w:pPr>
              <w:pStyle w:val="Default"/>
              <w:ind w:firstLine="0"/>
              <w:jc w:val="left"/>
            </w:pPr>
            <w:r w:rsidRPr="00013338">
              <w:t xml:space="preserve">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w:t>
            </w:r>
          </w:p>
          <w:p w14:paraId="0D693A9F" w14:textId="77777777" w:rsidR="00B02CC5" w:rsidRPr="00013338" w:rsidRDefault="00B02CC5" w:rsidP="00D336F4">
            <w:pPr>
              <w:pStyle w:val="Default"/>
              <w:ind w:firstLine="0"/>
              <w:jc w:val="left"/>
            </w:pPr>
            <w:r w:rsidRPr="00013338">
              <w:t>веры в себя, старается разрешать конфликты.</w:t>
            </w:r>
          </w:p>
        </w:tc>
        <w:tc>
          <w:tcPr>
            <w:tcW w:w="8299" w:type="dxa"/>
          </w:tcPr>
          <w:p w14:paraId="18FA8C0E" w14:textId="77777777" w:rsidR="00B02CC5" w:rsidRPr="00013338" w:rsidRDefault="00B02CC5" w:rsidP="00C25AB2">
            <w:pPr>
              <w:pStyle w:val="Default"/>
              <w:ind w:firstLine="0"/>
            </w:pPr>
            <w:r w:rsidRPr="00013338">
              <w:t xml:space="preserve">Проявляет готовность и способность к саморазвитию, сформированность мотивации к обучению и познанию, ценностно-смысловые установки. </w:t>
            </w:r>
          </w:p>
          <w:p w14:paraId="5EDBA197" w14:textId="77777777" w:rsidR="00B02CC5" w:rsidRPr="00013338" w:rsidRDefault="00B02CC5" w:rsidP="00C25AB2">
            <w:pPr>
              <w:pStyle w:val="Default"/>
              <w:ind w:firstLine="0"/>
            </w:pPr>
            <w:r w:rsidRPr="00013338">
              <w:t>Проявляет установки, отражающие индивидуально - личностную позицию, социальные компетенции, личностные качества, сформированность основ Российской гражданской идентичности.</w:t>
            </w:r>
          </w:p>
        </w:tc>
      </w:tr>
      <w:tr w:rsidR="00B02CC5" w14:paraId="7A497CA7" w14:textId="77777777" w:rsidTr="0012694F">
        <w:trPr>
          <w:trHeight w:val="2529"/>
        </w:trPr>
        <w:tc>
          <w:tcPr>
            <w:tcW w:w="2266" w:type="dxa"/>
          </w:tcPr>
          <w:p w14:paraId="7F99BE1A" w14:textId="77777777" w:rsidR="00B02CC5" w:rsidRPr="00013338" w:rsidRDefault="00B02CC5" w:rsidP="00D336F4">
            <w:pPr>
              <w:pStyle w:val="Default"/>
              <w:ind w:firstLine="0"/>
              <w:jc w:val="left"/>
            </w:pPr>
            <w:r w:rsidRPr="00013338">
              <w:lastRenderedPageBreak/>
              <w:t xml:space="preserve">Формирование </w:t>
            </w:r>
          </w:p>
          <w:p w14:paraId="481EE38E" w14:textId="77777777" w:rsidR="00B02CC5" w:rsidRPr="00013338" w:rsidRDefault="00B02CC5" w:rsidP="00D336F4">
            <w:pPr>
              <w:ind w:firstLine="0"/>
              <w:jc w:val="left"/>
            </w:pPr>
            <w:r w:rsidRPr="00013338">
              <w:t xml:space="preserve">основ семейных и гражданских ценностей </w:t>
            </w:r>
          </w:p>
        </w:tc>
        <w:tc>
          <w:tcPr>
            <w:tcW w:w="4144" w:type="dxa"/>
          </w:tcPr>
          <w:p w14:paraId="640C9F04" w14:textId="77777777" w:rsidR="00B02CC5" w:rsidRPr="00013338" w:rsidRDefault="00B02CC5" w:rsidP="00D336F4">
            <w:pPr>
              <w:pStyle w:val="Default"/>
              <w:ind w:firstLine="0"/>
              <w:jc w:val="left"/>
            </w:pPr>
            <w:r w:rsidRPr="00013338">
              <w:t xml:space="preserve">Имеет представления о  семейных ценностях, семейных традициях, бережное отношение к ним. </w:t>
            </w:r>
          </w:p>
          <w:p w14:paraId="533D53E3" w14:textId="77777777" w:rsidR="00B02CC5" w:rsidRPr="00013338" w:rsidRDefault="00B02CC5" w:rsidP="00D336F4">
            <w:pPr>
              <w:pStyle w:val="Default"/>
              <w:ind w:firstLine="0"/>
              <w:jc w:val="left"/>
            </w:pPr>
            <w:r w:rsidRPr="00013338">
              <w:t xml:space="preserve">Проявляет нравственные чувства, эмоционально- ценностное отношение к семье. Проявляет уважительное отношение к родителям, к старшим, заботливое отношение к младшим. </w:t>
            </w:r>
          </w:p>
          <w:p w14:paraId="72C819D5" w14:textId="77777777" w:rsidR="00B02CC5" w:rsidRPr="00013338" w:rsidRDefault="00B02CC5" w:rsidP="00D336F4">
            <w:pPr>
              <w:pStyle w:val="Default"/>
              <w:ind w:firstLine="0"/>
              <w:jc w:val="left"/>
            </w:pPr>
            <w:r w:rsidRPr="00013338">
              <w:t xml:space="preserve">Имеет первичные представления о гражданских ценностях, ценностях истории, основанных на национальных традициях, связи поколений, уважении к героям России. </w:t>
            </w:r>
          </w:p>
          <w:p w14:paraId="0193EF94" w14:textId="77777777" w:rsidR="00B02CC5" w:rsidRPr="00013338" w:rsidRDefault="00B02CC5" w:rsidP="00D336F4">
            <w:pPr>
              <w:pStyle w:val="Default"/>
              <w:ind w:firstLine="0"/>
              <w:jc w:val="left"/>
            </w:pPr>
            <w:r w:rsidRPr="00013338">
              <w:t xml:space="preserve">Знает символы государства – Флаг, Герб Российской Федерации и символику субъекта Российской Федерации, в которой проживает ребенок и находится образовательная организация, в которой он воспитывается. </w:t>
            </w:r>
          </w:p>
          <w:p w14:paraId="235AA329" w14:textId="77777777" w:rsidR="00B02CC5" w:rsidRPr="00013338" w:rsidRDefault="00B02CC5" w:rsidP="00D336F4">
            <w:pPr>
              <w:pStyle w:val="Default"/>
              <w:ind w:firstLine="0"/>
              <w:jc w:val="left"/>
            </w:pPr>
            <w:r w:rsidRPr="00013338">
              <w:t xml:space="preserve">Проявляет высшие нравственные чувства: патриотизм, уважение к правам и обязанностям человека. </w:t>
            </w:r>
          </w:p>
          <w:p w14:paraId="67321DAE" w14:textId="77777777" w:rsidR="00B02CC5" w:rsidRPr="00013338" w:rsidRDefault="00B02CC5" w:rsidP="00D336F4">
            <w:pPr>
              <w:pStyle w:val="Default"/>
              <w:ind w:firstLine="0"/>
              <w:jc w:val="left"/>
            </w:pPr>
            <w:r w:rsidRPr="00013338">
              <w:t xml:space="preserve">Имеет начальные представления о правах и обязанностях человека, гражданина, семьянина, товарища. </w:t>
            </w:r>
          </w:p>
          <w:p w14:paraId="08A993FD" w14:textId="77777777" w:rsidR="00B02CC5" w:rsidRPr="00013338" w:rsidRDefault="00B02CC5" w:rsidP="00D336F4">
            <w:pPr>
              <w:pStyle w:val="Default"/>
              <w:ind w:firstLine="0"/>
              <w:jc w:val="left"/>
            </w:pPr>
            <w:r w:rsidRPr="00013338">
              <w:t xml:space="preserve">Проявляет познавательный интерес к важнейшим событиям истории России и ее народов, к героям России. </w:t>
            </w:r>
          </w:p>
          <w:p w14:paraId="6C9EFEC4" w14:textId="77777777" w:rsidR="00B02CC5" w:rsidRPr="00013338" w:rsidRDefault="00B02CC5" w:rsidP="00D336F4">
            <w:pPr>
              <w:pStyle w:val="Default"/>
              <w:ind w:firstLine="0"/>
              <w:jc w:val="left"/>
            </w:pPr>
            <w:r w:rsidRPr="00013338">
              <w:t xml:space="preserve">Проявляет уважение к защитникам Родины. </w:t>
            </w:r>
          </w:p>
          <w:p w14:paraId="2AA08556" w14:textId="77777777" w:rsidR="00B02CC5" w:rsidRPr="00013338" w:rsidRDefault="00B02CC5" w:rsidP="00D336F4">
            <w:pPr>
              <w:pStyle w:val="Default"/>
              <w:ind w:firstLine="0"/>
              <w:jc w:val="left"/>
            </w:pPr>
            <w:r w:rsidRPr="00013338">
              <w:t xml:space="preserve">Проявляет интерес к государственным праздникам и </w:t>
            </w:r>
            <w:r w:rsidRPr="00013338">
              <w:lastRenderedPageBreak/>
              <w:t xml:space="preserve">желания участвовать в праздниках и их организации в образовательной организации. </w:t>
            </w:r>
          </w:p>
        </w:tc>
        <w:tc>
          <w:tcPr>
            <w:tcW w:w="8299" w:type="dxa"/>
          </w:tcPr>
          <w:p w14:paraId="6B280FE1" w14:textId="77777777" w:rsidR="00B02CC5" w:rsidRPr="00013338" w:rsidRDefault="00B02CC5" w:rsidP="00D336F4">
            <w:pPr>
              <w:pStyle w:val="Default"/>
              <w:ind w:firstLine="0"/>
              <w:jc w:val="left"/>
            </w:pPr>
            <w:r w:rsidRPr="00013338">
              <w:lastRenderedPageBreak/>
              <w:t xml:space="preserve">Имеет представления о политическом устройстве Российского государства, его институтах, их роли в жизни общества, о его важнейших законах. </w:t>
            </w:r>
          </w:p>
          <w:p w14:paraId="7AF60A32" w14:textId="77777777" w:rsidR="00B02CC5" w:rsidRPr="00013338" w:rsidRDefault="00B02CC5" w:rsidP="00D336F4">
            <w:pPr>
              <w:pStyle w:val="Default"/>
              <w:ind w:firstLine="0"/>
              <w:jc w:val="left"/>
            </w:pPr>
            <w:r w:rsidRPr="00013338">
              <w:t xml:space="preserve">Имеет представления  о символах государства – Флаге и Гербе России, </w:t>
            </w:r>
          </w:p>
          <w:p w14:paraId="4BF209E3" w14:textId="77777777" w:rsidR="00B02CC5" w:rsidRPr="00013338" w:rsidRDefault="00B02CC5" w:rsidP="00D336F4">
            <w:pPr>
              <w:pStyle w:val="Default"/>
              <w:ind w:firstLine="0"/>
              <w:jc w:val="left"/>
            </w:pPr>
            <w:r w:rsidRPr="00013338">
              <w:t xml:space="preserve">о флаге и гербе субъекта Российской Федерации, в котором находится </w:t>
            </w:r>
          </w:p>
          <w:p w14:paraId="1F722EB2" w14:textId="77777777" w:rsidR="00B02CC5" w:rsidRPr="00013338" w:rsidRDefault="00B02CC5" w:rsidP="00D336F4">
            <w:pPr>
              <w:pStyle w:val="Default"/>
              <w:ind w:firstLine="0"/>
              <w:jc w:val="left"/>
            </w:pPr>
            <w:r w:rsidRPr="00013338">
              <w:t xml:space="preserve">образовательное учреждение. </w:t>
            </w:r>
          </w:p>
          <w:p w14:paraId="7A762559" w14:textId="77777777" w:rsidR="00B02CC5" w:rsidRPr="00013338" w:rsidRDefault="00B02CC5" w:rsidP="00D336F4">
            <w:pPr>
              <w:pStyle w:val="Default"/>
              <w:ind w:firstLine="0"/>
              <w:jc w:val="left"/>
            </w:pPr>
            <w:r w:rsidRPr="00013338">
              <w:t xml:space="preserve">Имеет представления  об институтах гражданского общества, о возможностях участия граждан  в общественном управлении. </w:t>
            </w:r>
          </w:p>
          <w:p w14:paraId="2183BA80" w14:textId="77777777" w:rsidR="00B02CC5" w:rsidRPr="00013338" w:rsidRDefault="00B02CC5" w:rsidP="00D336F4">
            <w:pPr>
              <w:pStyle w:val="Default"/>
              <w:ind w:firstLine="0"/>
              <w:jc w:val="left"/>
            </w:pPr>
            <w:r w:rsidRPr="00013338">
              <w:t xml:space="preserve">Имеет представления о правах и обязанностях гражданина России, правах ребенка </w:t>
            </w:r>
          </w:p>
          <w:p w14:paraId="55967B05" w14:textId="77777777" w:rsidR="00B02CC5" w:rsidRPr="00013338" w:rsidRDefault="00B02CC5" w:rsidP="00D336F4">
            <w:pPr>
              <w:pStyle w:val="Default"/>
              <w:ind w:firstLine="0"/>
              <w:jc w:val="left"/>
            </w:pPr>
            <w:r w:rsidRPr="00013338">
              <w:t xml:space="preserve">Проявляет интерес к общественным явлениям, осознает важность активной роли человека в обществе. </w:t>
            </w:r>
          </w:p>
          <w:p w14:paraId="08FA4357" w14:textId="77777777" w:rsidR="00B02CC5" w:rsidRPr="00013338" w:rsidRDefault="00B02CC5" w:rsidP="00D336F4">
            <w:pPr>
              <w:pStyle w:val="Default"/>
              <w:ind w:firstLine="0"/>
              <w:jc w:val="left"/>
            </w:pPr>
            <w:r w:rsidRPr="00013338">
              <w:t xml:space="preserve">Знает национальных героев и важнейшие события истории России </w:t>
            </w:r>
          </w:p>
          <w:p w14:paraId="03F60FE4" w14:textId="77777777" w:rsidR="00B02CC5" w:rsidRPr="00013338" w:rsidRDefault="00B02CC5" w:rsidP="00D336F4">
            <w:pPr>
              <w:pStyle w:val="Default"/>
              <w:ind w:firstLine="0"/>
              <w:jc w:val="left"/>
            </w:pPr>
            <w:r w:rsidRPr="00013338">
              <w:t xml:space="preserve">и её народов. </w:t>
            </w:r>
          </w:p>
          <w:p w14:paraId="11CC428C" w14:textId="77777777" w:rsidR="00B02CC5" w:rsidRPr="00013338" w:rsidRDefault="00B02CC5" w:rsidP="00D336F4">
            <w:pPr>
              <w:pStyle w:val="Default"/>
              <w:ind w:firstLine="0"/>
              <w:jc w:val="left"/>
            </w:pPr>
            <w:r w:rsidRPr="00013338">
              <w:t xml:space="preserve">Знает государственные праздники, принимает участие в важнейших событиях жизни России, субъекта Российской Федерации, края (населённого пункта), в котором находится образовательное учреждение. </w:t>
            </w:r>
          </w:p>
          <w:p w14:paraId="6421A87C" w14:textId="77777777" w:rsidR="00B02CC5" w:rsidRPr="00013338" w:rsidRDefault="00B02CC5" w:rsidP="00D336F4">
            <w:pPr>
              <w:pStyle w:val="Default"/>
              <w:ind w:firstLine="0"/>
              <w:jc w:val="left"/>
            </w:pPr>
            <w:r w:rsidRPr="00013338">
              <w:t xml:space="preserve">Уважительно относится к защитникам Родины. Уважительно относится к русскому языку как государственному, языку межнационального общения. </w:t>
            </w:r>
          </w:p>
        </w:tc>
      </w:tr>
      <w:tr w:rsidR="00B02CC5" w14:paraId="73669587" w14:textId="77777777" w:rsidTr="0012694F">
        <w:trPr>
          <w:trHeight w:val="4243"/>
        </w:trPr>
        <w:tc>
          <w:tcPr>
            <w:tcW w:w="2266" w:type="dxa"/>
          </w:tcPr>
          <w:p w14:paraId="70400A2D" w14:textId="77777777" w:rsidR="00B02CC5" w:rsidRPr="00013338" w:rsidRDefault="00B02CC5" w:rsidP="00C25AB2">
            <w:pPr>
              <w:pStyle w:val="Default"/>
              <w:ind w:firstLine="0"/>
            </w:pPr>
            <w:r w:rsidRPr="00013338">
              <w:lastRenderedPageBreak/>
              <w:t xml:space="preserve">Формирование </w:t>
            </w:r>
          </w:p>
          <w:p w14:paraId="63D355C2" w14:textId="77777777" w:rsidR="00B02CC5" w:rsidRPr="00013338" w:rsidRDefault="00B02CC5" w:rsidP="00C25AB2">
            <w:pPr>
              <w:ind w:firstLine="0"/>
            </w:pPr>
            <w:r w:rsidRPr="00013338">
              <w:t xml:space="preserve">основ гражданской идентичности </w:t>
            </w:r>
          </w:p>
        </w:tc>
        <w:tc>
          <w:tcPr>
            <w:tcW w:w="4144" w:type="dxa"/>
          </w:tcPr>
          <w:p w14:paraId="3D8DE598" w14:textId="01F79F52" w:rsidR="00B02CC5" w:rsidRPr="00013338" w:rsidRDefault="00B02CC5" w:rsidP="00D336F4">
            <w:pPr>
              <w:pStyle w:val="Default"/>
              <w:ind w:firstLine="0"/>
              <w:jc w:val="left"/>
            </w:pPr>
            <w:r w:rsidRPr="00013338">
              <w:t>Имеет первичные представления о нравственных ценностях в отношении общества, сверстников, взрослых, предметного мира и себя в этом мире. Проявляет нравственные чувства, эмоционально- ценностного отношения к окружающим людям, предметному миру, к себе</w:t>
            </w:r>
            <w:r w:rsidR="0073558C">
              <w:t xml:space="preserve"> </w:t>
            </w:r>
            <w:r w:rsidRPr="00013338">
              <w:t xml:space="preserve">Испытывает чувства гордости, удовлетворенности, стыда от своих поступков, действий и поведения; </w:t>
            </w:r>
          </w:p>
          <w:p w14:paraId="07ADC433" w14:textId="77777777" w:rsidR="00B02CC5" w:rsidRPr="00013338" w:rsidRDefault="00B02CC5" w:rsidP="00D336F4">
            <w:pPr>
              <w:pStyle w:val="Default"/>
              <w:ind w:firstLine="0"/>
              <w:jc w:val="left"/>
            </w:pPr>
            <w:r w:rsidRPr="00013338">
              <w:t xml:space="preserve">Доброжелателен, умеет слушать и слышать собеседника, обосновывать свое мнение. </w:t>
            </w:r>
          </w:p>
          <w:p w14:paraId="304C930C" w14:textId="77777777" w:rsidR="00B02CC5" w:rsidRPr="00013338" w:rsidRDefault="00B02CC5" w:rsidP="00D336F4">
            <w:pPr>
              <w:pStyle w:val="Default"/>
              <w:ind w:firstLine="0"/>
              <w:jc w:val="left"/>
            </w:pPr>
            <w:r w:rsidRPr="00013338">
              <w:t xml:space="preserve">Демонстрирует способность выразить себя в игровой, досуговой деятельности и поведении в соответствии с нравственными ценностями. </w:t>
            </w:r>
          </w:p>
          <w:p w14:paraId="04B207E2" w14:textId="77777777" w:rsidR="00B02CC5" w:rsidRPr="00013338" w:rsidRDefault="00B02CC5" w:rsidP="00D336F4">
            <w:pPr>
              <w:pStyle w:val="Default"/>
              <w:ind w:firstLine="0"/>
              <w:jc w:val="left"/>
            </w:pPr>
            <w:r w:rsidRPr="00013338">
              <w:t xml:space="preserve">Самостоятельно применяет усвоенные правила, владеет нормами, конструктивными способами взаимодействия с взрослыми и сверстниками (умение договариваться, </w:t>
            </w:r>
          </w:p>
          <w:p w14:paraId="3CE51862" w14:textId="77777777" w:rsidR="00B02CC5" w:rsidRPr="00013338" w:rsidRDefault="00B02CC5" w:rsidP="00D336F4">
            <w:pPr>
              <w:pStyle w:val="Default"/>
              <w:ind w:firstLine="0"/>
              <w:jc w:val="left"/>
            </w:pPr>
            <w:r w:rsidRPr="00013338">
              <w:t xml:space="preserve">взаимодействовать в игровых </w:t>
            </w:r>
            <w:r w:rsidRPr="00013338">
              <w:lastRenderedPageBreak/>
              <w:t xml:space="preserve">отношениях в рамках игровых правил и т.д.). </w:t>
            </w:r>
          </w:p>
          <w:p w14:paraId="3BE532AE" w14:textId="77777777" w:rsidR="00B02CC5" w:rsidRPr="00013338" w:rsidRDefault="00B02CC5" w:rsidP="00D336F4">
            <w:pPr>
              <w:pStyle w:val="Default"/>
              <w:ind w:firstLine="0"/>
              <w:jc w:val="left"/>
            </w:pPr>
            <w:r w:rsidRPr="00013338">
              <w:t xml:space="preserve">Преобразует полученные знания и способы деятельности, изменяет поведение и стиль общения со взрослыми и сверстниками в зависимости от ситуации. </w:t>
            </w:r>
          </w:p>
          <w:p w14:paraId="62D61733" w14:textId="77777777" w:rsidR="00B02CC5" w:rsidRPr="00013338" w:rsidRDefault="00B02CC5" w:rsidP="00D336F4">
            <w:pPr>
              <w:pStyle w:val="Default"/>
              <w:ind w:firstLine="0"/>
              <w:jc w:val="left"/>
            </w:pPr>
            <w:r w:rsidRPr="00013338">
              <w:t xml:space="preserve">Способен к творческому поведению в новых ситуациях в соответствии с принятой системой ценностей. </w:t>
            </w:r>
          </w:p>
          <w:p w14:paraId="4A44DF23" w14:textId="77777777" w:rsidR="00B02CC5" w:rsidRPr="00013338" w:rsidRDefault="00B02CC5" w:rsidP="00D336F4">
            <w:pPr>
              <w:pStyle w:val="Default"/>
              <w:ind w:firstLine="0"/>
              <w:jc w:val="left"/>
            </w:pPr>
            <w:r w:rsidRPr="00013338">
              <w:t xml:space="preserve">Выражает познавательный интерес </w:t>
            </w:r>
          </w:p>
          <w:p w14:paraId="4F3112DD" w14:textId="77777777" w:rsidR="00B02CC5" w:rsidRPr="00013338" w:rsidRDefault="00B02CC5" w:rsidP="00D336F4">
            <w:pPr>
              <w:pStyle w:val="Default"/>
              <w:ind w:firstLine="0"/>
              <w:jc w:val="left"/>
            </w:pPr>
            <w:r w:rsidRPr="00013338">
              <w:t xml:space="preserve">к отношениям, поведению людей, стремление  их осмысливать, оценивать в соответствии с усвоенными нравственными нормами и ценностями. </w:t>
            </w:r>
          </w:p>
          <w:p w14:paraId="28AD7743" w14:textId="77777777" w:rsidR="00B02CC5" w:rsidRPr="00013338" w:rsidRDefault="00B02CC5" w:rsidP="00D336F4">
            <w:pPr>
              <w:pStyle w:val="Default"/>
              <w:ind w:firstLine="0"/>
              <w:jc w:val="left"/>
            </w:pPr>
            <w:r w:rsidRPr="00013338">
              <w:t xml:space="preserve">Экспериментирует в сфере установления отношений, определения позиции в собственном поведении. </w:t>
            </w:r>
          </w:p>
          <w:p w14:paraId="21C50A0D" w14:textId="77777777" w:rsidR="00B02CC5" w:rsidRPr="00013338" w:rsidRDefault="00B02CC5" w:rsidP="00D336F4">
            <w:pPr>
              <w:pStyle w:val="Default"/>
              <w:ind w:firstLine="0"/>
              <w:jc w:val="left"/>
            </w:pPr>
            <w:r w:rsidRPr="00013338">
              <w:t>Способен самостоятельно действовать, в случае затруднений обращаться за помощью. Осознает преимущества совместного поиска выхода из сложившейся проблемной ситуации или принятия решений.</w:t>
            </w:r>
          </w:p>
          <w:p w14:paraId="1F1F5DDB" w14:textId="77777777" w:rsidR="00B02CC5" w:rsidRPr="00013338" w:rsidRDefault="00B02CC5" w:rsidP="00D336F4">
            <w:pPr>
              <w:pStyle w:val="Default"/>
              <w:ind w:firstLine="0"/>
              <w:jc w:val="left"/>
            </w:pPr>
            <w:r w:rsidRPr="00013338">
              <w:t xml:space="preserve">Использует тактики разговорной дисциплины (спокойно сидеть, слушать, дать возможность высказаться). </w:t>
            </w:r>
          </w:p>
          <w:p w14:paraId="116058D4" w14:textId="77777777" w:rsidR="00B02CC5" w:rsidRPr="00013338" w:rsidRDefault="00B02CC5" w:rsidP="00D336F4">
            <w:pPr>
              <w:pStyle w:val="Default"/>
              <w:ind w:firstLine="0"/>
              <w:jc w:val="left"/>
            </w:pPr>
            <w:r w:rsidRPr="00013338">
              <w:t xml:space="preserve">Слушает и уважает мнения других людей. </w:t>
            </w:r>
          </w:p>
          <w:p w14:paraId="383C6E52" w14:textId="77777777" w:rsidR="00B02CC5" w:rsidRPr="00013338" w:rsidRDefault="00B02CC5" w:rsidP="00D336F4">
            <w:pPr>
              <w:pStyle w:val="Default"/>
              <w:ind w:firstLine="0"/>
              <w:jc w:val="left"/>
            </w:pPr>
            <w:r w:rsidRPr="00013338">
              <w:t xml:space="preserve">Идет навстречу другому при несовпадающих интересах и мнениях, найти компромисс и совместно </w:t>
            </w:r>
            <w:r w:rsidRPr="00013338">
              <w:lastRenderedPageBreak/>
              <w:t xml:space="preserve">прийти к решению, которое поможет достигнуть баланса интересов. Соотносит свое поведение с правилами </w:t>
            </w:r>
          </w:p>
          <w:p w14:paraId="01610733" w14:textId="77777777" w:rsidR="00B02CC5" w:rsidRPr="00013338" w:rsidRDefault="00B02CC5" w:rsidP="00D336F4">
            <w:pPr>
              <w:pStyle w:val="Default"/>
              <w:ind w:firstLine="0"/>
              <w:jc w:val="left"/>
            </w:pPr>
            <w:r w:rsidRPr="00013338">
              <w:t xml:space="preserve">и нормами общества. Управляет своим эмоциональным состоянием. Имеет свое мнение, может его обосновать. </w:t>
            </w:r>
          </w:p>
          <w:p w14:paraId="025DE6FA" w14:textId="77777777" w:rsidR="00B02CC5" w:rsidRPr="00013338" w:rsidRDefault="00B02CC5" w:rsidP="00D336F4">
            <w:pPr>
              <w:pStyle w:val="Default"/>
              <w:ind w:firstLine="0"/>
              <w:jc w:val="left"/>
            </w:pPr>
            <w:r w:rsidRPr="00013338">
              <w:t xml:space="preserve">Оказывает позитивное влияние на свое окружение. </w:t>
            </w:r>
          </w:p>
          <w:p w14:paraId="6772C82E" w14:textId="77777777" w:rsidR="00B02CC5" w:rsidRPr="00013338" w:rsidRDefault="00B02CC5" w:rsidP="00D336F4">
            <w:pPr>
              <w:pStyle w:val="Default"/>
              <w:ind w:firstLine="0"/>
              <w:jc w:val="left"/>
            </w:pPr>
            <w:r w:rsidRPr="00013338">
              <w:t xml:space="preserve">Осознанно принимает решения и несет за них ответственность. Способен управлять своим поведением, планировать свои действия. </w:t>
            </w:r>
          </w:p>
          <w:p w14:paraId="39767D5D" w14:textId="77777777" w:rsidR="00B02CC5" w:rsidRPr="00013338" w:rsidRDefault="00B02CC5" w:rsidP="00D336F4">
            <w:pPr>
              <w:pStyle w:val="Default"/>
              <w:ind w:firstLine="0"/>
              <w:jc w:val="left"/>
            </w:pPr>
            <w:r w:rsidRPr="00013338">
              <w:t xml:space="preserve">Старается не нарушать правила поведения, испытывает чувство неловкости, стыда в ситуациях, где его поведение неблаговидно. </w:t>
            </w:r>
          </w:p>
          <w:p w14:paraId="11B4328D" w14:textId="77777777" w:rsidR="00B02CC5" w:rsidRPr="00013338" w:rsidRDefault="00B02CC5" w:rsidP="00D336F4">
            <w:pPr>
              <w:pStyle w:val="Default"/>
              <w:jc w:val="left"/>
            </w:pPr>
            <w:r w:rsidRPr="00013338">
              <w:t xml:space="preserve">Проявляет поведение, которое в основном определяется представлениями о хороших и плохих поступках. </w:t>
            </w:r>
          </w:p>
        </w:tc>
        <w:tc>
          <w:tcPr>
            <w:tcW w:w="8299" w:type="dxa"/>
          </w:tcPr>
          <w:p w14:paraId="490415ED" w14:textId="77777777" w:rsidR="00B02CC5" w:rsidRPr="00013338" w:rsidRDefault="00B02CC5" w:rsidP="00D336F4">
            <w:pPr>
              <w:pStyle w:val="Default"/>
              <w:ind w:firstLine="0"/>
              <w:jc w:val="left"/>
            </w:pPr>
            <w:r w:rsidRPr="00013338">
              <w:lastRenderedPageBreak/>
              <w:t xml:space="preserve">Имеет представления о базовых национальных ценностях Российского государства. </w:t>
            </w:r>
          </w:p>
          <w:p w14:paraId="3CCA029C" w14:textId="77777777" w:rsidR="00B02CC5" w:rsidRPr="00013338" w:rsidRDefault="00B02CC5" w:rsidP="00D336F4">
            <w:pPr>
              <w:pStyle w:val="Default"/>
              <w:ind w:firstLine="0"/>
              <w:jc w:val="left"/>
            </w:pPr>
            <w:r w:rsidRPr="00013338">
              <w:t xml:space="preserve">Различает хорошие и плохие поступки, умеет отвечать за свои собственные поступки. </w:t>
            </w:r>
          </w:p>
          <w:p w14:paraId="2CD2E886" w14:textId="77777777" w:rsidR="00B02CC5" w:rsidRPr="00013338" w:rsidRDefault="00B02CC5" w:rsidP="00D336F4">
            <w:pPr>
              <w:pStyle w:val="Default"/>
              <w:ind w:firstLine="0"/>
              <w:jc w:val="left"/>
            </w:pPr>
            <w:r w:rsidRPr="00013338">
              <w:t xml:space="preserve">Соблюдает правила поведения в образовательном учреждении, дома, на улице, в общественных местах, на природе </w:t>
            </w:r>
          </w:p>
          <w:p w14:paraId="322F2BF4" w14:textId="77777777" w:rsidR="00B02CC5" w:rsidRPr="00013338" w:rsidRDefault="00B02CC5" w:rsidP="00D336F4">
            <w:pPr>
              <w:pStyle w:val="Default"/>
              <w:ind w:firstLine="0"/>
              <w:jc w:val="left"/>
            </w:pPr>
            <w:r w:rsidRPr="00013338">
              <w:t xml:space="preserve">Негативно относится к нарушениям порядка в группе, дома, на улице; </w:t>
            </w:r>
          </w:p>
          <w:p w14:paraId="56B61039" w14:textId="77777777" w:rsidR="00B02CC5" w:rsidRPr="00013338" w:rsidRDefault="00B02CC5" w:rsidP="00D336F4">
            <w:pPr>
              <w:pStyle w:val="Default"/>
              <w:ind w:firstLine="0"/>
              <w:jc w:val="left"/>
            </w:pPr>
            <w:r w:rsidRPr="00013338">
              <w:t xml:space="preserve">к невыполнению человеком любого возраста и статуса своих обязанностей. </w:t>
            </w:r>
          </w:p>
          <w:p w14:paraId="219939B8" w14:textId="77777777" w:rsidR="00B02CC5" w:rsidRPr="00013338" w:rsidRDefault="00B02CC5" w:rsidP="00D336F4">
            <w:pPr>
              <w:pStyle w:val="Default"/>
              <w:ind w:firstLine="0"/>
              <w:jc w:val="left"/>
            </w:pPr>
            <w:r w:rsidRPr="00013338">
              <w:t xml:space="preserve">Имеет первоначальные представления о роли традиционных религий в истории и культуре нашей страны. </w:t>
            </w:r>
          </w:p>
          <w:p w14:paraId="0E48079C" w14:textId="77777777" w:rsidR="00B02CC5" w:rsidRPr="00013338" w:rsidRDefault="00B02CC5" w:rsidP="00D336F4">
            <w:pPr>
              <w:pStyle w:val="Default"/>
              <w:ind w:firstLine="0"/>
              <w:jc w:val="left"/>
            </w:pPr>
            <w:r w:rsidRPr="00013338">
              <w:t xml:space="preserve">Проявляет уважительное и доброжелательное отношение к родителям, другим старшим и младшим людям. </w:t>
            </w:r>
          </w:p>
          <w:p w14:paraId="7C58B540" w14:textId="77777777" w:rsidR="00B02CC5" w:rsidRPr="00013338" w:rsidRDefault="00B02CC5" w:rsidP="00D336F4">
            <w:pPr>
              <w:pStyle w:val="Default"/>
              <w:ind w:firstLine="0"/>
              <w:jc w:val="left"/>
            </w:pPr>
            <w:r w:rsidRPr="00013338">
              <w:t xml:space="preserve">Использует правила этики и культуры речи. </w:t>
            </w:r>
          </w:p>
          <w:p w14:paraId="722E4053" w14:textId="77777777" w:rsidR="00B02CC5" w:rsidRPr="00013338" w:rsidRDefault="00B02CC5" w:rsidP="00D336F4">
            <w:pPr>
              <w:pStyle w:val="Default"/>
              <w:ind w:firstLine="0"/>
              <w:jc w:val="left"/>
            </w:pPr>
            <w:r w:rsidRPr="00013338">
              <w:t xml:space="preserve">Избегает плохих поступков; умеет признаться в плохом поступке и проанализировать его. Понимает возможное негативное влияние на морально-психологическое состояние человека компьютерных игр, видеопродукции, телевизионных передач, рекламы. </w:t>
            </w:r>
          </w:p>
        </w:tc>
      </w:tr>
      <w:tr w:rsidR="00B02CC5" w14:paraId="53DE3F24" w14:textId="77777777" w:rsidTr="0012694F">
        <w:trPr>
          <w:trHeight w:val="1408"/>
        </w:trPr>
        <w:tc>
          <w:tcPr>
            <w:tcW w:w="2266" w:type="dxa"/>
          </w:tcPr>
          <w:p w14:paraId="4183531B" w14:textId="77777777" w:rsidR="00B02CC5" w:rsidRPr="00013338" w:rsidRDefault="00B02CC5" w:rsidP="00D336F4">
            <w:pPr>
              <w:ind w:firstLine="0"/>
              <w:jc w:val="left"/>
            </w:pPr>
            <w:r w:rsidRPr="00013338">
              <w:lastRenderedPageBreak/>
              <w:t>Формирование основ социокультурных ценностей</w:t>
            </w:r>
          </w:p>
        </w:tc>
        <w:tc>
          <w:tcPr>
            <w:tcW w:w="4144" w:type="dxa"/>
          </w:tcPr>
          <w:p w14:paraId="6617FE69" w14:textId="77777777" w:rsidR="00B02CC5" w:rsidRPr="00013338" w:rsidRDefault="00B02CC5" w:rsidP="00D336F4">
            <w:pPr>
              <w:pStyle w:val="Default"/>
              <w:ind w:firstLine="0"/>
              <w:jc w:val="left"/>
            </w:pPr>
            <w:r w:rsidRPr="00013338">
              <w:t xml:space="preserve">Демонстрирует интерес к поиску и открытию информации, способствующей места в обществе (коллективе сверстников в детском саду и новых общностях, в кругу знакомых и незнакомых взрослых). </w:t>
            </w:r>
          </w:p>
          <w:p w14:paraId="4187E68C" w14:textId="77777777" w:rsidR="00B02CC5" w:rsidRPr="00013338" w:rsidRDefault="00B02CC5" w:rsidP="00D336F4">
            <w:pPr>
              <w:pStyle w:val="Default"/>
              <w:ind w:firstLine="0"/>
              <w:jc w:val="left"/>
            </w:pPr>
            <w:r w:rsidRPr="00013338">
              <w:t xml:space="preserve">Проявляет инициативу по улучшению качества жизни окружающих людей в процессе постановки и посильного решения практических проблем в реализации собственных проектных замыслов. </w:t>
            </w:r>
          </w:p>
          <w:p w14:paraId="15A471FD" w14:textId="77777777" w:rsidR="00B02CC5" w:rsidRPr="00013338" w:rsidRDefault="00B02CC5" w:rsidP="00D336F4">
            <w:pPr>
              <w:pStyle w:val="Default"/>
              <w:ind w:firstLine="0"/>
              <w:jc w:val="left"/>
            </w:pPr>
            <w:r w:rsidRPr="00013338">
              <w:lastRenderedPageBreak/>
              <w:t xml:space="preserve">Инициативен в получении новой информации и практического опыта, мотивируя ее потребностью в саморазвитии и желанием помогать другим людям, взаимодействовать с ними в решении посильных, но серьезных общественных задач. </w:t>
            </w:r>
          </w:p>
          <w:p w14:paraId="60B5A451" w14:textId="77777777" w:rsidR="00B02CC5" w:rsidRPr="00013338" w:rsidRDefault="00B02CC5" w:rsidP="00D336F4">
            <w:pPr>
              <w:pStyle w:val="Default"/>
              <w:ind w:firstLine="0"/>
              <w:jc w:val="left"/>
            </w:pPr>
            <w:r w:rsidRPr="00013338">
              <w:t xml:space="preserve">Владеет основами управления своим поведением и эмоциями в обществе, способен сдерживать негативные импульсы и состояния. </w:t>
            </w:r>
          </w:p>
          <w:p w14:paraId="336D941D" w14:textId="77777777" w:rsidR="00B02CC5" w:rsidRPr="00013338" w:rsidRDefault="00B02CC5" w:rsidP="00D336F4">
            <w:pPr>
              <w:pStyle w:val="Default"/>
              <w:ind w:firstLine="0"/>
              <w:jc w:val="left"/>
            </w:pPr>
            <w:r w:rsidRPr="00013338">
              <w:t xml:space="preserve">Знает и выполняет нормы и правила поведения в общественных местах спецификой (детский сад, транспорт, поликлиника, магазин, музей, театр и пр.). </w:t>
            </w:r>
          </w:p>
          <w:p w14:paraId="0DD7EA77" w14:textId="77777777" w:rsidR="00B02CC5" w:rsidRPr="00013338" w:rsidRDefault="00B02CC5" w:rsidP="00D336F4">
            <w:pPr>
              <w:pStyle w:val="Default"/>
              <w:ind w:firstLine="0"/>
              <w:jc w:val="left"/>
            </w:pPr>
            <w:r w:rsidRPr="00013338">
              <w:t xml:space="preserve">Умеет донести свою мысль до собеседника на основе его личностных (возрастных, национальных, физических) с использованием разных средств общения. </w:t>
            </w:r>
          </w:p>
          <w:p w14:paraId="2F4A871C" w14:textId="77777777" w:rsidR="00B02CC5" w:rsidRPr="00013338" w:rsidRDefault="00B02CC5" w:rsidP="00D336F4">
            <w:pPr>
              <w:pStyle w:val="Default"/>
              <w:ind w:firstLine="0"/>
              <w:jc w:val="left"/>
            </w:pPr>
            <w:r w:rsidRPr="00013338">
              <w:t xml:space="preserve">Имеет первичные представления </w:t>
            </w:r>
          </w:p>
          <w:p w14:paraId="592E19A2" w14:textId="77777777" w:rsidR="00B02CC5" w:rsidRPr="00013338" w:rsidRDefault="00B02CC5" w:rsidP="00D336F4">
            <w:pPr>
              <w:pStyle w:val="Default"/>
              <w:ind w:firstLine="0"/>
              <w:jc w:val="left"/>
            </w:pPr>
            <w:r w:rsidRPr="00013338">
              <w:t xml:space="preserve">о социокультурных ценностях, основанных на знаниях национальных традиций и обычаев, на уважении к произведениям культуры и искусства. Проявляет интерес, любознательность к различным видам творческой деятельности. </w:t>
            </w:r>
          </w:p>
          <w:p w14:paraId="589A3B3C" w14:textId="77777777" w:rsidR="00B02CC5" w:rsidRPr="00013338" w:rsidRDefault="00B02CC5" w:rsidP="00D336F4">
            <w:pPr>
              <w:pStyle w:val="Default"/>
              <w:ind w:firstLine="0"/>
              <w:jc w:val="left"/>
            </w:pPr>
            <w:r w:rsidRPr="00013338">
              <w:t xml:space="preserve">Способен выразить себя в доступных видах деятельности в соответствии с социокультурными ценностями. </w:t>
            </w:r>
          </w:p>
          <w:p w14:paraId="2FDF4F67" w14:textId="77777777" w:rsidR="00B02CC5" w:rsidRPr="00013338" w:rsidRDefault="00B02CC5" w:rsidP="00D336F4">
            <w:pPr>
              <w:pStyle w:val="Default"/>
              <w:ind w:firstLine="0"/>
              <w:jc w:val="left"/>
            </w:pPr>
            <w:r w:rsidRPr="00013338">
              <w:t xml:space="preserve">Проявляет потребности к реализации </w:t>
            </w:r>
            <w:r w:rsidRPr="00013338">
              <w:lastRenderedPageBreak/>
              <w:t>эстетических ценностей в пространстве образовательного учреждения. Эмоционально отзывается на красоту окружающего мира, произведения народного и профессионального искусства.</w:t>
            </w:r>
          </w:p>
          <w:p w14:paraId="24F5FDC2" w14:textId="77777777" w:rsidR="00B02CC5" w:rsidRPr="00013338" w:rsidRDefault="00B02CC5" w:rsidP="00D336F4">
            <w:pPr>
              <w:pStyle w:val="Default"/>
              <w:jc w:val="left"/>
            </w:pPr>
            <w:r w:rsidRPr="00013338">
              <w:t xml:space="preserve"> </w:t>
            </w:r>
          </w:p>
        </w:tc>
        <w:tc>
          <w:tcPr>
            <w:tcW w:w="8299" w:type="dxa"/>
          </w:tcPr>
          <w:p w14:paraId="0C14BF11" w14:textId="77777777" w:rsidR="00B02CC5" w:rsidRPr="00013338" w:rsidRDefault="00B02CC5" w:rsidP="00D336F4">
            <w:pPr>
              <w:pStyle w:val="Default"/>
              <w:ind w:firstLine="0"/>
              <w:jc w:val="left"/>
            </w:pPr>
            <w:r w:rsidRPr="00013338">
              <w:lastRenderedPageBreak/>
              <w:t xml:space="preserve">Демонстрирует ценностное отношение к учёбе как к виду творческой деятельности. </w:t>
            </w:r>
          </w:p>
          <w:p w14:paraId="12F29C83" w14:textId="77777777" w:rsidR="00B02CC5" w:rsidRPr="00013338" w:rsidRDefault="00B02CC5" w:rsidP="00D336F4">
            <w:pPr>
              <w:pStyle w:val="Default"/>
              <w:ind w:firstLine="0"/>
              <w:jc w:val="left"/>
            </w:pPr>
            <w:r w:rsidRPr="00013338">
              <w:t xml:space="preserve">Имеет элементарные представления о роли знаний, науки, современного производства в жизни человека и общества. </w:t>
            </w:r>
          </w:p>
          <w:p w14:paraId="006AFCF3" w14:textId="77777777" w:rsidR="00B02CC5" w:rsidRPr="00013338" w:rsidRDefault="00B02CC5" w:rsidP="00D336F4">
            <w:pPr>
              <w:pStyle w:val="Default"/>
              <w:ind w:firstLine="0"/>
              <w:jc w:val="left"/>
            </w:pPr>
            <w:r w:rsidRPr="00013338">
              <w:t xml:space="preserve">Имеет первоначальные навыки командной работы, в том числе в разработке и реализации учебных и практикоориентированных проектов. </w:t>
            </w:r>
          </w:p>
          <w:p w14:paraId="2376A1F6" w14:textId="77777777" w:rsidR="00B02CC5" w:rsidRPr="00013338" w:rsidRDefault="00B02CC5" w:rsidP="00D336F4">
            <w:pPr>
              <w:pStyle w:val="Default"/>
              <w:ind w:firstLine="0"/>
              <w:jc w:val="left"/>
            </w:pPr>
            <w:r w:rsidRPr="00013338">
              <w:t xml:space="preserve">Имеет представления о душевной и физической красоте человека. </w:t>
            </w:r>
          </w:p>
          <w:p w14:paraId="1930303D" w14:textId="77777777" w:rsidR="00B02CC5" w:rsidRPr="00013338" w:rsidRDefault="00B02CC5" w:rsidP="00D336F4">
            <w:pPr>
              <w:pStyle w:val="Default"/>
              <w:ind w:firstLine="0"/>
              <w:jc w:val="left"/>
            </w:pPr>
            <w:r w:rsidRPr="00013338">
              <w:t xml:space="preserve">Способен видеть красоту природы, труда и творчества. </w:t>
            </w:r>
          </w:p>
          <w:p w14:paraId="68B75948" w14:textId="77777777" w:rsidR="00B02CC5" w:rsidRPr="00013338" w:rsidRDefault="00B02CC5" w:rsidP="00D336F4">
            <w:pPr>
              <w:pStyle w:val="Default"/>
              <w:ind w:firstLine="0"/>
              <w:jc w:val="left"/>
            </w:pPr>
            <w:r w:rsidRPr="00013338">
              <w:t xml:space="preserve">Проявляет интерес к чтению, произведениям искусства, детским спектаклям, концертам, выставкам, музыке. </w:t>
            </w:r>
          </w:p>
          <w:p w14:paraId="5CE8FB6E" w14:textId="77777777" w:rsidR="00B02CC5" w:rsidRPr="00013338" w:rsidRDefault="00B02CC5" w:rsidP="00D336F4">
            <w:pPr>
              <w:pStyle w:val="Default"/>
              <w:ind w:firstLine="0"/>
              <w:jc w:val="left"/>
            </w:pPr>
            <w:r w:rsidRPr="00013338">
              <w:t xml:space="preserve">Интересуется занятиями художественным творчеством; </w:t>
            </w:r>
          </w:p>
          <w:p w14:paraId="71028C11" w14:textId="77777777" w:rsidR="00B02CC5" w:rsidRPr="00013338" w:rsidRDefault="00B02CC5" w:rsidP="00D336F4">
            <w:pPr>
              <w:pStyle w:val="Default"/>
              <w:ind w:firstLine="0"/>
              <w:jc w:val="left"/>
            </w:pPr>
            <w:r w:rsidRPr="00013338">
              <w:t xml:space="preserve">Поддерживает опрятный внешний вид. </w:t>
            </w:r>
          </w:p>
          <w:p w14:paraId="09C4519B" w14:textId="77777777" w:rsidR="00B02CC5" w:rsidRPr="00013338" w:rsidRDefault="00B02CC5" w:rsidP="00D336F4">
            <w:pPr>
              <w:pStyle w:val="Default"/>
              <w:ind w:firstLine="0"/>
              <w:jc w:val="left"/>
            </w:pPr>
            <w:r w:rsidRPr="00013338">
              <w:lastRenderedPageBreak/>
              <w:t xml:space="preserve">Отрицательно относится к некрасивым поступкам и неряшливости. </w:t>
            </w:r>
          </w:p>
          <w:p w14:paraId="4B7B4A4D" w14:textId="77777777" w:rsidR="00B02CC5" w:rsidRPr="00013338" w:rsidRDefault="00B02CC5" w:rsidP="00D336F4">
            <w:pPr>
              <w:pStyle w:val="Default"/>
              <w:ind w:firstLine="0"/>
              <w:jc w:val="left"/>
            </w:pPr>
            <w:r w:rsidRPr="00013338">
              <w:t xml:space="preserve">Отрицательно относится к аморальным поступкам, грубости, оскорбительным словам и действиям, в том числе в содержании художественных фильмов и телевизионных передач. </w:t>
            </w:r>
          </w:p>
        </w:tc>
      </w:tr>
      <w:tr w:rsidR="00B02CC5" w14:paraId="5AD0BE2E" w14:textId="77777777" w:rsidTr="0012694F">
        <w:trPr>
          <w:trHeight w:val="711"/>
        </w:trPr>
        <w:tc>
          <w:tcPr>
            <w:tcW w:w="2266" w:type="dxa"/>
          </w:tcPr>
          <w:p w14:paraId="102939BF" w14:textId="77777777" w:rsidR="00B02CC5" w:rsidRPr="00013338" w:rsidRDefault="00B02CC5" w:rsidP="00D336F4">
            <w:pPr>
              <w:pStyle w:val="Default"/>
              <w:ind w:firstLine="0"/>
              <w:jc w:val="left"/>
            </w:pPr>
            <w:r w:rsidRPr="00013338">
              <w:lastRenderedPageBreak/>
              <w:t>Формирование основ межэтнического взаимодействия</w:t>
            </w:r>
          </w:p>
        </w:tc>
        <w:tc>
          <w:tcPr>
            <w:tcW w:w="4144" w:type="dxa"/>
          </w:tcPr>
          <w:p w14:paraId="18991CEC" w14:textId="77777777" w:rsidR="00B02CC5" w:rsidRPr="00013338" w:rsidRDefault="00B02CC5" w:rsidP="00D336F4">
            <w:pPr>
              <w:pStyle w:val="Default"/>
              <w:ind w:firstLine="0"/>
              <w:jc w:val="left"/>
            </w:pPr>
            <w:r w:rsidRPr="00013338">
              <w:t xml:space="preserve">Имеет представления об этических нормах взаимоотношений между людьми разных этносов, носителями разных убеждений, представителями различных культур. </w:t>
            </w:r>
          </w:p>
          <w:p w14:paraId="44F7369E" w14:textId="77777777" w:rsidR="00B02CC5" w:rsidRPr="00013338" w:rsidRDefault="00B02CC5" w:rsidP="00D336F4">
            <w:pPr>
              <w:pStyle w:val="Default"/>
              <w:ind w:firstLine="0"/>
              <w:jc w:val="left"/>
            </w:pPr>
            <w:r w:rsidRPr="00013338">
              <w:t xml:space="preserve">Имеет первичные представления  о многонациональных народах России, об этнокультурных традициях, фольклоре народов России. </w:t>
            </w:r>
          </w:p>
          <w:p w14:paraId="5AF71DAB" w14:textId="77777777" w:rsidR="00B02CC5" w:rsidRPr="00013338" w:rsidRDefault="00B02CC5" w:rsidP="00D336F4">
            <w:pPr>
              <w:pStyle w:val="Default"/>
              <w:ind w:firstLine="0"/>
              <w:jc w:val="left"/>
            </w:pPr>
            <w:r w:rsidRPr="00013338">
              <w:t xml:space="preserve">Понимает, что все люди имеют равные права. </w:t>
            </w:r>
          </w:p>
          <w:p w14:paraId="553A13E5" w14:textId="77777777" w:rsidR="00B02CC5" w:rsidRPr="00013338" w:rsidRDefault="00B02CC5" w:rsidP="00D336F4">
            <w:pPr>
              <w:pStyle w:val="Default"/>
              <w:ind w:firstLine="0"/>
              <w:jc w:val="left"/>
            </w:pPr>
            <w:r w:rsidRPr="00013338">
              <w:t xml:space="preserve">Спокойно реагирует на непривычное поведение других людей, стремится обсудить его с взрослыми. Не применяет физического насилия и вербальной агрессии в общении с другими людьми; </w:t>
            </w:r>
          </w:p>
          <w:p w14:paraId="301A0BD0" w14:textId="77777777" w:rsidR="00B02CC5" w:rsidRPr="00013338" w:rsidRDefault="00B02CC5" w:rsidP="00D336F4">
            <w:pPr>
              <w:pStyle w:val="Default"/>
              <w:ind w:firstLine="0"/>
              <w:jc w:val="left"/>
            </w:pPr>
            <w:r w:rsidRPr="00013338">
              <w:t>Твердо отстаивает свое достоинство и свои права в обществе сверстников и взрослых с помощью рациональной аргументации. Помогает менее защищенным и слабым сверстникам отстаивать их права и достоинство.</w:t>
            </w:r>
          </w:p>
        </w:tc>
        <w:tc>
          <w:tcPr>
            <w:tcW w:w="8299" w:type="dxa"/>
          </w:tcPr>
          <w:p w14:paraId="7243F94F" w14:textId="77777777" w:rsidR="00B02CC5" w:rsidRPr="00013338" w:rsidRDefault="00B02CC5" w:rsidP="00D336F4">
            <w:pPr>
              <w:pStyle w:val="Default"/>
              <w:jc w:val="left"/>
            </w:pPr>
            <w:r w:rsidRPr="00013338">
              <w:t xml:space="preserve">Проявляет ценностное отношение к своему национальному языку и культуре. </w:t>
            </w:r>
          </w:p>
          <w:p w14:paraId="34C0483B" w14:textId="77777777" w:rsidR="00B02CC5" w:rsidRPr="00013338" w:rsidRDefault="00B02CC5" w:rsidP="00D336F4">
            <w:pPr>
              <w:pStyle w:val="Default"/>
              <w:jc w:val="left"/>
            </w:pPr>
            <w:r w:rsidRPr="00013338">
              <w:t xml:space="preserve">Способен </w:t>
            </w:r>
          </w:p>
          <w:p w14:paraId="4F9FD513" w14:textId="77777777" w:rsidR="00B02CC5" w:rsidRPr="00013338" w:rsidRDefault="00B02CC5" w:rsidP="00D336F4">
            <w:pPr>
              <w:pStyle w:val="Default"/>
              <w:jc w:val="left"/>
            </w:pPr>
            <w:r w:rsidRPr="00013338">
              <w:t xml:space="preserve">к установлению дружеских взаимоотношений в коллективе, основанных на взаимопомощи и взаимной поддержке. </w:t>
            </w:r>
          </w:p>
          <w:p w14:paraId="41BE2B58" w14:textId="77777777" w:rsidR="00B02CC5" w:rsidRPr="00013338" w:rsidRDefault="00B02CC5" w:rsidP="00D336F4">
            <w:pPr>
              <w:pStyle w:val="Default"/>
              <w:jc w:val="left"/>
            </w:pPr>
            <w:r w:rsidRPr="00013338">
              <w:t xml:space="preserve">Имеет начальные </w:t>
            </w:r>
          </w:p>
          <w:p w14:paraId="3791A8F5" w14:textId="77777777" w:rsidR="00B02CC5" w:rsidRPr="00013338" w:rsidRDefault="00B02CC5" w:rsidP="00D336F4">
            <w:pPr>
              <w:pStyle w:val="Default"/>
              <w:jc w:val="left"/>
            </w:pPr>
            <w:r w:rsidRPr="00013338">
              <w:t xml:space="preserve">представления о народах России, об их общей исторической судьбе, </w:t>
            </w:r>
          </w:p>
          <w:p w14:paraId="6A0B9E9C" w14:textId="77777777" w:rsidR="00B02CC5" w:rsidRPr="00013338" w:rsidRDefault="00B02CC5" w:rsidP="00D336F4">
            <w:pPr>
              <w:pStyle w:val="Default"/>
              <w:jc w:val="left"/>
            </w:pPr>
            <w:r w:rsidRPr="00013338">
              <w:t>о единстве народов нашей страны.</w:t>
            </w:r>
          </w:p>
        </w:tc>
      </w:tr>
      <w:tr w:rsidR="00B02CC5" w14:paraId="613DD82C" w14:textId="77777777" w:rsidTr="0012694F">
        <w:trPr>
          <w:trHeight w:val="8353"/>
        </w:trPr>
        <w:tc>
          <w:tcPr>
            <w:tcW w:w="2266" w:type="dxa"/>
            <w:vMerge w:val="restart"/>
            <w:tcBorders>
              <w:bottom w:val="single" w:sz="4" w:space="0" w:color="000000" w:themeColor="text1"/>
            </w:tcBorders>
          </w:tcPr>
          <w:p w14:paraId="151CE00D" w14:textId="77777777" w:rsidR="00B02CC5" w:rsidRPr="00013338" w:rsidRDefault="00B02CC5" w:rsidP="00C25AB2">
            <w:pPr>
              <w:pStyle w:val="Default"/>
              <w:ind w:firstLine="0"/>
            </w:pPr>
            <w:r w:rsidRPr="00013338">
              <w:lastRenderedPageBreak/>
              <w:t xml:space="preserve">Формирование </w:t>
            </w:r>
          </w:p>
          <w:p w14:paraId="0FCC176F" w14:textId="77777777" w:rsidR="00B02CC5" w:rsidRPr="00013338" w:rsidRDefault="00B02CC5" w:rsidP="00C25AB2">
            <w:pPr>
              <w:pStyle w:val="Default"/>
              <w:ind w:firstLine="0"/>
            </w:pPr>
            <w:r w:rsidRPr="00013338">
              <w:t>основ информационной культуры.</w:t>
            </w:r>
          </w:p>
          <w:p w14:paraId="23ABC675" w14:textId="77777777" w:rsidR="00B02CC5" w:rsidRPr="00013338" w:rsidRDefault="00B02CC5" w:rsidP="00C25AB2">
            <w:pPr>
              <w:pStyle w:val="Default"/>
              <w:ind w:firstLine="0"/>
            </w:pPr>
          </w:p>
          <w:p w14:paraId="0FE934C6" w14:textId="77777777" w:rsidR="00B02CC5" w:rsidRPr="00013338" w:rsidRDefault="00B02CC5" w:rsidP="00C25AB2">
            <w:pPr>
              <w:pStyle w:val="Default"/>
              <w:ind w:firstLine="0"/>
            </w:pPr>
          </w:p>
          <w:p w14:paraId="009A413D" w14:textId="77777777" w:rsidR="00B02CC5" w:rsidRPr="00013338" w:rsidRDefault="00B02CC5" w:rsidP="00C25AB2">
            <w:pPr>
              <w:pStyle w:val="Default"/>
              <w:ind w:firstLine="0"/>
            </w:pPr>
          </w:p>
          <w:p w14:paraId="38C56234" w14:textId="77777777" w:rsidR="00B02CC5" w:rsidRPr="00013338" w:rsidRDefault="00B02CC5" w:rsidP="00C25AB2">
            <w:pPr>
              <w:pStyle w:val="Default"/>
              <w:ind w:firstLine="0"/>
            </w:pPr>
          </w:p>
          <w:p w14:paraId="075542B5" w14:textId="77777777" w:rsidR="00B02CC5" w:rsidRPr="00013338" w:rsidRDefault="00B02CC5" w:rsidP="00C25AB2">
            <w:pPr>
              <w:pStyle w:val="Default"/>
              <w:ind w:firstLine="0"/>
            </w:pPr>
          </w:p>
          <w:p w14:paraId="6CECC236" w14:textId="77777777" w:rsidR="00B02CC5" w:rsidRPr="00013338" w:rsidRDefault="00B02CC5" w:rsidP="00C25AB2">
            <w:pPr>
              <w:pStyle w:val="Default"/>
              <w:ind w:firstLine="0"/>
            </w:pPr>
          </w:p>
          <w:p w14:paraId="51E3951E" w14:textId="77777777" w:rsidR="00B02CC5" w:rsidRPr="00013338" w:rsidRDefault="00B02CC5" w:rsidP="00C25AB2">
            <w:pPr>
              <w:pStyle w:val="Default"/>
              <w:ind w:firstLine="0"/>
            </w:pPr>
          </w:p>
          <w:p w14:paraId="22DC7159" w14:textId="77777777" w:rsidR="00B02CC5" w:rsidRPr="00013338" w:rsidRDefault="00B02CC5" w:rsidP="00C25AB2">
            <w:pPr>
              <w:pStyle w:val="Default"/>
              <w:ind w:firstLine="0"/>
            </w:pPr>
          </w:p>
          <w:p w14:paraId="7DF527D0" w14:textId="77777777" w:rsidR="00B02CC5" w:rsidRPr="00013338" w:rsidRDefault="00B02CC5" w:rsidP="00C25AB2">
            <w:pPr>
              <w:pStyle w:val="Default"/>
              <w:ind w:firstLine="0"/>
            </w:pPr>
          </w:p>
          <w:p w14:paraId="41055784" w14:textId="77777777" w:rsidR="00B02CC5" w:rsidRPr="00013338" w:rsidRDefault="00B02CC5" w:rsidP="00C25AB2">
            <w:pPr>
              <w:pStyle w:val="Default"/>
              <w:ind w:firstLine="0"/>
            </w:pPr>
          </w:p>
          <w:p w14:paraId="04FB2DA9" w14:textId="77777777" w:rsidR="00B02CC5" w:rsidRDefault="00B02CC5" w:rsidP="00C25AB2">
            <w:pPr>
              <w:pStyle w:val="Default"/>
              <w:ind w:firstLine="0"/>
            </w:pPr>
          </w:p>
          <w:p w14:paraId="3313638B" w14:textId="77777777" w:rsidR="00B02CC5" w:rsidRDefault="00B02CC5" w:rsidP="00C25AB2">
            <w:pPr>
              <w:pStyle w:val="Default"/>
              <w:ind w:firstLine="0"/>
            </w:pPr>
          </w:p>
          <w:p w14:paraId="09DE995A" w14:textId="77777777" w:rsidR="00B02CC5" w:rsidRDefault="00B02CC5" w:rsidP="00C25AB2">
            <w:pPr>
              <w:pStyle w:val="Default"/>
              <w:ind w:firstLine="0"/>
            </w:pPr>
          </w:p>
          <w:p w14:paraId="3BADBA9B" w14:textId="77777777" w:rsidR="00B02CC5" w:rsidRPr="00013338" w:rsidRDefault="00B02CC5" w:rsidP="00C25AB2">
            <w:pPr>
              <w:pStyle w:val="Default"/>
              <w:ind w:firstLine="0"/>
            </w:pPr>
            <w:r w:rsidRPr="00013338">
              <w:t xml:space="preserve">Формирование </w:t>
            </w:r>
          </w:p>
          <w:p w14:paraId="12DCACE5" w14:textId="77777777" w:rsidR="00B02CC5" w:rsidRPr="00013338" w:rsidRDefault="00B02CC5" w:rsidP="00C25AB2">
            <w:pPr>
              <w:pStyle w:val="Default"/>
              <w:ind w:firstLine="0"/>
            </w:pPr>
            <w:r w:rsidRPr="00013338">
              <w:t>основ экологической культуры.</w:t>
            </w:r>
          </w:p>
        </w:tc>
        <w:tc>
          <w:tcPr>
            <w:tcW w:w="4144" w:type="dxa"/>
            <w:tcBorders>
              <w:bottom w:val="single" w:sz="2" w:space="0" w:color="FFFFFF" w:themeColor="background1"/>
            </w:tcBorders>
          </w:tcPr>
          <w:p w14:paraId="36E185D7" w14:textId="77777777" w:rsidR="00B02CC5" w:rsidRPr="00013338" w:rsidRDefault="00B02CC5" w:rsidP="00D336F4">
            <w:pPr>
              <w:pStyle w:val="Default"/>
              <w:ind w:firstLine="0"/>
              <w:jc w:val="left"/>
            </w:pPr>
            <w:r w:rsidRPr="00013338">
              <w:t xml:space="preserve">Осознанно выполняет правила эргономики использования разных средств сетевой среды и виртуальных ресурсов; Использует простые средства сетевого взаимодействия для установления общественно полезных и продуктивных контактов с другими людьми. </w:t>
            </w:r>
          </w:p>
          <w:p w14:paraId="04D848E0" w14:textId="77777777" w:rsidR="00B02CC5" w:rsidRPr="00013338" w:rsidRDefault="00B02CC5" w:rsidP="00D336F4">
            <w:pPr>
              <w:pStyle w:val="Default"/>
              <w:ind w:firstLine="0"/>
              <w:jc w:val="left"/>
            </w:pPr>
            <w:r w:rsidRPr="00013338">
              <w:t xml:space="preserve">Понимает прагматическое назначение цифровой среды и ее рациональные возможности в получении и передаче информации, создании общественно полезных продуктов и т.д. </w:t>
            </w:r>
          </w:p>
          <w:p w14:paraId="78705C97" w14:textId="77777777" w:rsidR="00B02CC5" w:rsidRPr="00013338" w:rsidRDefault="00B02CC5" w:rsidP="00D336F4">
            <w:pPr>
              <w:pStyle w:val="Default"/>
              <w:ind w:firstLine="0"/>
              <w:jc w:val="left"/>
            </w:pPr>
          </w:p>
          <w:p w14:paraId="099CF4EF" w14:textId="77777777" w:rsidR="00B02CC5" w:rsidRPr="00013338" w:rsidRDefault="00B02CC5" w:rsidP="00D336F4">
            <w:pPr>
              <w:pStyle w:val="Default"/>
              <w:ind w:firstLine="0"/>
              <w:jc w:val="left"/>
            </w:pPr>
            <w:r w:rsidRPr="00013338">
              <w:t xml:space="preserve">Имеет первичные представления об экологических ценностях, основанных на заботе о живой и неживой природе, родном крае, бережном отношении к собственному здоровью. Проявляет разнообразные нравственные чувства, эмоционально-ценностного отношения </w:t>
            </w:r>
          </w:p>
          <w:p w14:paraId="656D33D6" w14:textId="77777777" w:rsidR="00B02CC5" w:rsidRPr="00013338" w:rsidRDefault="00B02CC5" w:rsidP="00D336F4">
            <w:pPr>
              <w:pStyle w:val="Default"/>
              <w:ind w:firstLine="0"/>
              <w:jc w:val="left"/>
            </w:pPr>
            <w:r w:rsidRPr="00013338">
              <w:t xml:space="preserve">к природе. </w:t>
            </w:r>
          </w:p>
          <w:p w14:paraId="296A8FBB" w14:textId="77777777" w:rsidR="00B02CC5" w:rsidRPr="00013338" w:rsidRDefault="00B02CC5" w:rsidP="00D336F4">
            <w:pPr>
              <w:pStyle w:val="Default"/>
              <w:ind w:firstLine="0"/>
              <w:jc w:val="left"/>
            </w:pPr>
            <w:r w:rsidRPr="00013338">
              <w:t>Имеет начальные знания о традициях нравственно- этическом отношении к природе в культуре России, нормах экологической этики. Проявляет желание участвовать в экологических проектах, различных мероприятиях экологической направленности.</w:t>
            </w:r>
          </w:p>
        </w:tc>
        <w:tc>
          <w:tcPr>
            <w:tcW w:w="8299" w:type="dxa"/>
            <w:vMerge w:val="restart"/>
            <w:tcBorders>
              <w:bottom w:val="single" w:sz="4" w:space="0" w:color="000000" w:themeColor="text1"/>
            </w:tcBorders>
          </w:tcPr>
          <w:p w14:paraId="7818BD7D" w14:textId="77777777" w:rsidR="00B02CC5" w:rsidRPr="00013338" w:rsidRDefault="00B02CC5" w:rsidP="00D336F4">
            <w:pPr>
              <w:pStyle w:val="Default"/>
              <w:ind w:firstLine="0"/>
              <w:jc w:val="left"/>
            </w:pPr>
            <w:r w:rsidRPr="00013338">
              <w:t xml:space="preserve">Использует знаково- символические средства представления информации для создания моделей изучаемых объектов и процессов. </w:t>
            </w:r>
          </w:p>
          <w:p w14:paraId="682A6C54" w14:textId="77777777" w:rsidR="00B02CC5" w:rsidRPr="00013338" w:rsidRDefault="00B02CC5" w:rsidP="00D336F4">
            <w:pPr>
              <w:pStyle w:val="Default"/>
              <w:ind w:firstLine="0"/>
              <w:jc w:val="left"/>
            </w:pPr>
            <w:r w:rsidRPr="00013338">
              <w:t xml:space="preserve">Самостоятельно организует поиск информации </w:t>
            </w:r>
          </w:p>
          <w:p w14:paraId="3E8ABF89" w14:textId="77777777" w:rsidR="00B02CC5" w:rsidRPr="00013338" w:rsidRDefault="00B02CC5" w:rsidP="00D336F4">
            <w:pPr>
              <w:pStyle w:val="Default"/>
              <w:ind w:firstLine="0"/>
              <w:jc w:val="left"/>
            </w:pPr>
            <w:r w:rsidRPr="00013338">
              <w:t xml:space="preserve">Критически относится к информации и избирательности её восприятия; </w:t>
            </w:r>
          </w:p>
          <w:p w14:paraId="6BE2CF9F" w14:textId="77777777" w:rsidR="00B02CC5" w:rsidRPr="00013338" w:rsidRDefault="00B02CC5" w:rsidP="00D336F4">
            <w:pPr>
              <w:pStyle w:val="Default"/>
              <w:ind w:firstLine="0"/>
              <w:jc w:val="left"/>
            </w:pPr>
            <w:r w:rsidRPr="00013338">
              <w:t>Уважительно относится к информации о частной жизни и информационным результатам деятельности других людей.</w:t>
            </w:r>
          </w:p>
          <w:p w14:paraId="7743F354" w14:textId="77777777" w:rsidR="00B02CC5" w:rsidRPr="00013338" w:rsidRDefault="00B02CC5" w:rsidP="00D336F4">
            <w:pPr>
              <w:pStyle w:val="Default"/>
              <w:ind w:firstLine="0"/>
              <w:jc w:val="left"/>
            </w:pPr>
          </w:p>
          <w:p w14:paraId="04DAE55D" w14:textId="77777777" w:rsidR="00B02CC5" w:rsidRDefault="00B02CC5" w:rsidP="00D336F4">
            <w:pPr>
              <w:pStyle w:val="Default"/>
              <w:ind w:firstLine="0"/>
              <w:jc w:val="left"/>
            </w:pPr>
          </w:p>
          <w:p w14:paraId="5C9DE066" w14:textId="77777777" w:rsidR="00B02CC5" w:rsidRDefault="00B02CC5" w:rsidP="00D336F4">
            <w:pPr>
              <w:pStyle w:val="Default"/>
              <w:ind w:firstLine="0"/>
              <w:jc w:val="left"/>
            </w:pPr>
          </w:p>
          <w:p w14:paraId="2FB68B10" w14:textId="77777777" w:rsidR="00B02CC5" w:rsidRPr="00013338" w:rsidRDefault="00B02CC5" w:rsidP="00D336F4">
            <w:pPr>
              <w:pStyle w:val="Default"/>
              <w:ind w:firstLine="0"/>
              <w:jc w:val="left"/>
            </w:pPr>
            <w:r w:rsidRPr="00013338">
              <w:t xml:space="preserve">Проявляет интерес и ценностное отношение к природным явлениям и разным формам жизни; понимание роли человека в природе. </w:t>
            </w:r>
          </w:p>
          <w:p w14:paraId="0901AEC5" w14:textId="77777777" w:rsidR="00B02CC5" w:rsidRPr="00013338" w:rsidRDefault="00B02CC5" w:rsidP="00D336F4">
            <w:pPr>
              <w:pStyle w:val="Default"/>
              <w:ind w:firstLine="0"/>
              <w:jc w:val="left"/>
            </w:pPr>
            <w:r w:rsidRPr="00013338">
              <w:t xml:space="preserve">Бережно относится ко всему живому. </w:t>
            </w:r>
          </w:p>
          <w:p w14:paraId="209A79C2" w14:textId="77777777" w:rsidR="00B02CC5" w:rsidRPr="00013338" w:rsidRDefault="00B02CC5" w:rsidP="00D336F4">
            <w:pPr>
              <w:pStyle w:val="Default"/>
              <w:ind w:firstLine="0"/>
              <w:jc w:val="left"/>
            </w:pPr>
            <w:r w:rsidRPr="00013338">
              <w:t>Имеет первоначальные представления о влиянии природного окружения на жизнь и деятельность человека.</w:t>
            </w:r>
          </w:p>
        </w:tc>
      </w:tr>
      <w:tr w:rsidR="00B02CC5" w14:paraId="2B7A35D0" w14:textId="77777777" w:rsidTr="0012694F">
        <w:trPr>
          <w:trHeight w:val="59"/>
        </w:trPr>
        <w:tc>
          <w:tcPr>
            <w:tcW w:w="2266" w:type="dxa"/>
            <w:vMerge/>
          </w:tcPr>
          <w:p w14:paraId="1C9B01E1" w14:textId="77777777" w:rsidR="00B02CC5" w:rsidRPr="00013338" w:rsidRDefault="00B02CC5" w:rsidP="00C25AB2"/>
        </w:tc>
        <w:tc>
          <w:tcPr>
            <w:tcW w:w="4144" w:type="dxa"/>
            <w:tcBorders>
              <w:top w:val="single" w:sz="2" w:space="0" w:color="FFFFFF" w:themeColor="background1"/>
              <w:bottom w:val="single" w:sz="4" w:space="0" w:color="auto"/>
            </w:tcBorders>
          </w:tcPr>
          <w:p w14:paraId="01A3CBD1" w14:textId="77777777" w:rsidR="00B02CC5" w:rsidRPr="00013338" w:rsidRDefault="00B02CC5" w:rsidP="00C25AB2">
            <w:pPr>
              <w:pStyle w:val="Default"/>
              <w:ind w:firstLine="0"/>
            </w:pPr>
          </w:p>
        </w:tc>
        <w:tc>
          <w:tcPr>
            <w:tcW w:w="8299" w:type="dxa"/>
            <w:vMerge/>
          </w:tcPr>
          <w:p w14:paraId="03CEB173" w14:textId="77777777" w:rsidR="00B02CC5" w:rsidRPr="00013338" w:rsidRDefault="00B02CC5" w:rsidP="00C25AB2">
            <w:pPr>
              <w:pStyle w:val="Default"/>
            </w:pPr>
          </w:p>
        </w:tc>
      </w:tr>
      <w:tr w:rsidR="00B02CC5" w14:paraId="0E207114" w14:textId="77777777" w:rsidTr="0012694F">
        <w:trPr>
          <w:trHeight w:val="10"/>
        </w:trPr>
        <w:tc>
          <w:tcPr>
            <w:tcW w:w="2266" w:type="dxa"/>
          </w:tcPr>
          <w:p w14:paraId="0A6F31E8" w14:textId="77777777" w:rsidR="00B02CC5" w:rsidRPr="00013338" w:rsidRDefault="00B02CC5" w:rsidP="00C25AB2">
            <w:pPr>
              <w:pStyle w:val="Default"/>
              <w:ind w:firstLine="0"/>
            </w:pPr>
            <w:r w:rsidRPr="00013338">
              <w:t xml:space="preserve">Воспитание культуры труда </w:t>
            </w:r>
          </w:p>
          <w:p w14:paraId="66DA5474" w14:textId="77777777" w:rsidR="00B02CC5" w:rsidRPr="00013338" w:rsidRDefault="00B02CC5" w:rsidP="00C25AB2">
            <w:pPr>
              <w:pStyle w:val="Default"/>
            </w:pPr>
          </w:p>
        </w:tc>
        <w:tc>
          <w:tcPr>
            <w:tcW w:w="4144" w:type="dxa"/>
            <w:tcBorders>
              <w:top w:val="single" w:sz="2" w:space="0" w:color="FFFFFF" w:themeColor="background1"/>
              <w:bottom w:val="single" w:sz="4" w:space="0" w:color="auto"/>
              <w:right w:val="single" w:sz="4" w:space="0" w:color="auto"/>
            </w:tcBorders>
          </w:tcPr>
          <w:p w14:paraId="60E6CD0E" w14:textId="77777777" w:rsidR="00B02CC5" w:rsidRPr="00013338" w:rsidRDefault="00B02CC5" w:rsidP="00D336F4">
            <w:pPr>
              <w:pStyle w:val="Default"/>
              <w:ind w:firstLine="0"/>
              <w:jc w:val="left"/>
            </w:pPr>
            <w:r w:rsidRPr="00013338">
              <w:t xml:space="preserve">Выслушивает замечания и адекватно реагирует на него (эмоционально, вербально). Выражает и отстаивает </w:t>
            </w:r>
            <w:r w:rsidRPr="00013338">
              <w:lastRenderedPageBreak/>
              <w:t xml:space="preserve">свою позицию, а также способен принять позицию другого человека (сверстника, взрослого), подкрепленную аргументами. </w:t>
            </w:r>
          </w:p>
          <w:p w14:paraId="11556B41" w14:textId="77777777" w:rsidR="00B02CC5" w:rsidRPr="00013338" w:rsidRDefault="00B02CC5" w:rsidP="00D336F4">
            <w:pPr>
              <w:pStyle w:val="Default"/>
              <w:ind w:firstLine="0"/>
              <w:jc w:val="left"/>
            </w:pPr>
            <w:r w:rsidRPr="00013338">
              <w:t xml:space="preserve">Не принимает лжи и манипуляции (в собственном поведении и со стороны других людей). </w:t>
            </w:r>
          </w:p>
          <w:p w14:paraId="150055F0" w14:textId="77777777" w:rsidR="00B02CC5" w:rsidRPr="00013338" w:rsidRDefault="00B02CC5" w:rsidP="00D336F4">
            <w:pPr>
              <w:pStyle w:val="Default"/>
              <w:ind w:firstLine="0"/>
              <w:jc w:val="left"/>
            </w:pPr>
            <w:r w:rsidRPr="00013338">
              <w:t xml:space="preserve">Стремится обличить несправедливость и встать на защиту несправедливо обиженного. </w:t>
            </w:r>
          </w:p>
          <w:p w14:paraId="48ED89F1" w14:textId="77777777" w:rsidR="00B02CC5" w:rsidRPr="00013338" w:rsidRDefault="00B02CC5" w:rsidP="00D336F4">
            <w:pPr>
              <w:pStyle w:val="Default"/>
              <w:ind w:firstLine="0"/>
              <w:jc w:val="left"/>
            </w:pPr>
            <w:r w:rsidRPr="00013338">
              <w:t xml:space="preserve">Выполняет разные виды заданий, поручений, просьб, связанных с гармонизацией общественного окружения. </w:t>
            </w:r>
          </w:p>
          <w:p w14:paraId="5BD1AD67" w14:textId="77777777" w:rsidR="00B02CC5" w:rsidRPr="00013338" w:rsidRDefault="00B02CC5" w:rsidP="00D336F4">
            <w:pPr>
              <w:pStyle w:val="Default"/>
              <w:ind w:firstLine="0"/>
              <w:jc w:val="left"/>
            </w:pPr>
            <w:r w:rsidRPr="00013338">
              <w:t xml:space="preserve">Может выступать в разных ролях: в роли организатора, в роли исполнителя в деловом, игровом, коммуникативном взаимодействии. </w:t>
            </w:r>
          </w:p>
          <w:p w14:paraId="15F633DE" w14:textId="77777777" w:rsidR="00B02CC5" w:rsidRPr="00013338" w:rsidRDefault="00B02CC5" w:rsidP="00D336F4">
            <w:pPr>
              <w:pStyle w:val="Default"/>
              <w:ind w:firstLine="0"/>
              <w:jc w:val="left"/>
            </w:pPr>
            <w:r w:rsidRPr="00013338">
              <w:t xml:space="preserve">Оказывает посильную практическую и психологическую помощь другим людям (сверстникам и взрослым) по их просьбе и собственной инициативе. </w:t>
            </w:r>
          </w:p>
          <w:p w14:paraId="21309142" w14:textId="77777777" w:rsidR="00B02CC5" w:rsidRPr="00013338" w:rsidRDefault="00B02CC5" w:rsidP="00D336F4">
            <w:pPr>
              <w:pStyle w:val="Default"/>
              <w:ind w:firstLine="0"/>
              <w:jc w:val="left"/>
            </w:pPr>
            <w:r w:rsidRPr="00013338">
              <w:t xml:space="preserve">Имеет первичные представления о ценностях труда, о различных профессиях. </w:t>
            </w:r>
          </w:p>
          <w:p w14:paraId="5F416100" w14:textId="77777777" w:rsidR="00B02CC5" w:rsidRPr="00013338" w:rsidRDefault="00B02CC5" w:rsidP="00D336F4">
            <w:pPr>
              <w:pStyle w:val="Default"/>
              <w:ind w:firstLine="0"/>
              <w:jc w:val="left"/>
            </w:pPr>
            <w:r w:rsidRPr="00013338">
              <w:t xml:space="preserve">Проявляет навыки сотрудничества со сверстниками и взрослыми в трудовой деятельности. </w:t>
            </w:r>
          </w:p>
          <w:p w14:paraId="6A331689" w14:textId="77777777" w:rsidR="00B02CC5" w:rsidRPr="00013338" w:rsidRDefault="00B02CC5" w:rsidP="00D336F4">
            <w:pPr>
              <w:pStyle w:val="Default"/>
              <w:ind w:firstLine="0"/>
              <w:jc w:val="left"/>
            </w:pPr>
            <w:r w:rsidRPr="00013338">
              <w:t xml:space="preserve">Активно участвует в общественно полезной деятельности. </w:t>
            </w:r>
          </w:p>
          <w:p w14:paraId="44F4884B" w14:textId="77777777" w:rsidR="00B02CC5" w:rsidRPr="00013338" w:rsidRDefault="00B02CC5" w:rsidP="00D336F4">
            <w:pPr>
              <w:pStyle w:val="Default"/>
              <w:ind w:firstLine="0"/>
              <w:jc w:val="left"/>
            </w:pPr>
            <w:r w:rsidRPr="00013338">
              <w:t>Умеет выражать себя в различных доступных и наиболее привлекательных для ребёнка видах трудовой деятельности.</w:t>
            </w:r>
          </w:p>
        </w:tc>
        <w:tc>
          <w:tcPr>
            <w:tcW w:w="8299" w:type="dxa"/>
            <w:tcBorders>
              <w:left w:val="single" w:sz="4" w:space="0" w:color="auto"/>
            </w:tcBorders>
          </w:tcPr>
          <w:p w14:paraId="741D8F1E" w14:textId="77777777" w:rsidR="00B02CC5" w:rsidRPr="00013338" w:rsidRDefault="00B02CC5" w:rsidP="00D336F4">
            <w:pPr>
              <w:pStyle w:val="Default"/>
              <w:ind w:firstLine="0"/>
              <w:jc w:val="left"/>
            </w:pPr>
            <w:r w:rsidRPr="00013338">
              <w:lastRenderedPageBreak/>
              <w:t xml:space="preserve">Имеет представления о ведущей роли образования и трудовой деятельности </w:t>
            </w:r>
          </w:p>
          <w:p w14:paraId="2D0864FD" w14:textId="77777777" w:rsidR="00B02CC5" w:rsidRPr="00013338" w:rsidRDefault="00B02CC5" w:rsidP="00D336F4">
            <w:pPr>
              <w:pStyle w:val="Default"/>
              <w:ind w:firstLine="0"/>
              <w:jc w:val="left"/>
            </w:pPr>
            <w:r w:rsidRPr="00013338">
              <w:t xml:space="preserve">в жизни человека; о значении творчества в развитии общества. </w:t>
            </w:r>
          </w:p>
          <w:p w14:paraId="361717C0" w14:textId="77777777" w:rsidR="00B02CC5" w:rsidRPr="00013338" w:rsidRDefault="00B02CC5" w:rsidP="00D336F4">
            <w:pPr>
              <w:pStyle w:val="Default"/>
              <w:ind w:firstLine="0"/>
              <w:jc w:val="left"/>
            </w:pPr>
            <w:r w:rsidRPr="00013338">
              <w:t xml:space="preserve">Проявляет уважение к труду и творчеству взрослых и сверстников. </w:t>
            </w:r>
          </w:p>
          <w:p w14:paraId="2EF6F26C" w14:textId="77777777" w:rsidR="00B02CC5" w:rsidRPr="00013338" w:rsidRDefault="00B02CC5" w:rsidP="00D336F4">
            <w:pPr>
              <w:pStyle w:val="Default"/>
              <w:ind w:firstLine="0"/>
              <w:jc w:val="left"/>
            </w:pPr>
            <w:r w:rsidRPr="00013338">
              <w:lastRenderedPageBreak/>
              <w:t xml:space="preserve">Имеет представления о профессиональных сферах человеческой деятельности. </w:t>
            </w:r>
          </w:p>
          <w:p w14:paraId="52BEF29F" w14:textId="77777777" w:rsidR="00B02CC5" w:rsidRPr="00013338" w:rsidRDefault="00B02CC5" w:rsidP="00D336F4">
            <w:pPr>
              <w:pStyle w:val="Default"/>
              <w:ind w:firstLine="0"/>
              <w:jc w:val="left"/>
            </w:pPr>
            <w:r w:rsidRPr="00013338">
              <w:t xml:space="preserve">Проявляет дисциплинированность, последовательность и настойчивость в выполнении учебных и учебно-трудовых заданиях. </w:t>
            </w:r>
          </w:p>
          <w:p w14:paraId="026EB25B" w14:textId="77777777" w:rsidR="00B02CC5" w:rsidRPr="00013338" w:rsidRDefault="00B02CC5" w:rsidP="00D336F4">
            <w:pPr>
              <w:pStyle w:val="Default"/>
              <w:ind w:firstLine="0"/>
              <w:jc w:val="left"/>
            </w:pPr>
            <w:r w:rsidRPr="00013338">
              <w:t xml:space="preserve">Соблюдает порядок на рабочих местах (в школе, дома и пр.). </w:t>
            </w:r>
          </w:p>
          <w:p w14:paraId="6BBCF272" w14:textId="77777777" w:rsidR="00B02CC5" w:rsidRPr="00013338" w:rsidRDefault="00B02CC5" w:rsidP="00D336F4">
            <w:pPr>
              <w:pStyle w:val="Default"/>
              <w:ind w:firstLine="0"/>
              <w:jc w:val="left"/>
            </w:pPr>
            <w:r w:rsidRPr="00013338">
              <w:t xml:space="preserve">Бережно относится к результатам своего труда, труда других людей, к школьному имуществу, учебникам, личным вещам. </w:t>
            </w:r>
          </w:p>
          <w:p w14:paraId="4AADF1C2" w14:textId="77777777" w:rsidR="00B02CC5" w:rsidRPr="00013338" w:rsidRDefault="00B02CC5" w:rsidP="00D336F4">
            <w:pPr>
              <w:pStyle w:val="Default"/>
              <w:ind w:firstLine="0"/>
              <w:jc w:val="left"/>
            </w:pPr>
            <w:r w:rsidRPr="00013338">
              <w:t>Отрицательно относится к лени и небрежности в труде и учёбе, небережливому отношению к результатам труда людей.</w:t>
            </w:r>
          </w:p>
        </w:tc>
      </w:tr>
    </w:tbl>
    <w:p w14:paraId="0D9EB854" w14:textId="77777777" w:rsidR="00CF5C69" w:rsidRDefault="00CF5C69" w:rsidP="00C25AB2">
      <w:pPr>
        <w:spacing w:after="0" w:line="240" w:lineRule="auto"/>
        <w:jc w:val="both"/>
        <w:rPr>
          <w:rFonts w:ascii="Times New Roman" w:hAnsi="Times New Roman" w:cs="Times New Roman"/>
          <w:b/>
          <w:sz w:val="28"/>
          <w:szCs w:val="28"/>
        </w:rPr>
      </w:pPr>
    </w:p>
    <w:p w14:paraId="682862F3" w14:textId="77777777" w:rsidR="00B02CC5" w:rsidRDefault="00B02CC5"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 Содержательный раздел</w:t>
      </w:r>
    </w:p>
    <w:p w14:paraId="7068F0FF" w14:textId="77777777" w:rsidR="00B02CC5" w:rsidRDefault="003965E7"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2.3.3.1 </w:t>
      </w:r>
      <w:r w:rsidRPr="003965E7">
        <w:rPr>
          <w:rFonts w:ascii="Times New Roman" w:hAnsi="Times New Roman" w:cs="Times New Roman"/>
          <w:b/>
          <w:sz w:val="28"/>
          <w:szCs w:val="28"/>
        </w:rPr>
        <w:t>Уклад.</w:t>
      </w:r>
    </w:p>
    <w:p w14:paraId="04F255FC" w14:textId="77777777" w:rsidR="003965E7" w:rsidRPr="00E465ED" w:rsidRDefault="003965E7"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Уклад учитывает специфику и конкретные формы организации распорядка дневного, недельного, месячного, годового циклов жизни </w:t>
      </w:r>
      <w:r w:rsidR="00D8368C">
        <w:rPr>
          <w:rFonts w:ascii="Times New Roman" w:hAnsi="Times New Roman" w:cs="Times New Roman"/>
          <w:sz w:val="28"/>
          <w:szCs w:val="28"/>
        </w:rPr>
        <w:t>группы</w:t>
      </w:r>
      <w:r w:rsidRPr="00E465ED">
        <w:rPr>
          <w:rFonts w:ascii="Times New Roman" w:hAnsi="Times New Roman" w:cs="Times New Roman"/>
          <w:sz w:val="28"/>
          <w:szCs w:val="28"/>
        </w:rPr>
        <w:t>.</w:t>
      </w:r>
    </w:p>
    <w:p w14:paraId="5FD95506"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Уклад способствует формированию ценностей воспитания, которые разделяются всеми участниками образовательных отношений (воспитанниками, родителями, педагогами и другими сотрудниками ДОУ).</w:t>
      </w:r>
    </w:p>
    <w:p w14:paraId="2F9FB507"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Задачи воспитания реализуются в течение всего времени нахождения ребенка в детском саду: в процессе </w:t>
      </w:r>
      <w:r>
        <w:rPr>
          <w:rFonts w:ascii="Times New Roman" w:hAnsi="Times New Roman" w:cs="Times New Roman"/>
          <w:sz w:val="28"/>
          <w:szCs w:val="28"/>
        </w:rPr>
        <w:t>занятий</w:t>
      </w:r>
      <w:r w:rsidRPr="00E465ED">
        <w:rPr>
          <w:rFonts w:ascii="Times New Roman" w:hAnsi="Times New Roman" w:cs="Times New Roman"/>
          <w:sz w:val="28"/>
          <w:szCs w:val="28"/>
        </w:rPr>
        <w:t xml:space="preserve">, режимных моментов, совместной деятельности с детьми и индивидуальной работы. </w:t>
      </w:r>
    </w:p>
    <w:p w14:paraId="1CF08BF6" w14:textId="77777777" w:rsidR="003965E7" w:rsidRPr="000C461A" w:rsidRDefault="003965E7" w:rsidP="00C25AB2">
      <w:pPr>
        <w:spacing w:after="0" w:line="240" w:lineRule="auto"/>
        <w:jc w:val="both"/>
        <w:rPr>
          <w:rFonts w:ascii="Times New Roman" w:hAnsi="Times New Roman" w:cs="Times New Roman"/>
          <w:b/>
          <w:sz w:val="28"/>
          <w:szCs w:val="28"/>
        </w:rPr>
      </w:pPr>
      <w:r w:rsidRPr="00E465ED">
        <w:rPr>
          <w:rFonts w:ascii="Times New Roman" w:hAnsi="Times New Roman" w:cs="Times New Roman"/>
          <w:sz w:val="28"/>
          <w:szCs w:val="28"/>
        </w:rPr>
        <w:t xml:space="preserve">      </w:t>
      </w:r>
      <w:r w:rsidRPr="000C461A">
        <w:rPr>
          <w:rFonts w:ascii="Times New Roman" w:hAnsi="Times New Roman" w:cs="Times New Roman"/>
          <w:b/>
          <w:sz w:val="28"/>
          <w:szCs w:val="28"/>
        </w:rPr>
        <w:t xml:space="preserve">Основные традиции воспитательного процесса в ДОУ: </w:t>
      </w:r>
    </w:p>
    <w:p w14:paraId="53361B9B" w14:textId="77777777" w:rsidR="003965E7" w:rsidRPr="000C461A" w:rsidRDefault="003965E7" w:rsidP="00C25AB2">
      <w:pPr>
        <w:spacing w:after="0" w:line="240" w:lineRule="auto"/>
        <w:jc w:val="both"/>
        <w:rPr>
          <w:rFonts w:ascii="Times New Roman" w:hAnsi="Times New Roman" w:cs="Times New Roman"/>
          <w:sz w:val="28"/>
          <w:szCs w:val="28"/>
        </w:rPr>
      </w:pPr>
      <w:r w:rsidRPr="000C461A">
        <w:rPr>
          <w:rFonts w:ascii="Times New Roman" w:hAnsi="Times New Roman" w:cs="Times New Roman"/>
          <w:sz w:val="28"/>
          <w:szCs w:val="28"/>
        </w:rPr>
        <w:t xml:space="preserve">1. Стержнем годового цикла воспитательной работы являются </w:t>
      </w:r>
      <w:r w:rsidRPr="000C461A">
        <w:rPr>
          <w:rFonts w:ascii="Times New Roman" w:hAnsi="Times New Roman" w:cs="Times New Roman"/>
          <w:b/>
          <w:sz w:val="28"/>
          <w:szCs w:val="28"/>
        </w:rPr>
        <w:t>общие для всего детского сада событийные мероприятия, в которых участвуют дети разных возрастов.</w:t>
      </w:r>
      <w:r w:rsidRPr="000C461A">
        <w:rPr>
          <w:rFonts w:ascii="Times New Roman" w:hAnsi="Times New Roman" w:cs="Times New Roman"/>
          <w:sz w:val="28"/>
          <w:szCs w:val="28"/>
        </w:rPr>
        <w:t xml:space="preserve"> Межвозрастное взаимодействие дошкольников способствует их взаимообучению и взаимовоспитанию. Общение младших по возрасту ребят со старшими создает благоприятные условия для формирования дружеских отношений, положительных эмоций, проявления уважения, самостоятельности. Это дает больший воспитательный результат, чем прямое влияние педагога. </w:t>
      </w:r>
    </w:p>
    <w:p w14:paraId="5DCDEED6" w14:textId="39305B8B" w:rsidR="003965E7" w:rsidRPr="000C461A" w:rsidRDefault="003965E7" w:rsidP="00C25AB2">
      <w:pPr>
        <w:spacing w:after="0" w:line="240" w:lineRule="auto"/>
        <w:jc w:val="both"/>
        <w:rPr>
          <w:rFonts w:ascii="Times New Roman" w:hAnsi="Times New Roman" w:cs="Times New Roman"/>
          <w:sz w:val="28"/>
          <w:szCs w:val="28"/>
        </w:rPr>
      </w:pPr>
      <w:r w:rsidRPr="000C461A">
        <w:rPr>
          <w:rFonts w:ascii="Times New Roman" w:hAnsi="Times New Roman" w:cs="Times New Roman"/>
          <w:sz w:val="28"/>
          <w:szCs w:val="28"/>
        </w:rPr>
        <w:t xml:space="preserve">2. </w:t>
      </w:r>
      <w:r w:rsidRPr="000C461A">
        <w:rPr>
          <w:rFonts w:ascii="Times New Roman" w:hAnsi="Times New Roman" w:cs="Times New Roman"/>
          <w:b/>
          <w:sz w:val="28"/>
          <w:szCs w:val="28"/>
        </w:rPr>
        <w:t>Детская художественная литература и народное творчество</w:t>
      </w:r>
      <w:r w:rsidRPr="000C461A">
        <w:rPr>
          <w:rFonts w:ascii="Times New Roman" w:hAnsi="Times New Roman" w:cs="Times New Roman"/>
          <w:sz w:val="28"/>
          <w:szCs w:val="28"/>
        </w:rPr>
        <w:t xml:space="preserve"> традиционно рассматрива</w:t>
      </w:r>
      <w:r w:rsidR="000C461A">
        <w:rPr>
          <w:rFonts w:ascii="Times New Roman" w:hAnsi="Times New Roman" w:cs="Times New Roman"/>
          <w:sz w:val="28"/>
          <w:szCs w:val="28"/>
        </w:rPr>
        <w:t>ем</w:t>
      </w:r>
      <w:r w:rsidRPr="000C461A">
        <w:rPr>
          <w:rFonts w:ascii="Times New Roman" w:hAnsi="Times New Roman" w:cs="Times New Roman"/>
          <w:sz w:val="28"/>
          <w:szCs w:val="28"/>
        </w:rPr>
        <w:t xml:space="preserve"> в качестве наиболее доступных и действенных в воспитательном отношении видов искусства, обеспечивающих развитие личности дошкольника в соответствии с общечеловеческими и национальными ценностными установками. </w:t>
      </w:r>
    </w:p>
    <w:p w14:paraId="4050664D" w14:textId="4FCE1156" w:rsidR="003965E7" w:rsidRPr="000C461A" w:rsidRDefault="003965E7" w:rsidP="00C25AB2">
      <w:pPr>
        <w:spacing w:after="0" w:line="240" w:lineRule="auto"/>
        <w:jc w:val="both"/>
        <w:rPr>
          <w:rFonts w:ascii="Times New Roman" w:hAnsi="Times New Roman" w:cs="Times New Roman"/>
          <w:sz w:val="28"/>
          <w:szCs w:val="28"/>
        </w:rPr>
      </w:pPr>
      <w:r w:rsidRPr="000C461A">
        <w:rPr>
          <w:rFonts w:ascii="Times New Roman" w:hAnsi="Times New Roman" w:cs="Times New Roman"/>
          <w:sz w:val="28"/>
          <w:szCs w:val="28"/>
        </w:rPr>
        <w:t xml:space="preserve">3. </w:t>
      </w:r>
      <w:r w:rsidRPr="000C461A">
        <w:rPr>
          <w:rFonts w:ascii="Times New Roman" w:hAnsi="Times New Roman" w:cs="Times New Roman"/>
          <w:b/>
          <w:sz w:val="28"/>
          <w:szCs w:val="28"/>
        </w:rPr>
        <w:t>Воспитатели и специалисты ДО</w:t>
      </w:r>
      <w:r w:rsidR="000C461A">
        <w:rPr>
          <w:rFonts w:ascii="Times New Roman" w:hAnsi="Times New Roman" w:cs="Times New Roman"/>
          <w:b/>
          <w:sz w:val="28"/>
          <w:szCs w:val="28"/>
        </w:rPr>
        <w:t>О</w:t>
      </w:r>
      <w:r w:rsidRPr="000C461A">
        <w:rPr>
          <w:rFonts w:ascii="Times New Roman" w:hAnsi="Times New Roman" w:cs="Times New Roman"/>
          <w:b/>
          <w:sz w:val="28"/>
          <w:szCs w:val="28"/>
        </w:rPr>
        <w:t xml:space="preserve"> ориентированы на организацию разнообразных форм детских сообществ.</w:t>
      </w:r>
      <w:r w:rsidRPr="000C461A">
        <w:rPr>
          <w:rFonts w:ascii="Times New Roman" w:hAnsi="Times New Roman" w:cs="Times New Roman"/>
          <w:sz w:val="28"/>
          <w:szCs w:val="28"/>
        </w:rPr>
        <w:t xml:space="preserve"> Это кружки, т</w:t>
      </w:r>
      <w:r w:rsidR="000C461A">
        <w:rPr>
          <w:rFonts w:ascii="Times New Roman" w:hAnsi="Times New Roman" w:cs="Times New Roman"/>
          <w:sz w:val="28"/>
          <w:szCs w:val="28"/>
        </w:rPr>
        <w:t>ворческие</w:t>
      </w:r>
      <w:r w:rsidRPr="000C461A">
        <w:rPr>
          <w:rFonts w:ascii="Times New Roman" w:hAnsi="Times New Roman" w:cs="Times New Roman"/>
          <w:sz w:val="28"/>
          <w:szCs w:val="28"/>
        </w:rPr>
        <w:t xml:space="preserve"> лаборатории, детско-взрослые сообщества и др. Данные сообщества обеспечивают полноценный опыт социализации детей. </w:t>
      </w:r>
    </w:p>
    <w:p w14:paraId="67717AA7" w14:textId="08ED9670" w:rsidR="003965E7" w:rsidRPr="000C461A" w:rsidRDefault="003965E7" w:rsidP="00C25AB2">
      <w:pPr>
        <w:spacing w:after="0" w:line="240" w:lineRule="auto"/>
        <w:jc w:val="both"/>
        <w:rPr>
          <w:rFonts w:ascii="Times New Roman" w:hAnsi="Times New Roman" w:cs="Times New Roman"/>
          <w:sz w:val="28"/>
          <w:szCs w:val="28"/>
        </w:rPr>
      </w:pPr>
      <w:r w:rsidRPr="000C461A">
        <w:rPr>
          <w:rFonts w:ascii="Times New Roman" w:hAnsi="Times New Roman" w:cs="Times New Roman"/>
          <w:sz w:val="28"/>
          <w:szCs w:val="28"/>
        </w:rPr>
        <w:t xml:space="preserve">4. </w:t>
      </w:r>
      <w:r w:rsidRPr="000C461A">
        <w:rPr>
          <w:rFonts w:ascii="Times New Roman" w:hAnsi="Times New Roman" w:cs="Times New Roman"/>
          <w:b/>
          <w:sz w:val="28"/>
          <w:szCs w:val="28"/>
        </w:rPr>
        <w:t>Коллективное планирование, разработка и проведение общих мероприятий.</w:t>
      </w:r>
      <w:r w:rsidRPr="000C461A">
        <w:rPr>
          <w:rFonts w:ascii="Times New Roman" w:hAnsi="Times New Roman" w:cs="Times New Roman"/>
          <w:sz w:val="28"/>
          <w:szCs w:val="28"/>
        </w:rPr>
        <w:t xml:space="preserve"> В ДО</w:t>
      </w:r>
      <w:r w:rsidR="000C461A">
        <w:rPr>
          <w:rFonts w:ascii="Times New Roman" w:hAnsi="Times New Roman" w:cs="Times New Roman"/>
          <w:sz w:val="28"/>
          <w:szCs w:val="28"/>
        </w:rPr>
        <w:t>О</w:t>
      </w:r>
      <w:r w:rsidRPr="000C461A">
        <w:rPr>
          <w:rFonts w:ascii="Times New Roman" w:hAnsi="Times New Roman" w:cs="Times New Roman"/>
          <w:sz w:val="28"/>
          <w:szCs w:val="28"/>
        </w:rPr>
        <w:t xml:space="preserve"> существует практика создания творческих групп педагогов, которые оказывают консультационную, психологическую, информационную и технологическую поддержку своим коллегам в организации воспитательных мероприятий. </w:t>
      </w:r>
    </w:p>
    <w:p w14:paraId="077B3AFA" w14:textId="44CD8DFD" w:rsidR="003965E7" w:rsidRPr="000C461A" w:rsidRDefault="003965E7" w:rsidP="00C25AB2">
      <w:pPr>
        <w:spacing w:after="0" w:line="240" w:lineRule="auto"/>
        <w:jc w:val="both"/>
        <w:rPr>
          <w:rFonts w:ascii="Times New Roman" w:hAnsi="Times New Roman" w:cs="Times New Roman"/>
          <w:sz w:val="28"/>
          <w:szCs w:val="28"/>
        </w:rPr>
      </w:pPr>
      <w:r w:rsidRPr="000C461A">
        <w:rPr>
          <w:rFonts w:ascii="Times New Roman" w:hAnsi="Times New Roman" w:cs="Times New Roman"/>
          <w:sz w:val="28"/>
          <w:szCs w:val="28"/>
        </w:rPr>
        <w:t>5. Дополнительным воспитательным ресурсом по приобщению дошкольников к истории и культуре своей Отчизны и своего родного края</w:t>
      </w:r>
      <w:r w:rsidR="009723CC">
        <w:rPr>
          <w:rFonts w:ascii="Times New Roman" w:hAnsi="Times New Roman" w:cs="Times New Roman"/>
          <w:sz w:val="28"/>
          <w:szCs w:val="28"/>
        </w:rPr>
        <w:t xml:space="preserve"> в нашей группе</w:t>
      </w:r>
      <w:r w:rsidRPr="000C461A">
        <w:rPr>
          <w:rFonts w:ascii="Times New Roman" w:hAnsi="Times New Roman" w:cs="Times New Roman"/>
          <w:sz w:val="28"/>
          <w:szCs w:val="28"/>
        </w:rPr>
        <w:t xml:space="preserve"> </w:t>
      </w:r>
      <w:r w:rsidR="009723CC">
        <w:rPr>
          <w:rFonts w:ascii="Times New Roman" w:hAnsi="Times New Roman" w:cs="Times New Roman"/>
          <w:sz w:val="28"/>
          <w:szCs w:val="28"/>
        </w:rPr>
        <w:t>организуются</w:t>
      </w:r>
      <w:r w:rsidRPr="000C461A">
        <w:rPr>
          <w:rFonts w:ascii="Times New Roman" w:hAnsi="Times New Roman" w:cs="Times New Roman"/>
          <w:sz w:val="28"/>
          <w:szCs w:val="28"/>
        </w:rPr>
        <w:t xml:space="preserve"> </w:t>
      </w:r>
      <w:r w:rsidRPr="000C461A">
        <w:rPr>
          <w:rFonts w:ascii="Times New Roman" w:hAnsi="Times New Roman" w:cs="Times New Roman"/>
          <w:b/>
          <w:sz w:val="28"/>
          <w:szCs w:val="28"/>
        </w:rPr>
        <w:t>мини-музеи</w:t>
      </w:r>
      <w:r w:rsidR="009723CC">
        <w:rPr>
          <w:rFonts w:ascii="Times New Roman" w:hAnsi="Times New Roman" w:cs="Times New Roman"/>
          <w:sz w:val="28"/>
          <w:szCs w:val="28"/>
        </w:rPr>
        <w:t xml:space="preserve">. </w:t>
      </w:r>
      <w:r w:rsidRPr="000C461A">
        <w:rPr>
          <w:rFonts w:ascii="Times New Roman" w:hAnsi="Times New Roman" w:cs="Times New Roman"/>
          <w:sz w:val="28"/>
          <w:szCs w:val="28"/>
        </w:rPr>
        <w:t xml:space="preserve">Музейная педагогика рассматривается нами как ценность, обладающая исторической и художественной значимостью. </w:t>
      </w:r>
    </w:p>
    <w:p w14:paraId="1D924849"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Воспитательный процесс выстраивается с учетом концепции духовно - нравственного развития и воспитания личности гражданина России, включающей в себя: </w:t>
      </w:r>
    </w:p>
    <w:p w14:paraId="0FEBEC98"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lastRenderedPageBreak/>
        <w:t xml:space="preserve">- </w:t>
      </w:r>
      <w:r w:rsidRPr="00E465ED">
        <w:rPr>
          <w:rFonts w:ascii="Times New Roman" w:hAnsi="Times New Roman" w:cs="Times New Roman"/>
          <w:b/>
          <w:sz w:val="28"/>
          <w:szCs w:val="28"/>
        </w:rPr>
        <w:t>национальный воспитательный идеал</w:t>
      </w:r>
      <w:r w:rsidRPr="00E465ED">
        <w:rPr>
          <w:rFonts w:ascii="Times New Roman" w:hAnsi="Times New Roman" w:cs="Times New Roman"/>
          <w:sz w:val="28"/>
          <w:szCs w:val="28"/>
        </w:rPr>
        <w:t xml:space="preserve"> - 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жизни: государства, семьи, школы, политических партий, религиозных объединений и общественных организаций; </w:t>
      </w:r>
    </w:p>
    <w:p w14:paraId="68E02F0D"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базовые национальные ценности</w:t>
      </w:r>
      <w:r w:rsidRPr="00E465ED">
        <w:rPr>
          <w:rFonts w:ascii="Times New Roman" w:hAnsi="Times New Roman" w:cs="Times New Roman"/>
          <w:sz w:val="28"/>
          <w:szCs w:val="28"/>
        </w:rPr>
        <w:t xml:space="preserve"> - основные моральные ценности, приоритетные нравственные установки, существующие в культурных, семейных, социально-исторических, религиозных традициях многонационального народа Российской Федерации, передаваемые от поколения к поколению и обеспечивающие успешное развитие страны в современных условиях: </w:t>
      </w:r>
    </w:p>
    <w:p w14:paraId="7B79E986"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патриотизм – любовь к России, к своему народу, к своей малой Родине, служение Отечеству; </w:t>
      </w:r>
    </w:p>
    <w:p w14:paraId="0F00B7CA"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 </w:t>
      </w:r>
    </w:p>
    <w:p w14:paraId="29976879"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 </w:t>
      </w:r>
    </w:p>
    <w:p w14:paraId="308FA441"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семья – любовь и верность, здоровье, достаток, уважение к родителям, забота о старших и младших, забота о продолжении рода; </w:t>
      </w:r>
    </w:p>
    <w:p w14:paraId="119D113B"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труд и творчество – уважение к труду, творчество и созидание, целеустремлённость и настойчивость; </w:t>
      </w:r>
    </w:p>
    <w:p w14:paraId="51AAC013"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наука – ценность знания, стремление к истине, научная картина мира; </w:t>
      </w:r>
    </w:p>
    <w:p w14:paraId="1E978939"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14:paraId="36780DE6"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искусство и литература – красота, гармония, духовный мир человека, 8 нравственный выбор, смысл жизни, эстетическое развитие, этическое развитие; </w:t>
      </w:r>
    </w:p>
    <w:p w14:paraId="36BA0141"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природа – эволюция, родная земля, заповедная природа, планета Земля, экологическое сознание; </w:t>
      </w:r>
    </w:p>
    <w:p w14:paraId="18CEE625"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человечество – мир во всем мире, многообразие культур и народов, прогресс человечества, международное сотрудничество; </w:t>
      </w:r>
    </w:p>
    <w:p w14:paraId="545FD083" w14:textId="64D6D54B"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духовно-нравственное развитие личности</w:t>
      </w:r>
      <w:r w:rsidRPr="00E465ED">
        <w:rPr>
          <w:rFonts w:ascii="Times New Roman" w:hAnsi="Times New Roman" w:cs="Times New Roman"/>
          <w:sz w:val="28"/>
          <w:szCs w:val="28"/>
        </w:rPr>
        <w:t xml:space="preserve"> – осуществляемое в процессе социализации последовательное расширение и укрепление ценностно</w:t>
      </w:r>
      <w:r w:rsidR="00C03D64">
        <w:rPr>
          <w:rFonts w:ascii="Times New Roman" w:hAnsi="Times New Roman" w:cs="Times New Roman"/>
          <w:sz w:val="28"/>
          <w:szCs w:val="28"/>
        </w:rPr>
        <w:t>-</w:t>
      </w:r>
      <w:r w:rsidRPr="00E465ED">
        <w:rPr>
          <w:rFonts w:ascii="Times New Roman" w:hAnsi="Times New Roman" w:cs="Times New Roman"/>
          <w:sz w:val="28"/>
          <w:szCs w:val="28"/>
        </w:rPr>
        <w:t xml:space="preserve">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 </w:t>
      </w:r>
    </w:p>
    <w:p w14:paraId="7ACF1ED5" w14:textId="77777777" w:rsidR="003965E7" w:rsidRPr="00E465ED" w:rsidRDefault="003965E7"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духовно-нравственное воспитание личности гражданина России</w:t>
      </w:r>
      <w:r w:rsidRPr="00E465ED">
        <w:rPr>
          <w:rFonts w:ascii="Times New Roman" w:hAnsi="Times New Roman" w:cs="Times New Roman"/>
          <w:sz w:val="28"/>
          <w:szCs w:val="28"/>
        </w:rPr>
        <w:t xml:space="preserve"> - педагогически организованный процесс усвоения и приятия воспитанниками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w:t>
      </w:r>
      <w:r w:rsidRPr="00E465ED">
        <w:rPr>
          <w:rFonts w:ascii="Times New Roman" w:hAnsi="Times New Roman" w:cs="Times New Roman"/>
          <w:sz w:val="28"/>
          <w:szCs w:val="28"/>
        </w:rPr>
        <w:lastRenderedPageBreak/>
        <w:t>семья, культурно-территориальные сообщества, традиционные российские религиозные объединения (христианские, прежде всего в форме русского православия, исламские, иудаистские, буддистские), мировое сообщество.</w:t>
      </w:r>
    </w:p>
    <w:p w14:paraId="76DECB22" w14:textId="77777777" w:rsidR="003965E7" w:rsidRDefault="003965E7" w:rsidP="00C25AB2">
      <w:pPr>
        <w:spacing w:after="0" w:line="240" w:lineRule="auto"/>
        <w:jc w:val="both"/>
        <w:rPr>
          <w:rFonts w:ascii="Times New Roman" w:hAnsi="Times New Roman" w:cs="Times New Roman"/>
          <w:b/>
          <w:sz w:val="28"/>
          <w:szCs w:val="28"/>
        </w:rPr>
      </w:pPr>
    </w:p>
    <w:p w14:paraId="5C23DDFF" w14:textId="77777777" w:rsidR="00B02CC5" w:rsidRDefault="00246AF0"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2.3.3.2.</w:t>
      </w:r>
      <w:r w:rsidRPr="00246AF0">
        <w:t xml:space="preserve"> </w:t>
      </w:r>
      <w:r w:rsidRPr="00246AF0">
        <w:rPr>
          <w:rFonts w:ascii="Times New Roman" w:hAnsi="Times New Roman" w:cs="Times New Roman"/>
          <w:b/>
          <w:sz w:val="28"/>
          <w:szCs w:val="28"/>
        </w:rPr>
        <w:t>Воспитывающая среда.</w:t>
      </w:r>
    </w:p>
    <w:p w14:paraId="67086935" w14:textId="77777777" w:rsidR="00246AF0" w:rsidRPr="00E465ED" w:rsidRDefault="00246AF0"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Воспитывающая среда определяется целью и задачами воспитания, </w:t>
      </w:r>
      <w:r w:rsidRPr="00E465ED">
        <w:rPr>
          <w:rFonts w:ascii="Times New Roman" w:hAnsi="Times New Roman" w:cs="Times New Roman"/>
          <w:sz w:val="28"/>
          <w:szCs w:val="28"/>
        </w:rPr>
        <w:br/>
        <w:t>духовно-нравственными и социокультурными ценностями, образцами и практиками.</w:t>
      </w:r>
    </w:p>
    <w:p w14:paraId="48B913D5"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Основными характеристиками воспитывающей среды являются ее насыщенность и структурированность.</w:t>
      </w:r>
    </w:p>
    <w:p w14:paraId="7F3ABCB3" w14:textId="5CFADCCD"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Конструирование среды строится на основе следующих элементов: </w:t>
      </w:r>
    </w:p>
    <w:p w14:paraId="0B661591" w14:textId="77777777" w:rsidR="00246AF0" w:rsidRPr="00E465ED" w:rsidRDefault="00246AF0" w:rsidP="00C25AB2">
      <w:pPr>
        <w:pStyle w:val="a3"/>
        <w:numPr>
          <w:ilvl w:val="0"/>
          <w:numId w:val="3"/>
        </w:numPr>
        <w:rPr>
          <w:sz w:val="28"/>
          <w:szCs w:val="28"/>
        </w:rPr>
      </w:pPr>
      <w:r w:rsidRPr="00E465ED">
        <w:rPr>
          <w:sz w:val="28"/>
          <w:szCs w:val="28"/>
        </w:rPr>
        <w:t xml:space="preserve">социокультурный контекст, </w:t>
      </w:r>
    </w:p>
    <w:p w14:paraId="66561CF0" w14:textId="77777777" w:rsidR="00246AF0" w:rsidRPr="00E465ED" w:rsidRDefault="00246AF0" w:rsidP="00C25AB2">
      <w:pPr>
        <w:pStyle w:val="a3"/>
        <w:numPr>
          <w:ilvl w:val="0"/>
          <w:numId w:val="3"/>
        </w:numPr>
        <w:rPr>
          <w:sz w:val="28"/>
          <w:szCs w:val="28"/>
        </w:rPr>
      </w:pPr>
      <w:r w:rsidRPr="00E465ED">
        <w:rPr>
          <w:sz w:val="28"/>
          <w:szCs w:val="28"/>
        </w:rPr>
        <w:t xml:space="preserve">социокультурные ценности, </w:t>
      </w:r>
    </w:p>
    <w:p w14:paraId="10A1050C" w14:textId="77777777" w:rsidR="00246AF0" w:rsidRPr="00E465ED" w:rsidRDefault="00246AF0" w:rsidP="00C25AB2">
      <w:pPr>
        <w:pStyle w:val="a3"/>
        <w:numPr>
          <w:ilvl w:val="0"/>
          <w:numId w:val="3"/>
        </w:numPr>
        <w:rPr>
          <w:sz w:val="28"/>
          <w:szCs w:val="28"/>
        </w:rPr>
      </w:pPr>
      <w:r w:rsidRPr="00E465ED">
        <w:rPr>
          <w:sz w:val="28"/>
          <w:szCs w:val="28"/>
        </w:rPr>
        <w:t xml:space="preserve">уклад, </w:t>
      </w:r>
    </w:p>
    <w:p w14:paraId="0C4B5961" w14:textId="77777777" w:rsidR="00246AF0" w:rsidRPr="00E465ED" w:rsidRDefault="00246AF0" w:rsidP="00C25AB2">
      <w:pPr>
        <w:pStyle w:val="a3"/>
        <w:numPr>
          <w:ilvl w:val="0"/>
          <w:numId w:val="3"/>
        </w:numPr>
        <w:rPr>
          <w:sz w:val="28"/>
          <w:szCs w:val="28"/>
        </w:rPr>
      </w:pPr>
      <w:r w:rsidRPr="00E465ED">
        <w:rPr>
          <w:sz w:val="28"/>
          <w:szCs w:val="28"/>
        </w:rPr>
        <w:t xml:space="preserve">воспитывающая среда, </w:t>
      </w:r>
    </w:p>
    <w:p w14:paraId="41B0A4AC" w14:textId="77777777" w:rsidR="00246AF0" w:rsidRPr="00E465ED" w:rsidRDefault="00246AF0" w:rsidP="00C25AB2">
      <w:pPr>
        <w:pStyle w:val="a3"/>
        <w:numPr>
          <w:ilvl w:val="0"/>
          <w:numId w:val="3"/>
        </w:numPr>
        <w:rPr>
          <w:sz w:val="28"/>
          <w:szCs w:val="28"/>
        </w:rPr>
      </w:pPr>
      <w:r w:rsidRPr="00E465ED">
        <w:rPr>
          <w:sz w:val="28"/>
          <w:szCs w:val="28"/>
        </w:rPr>
        <w:t xml:space="preserve">общность, </w:t>
      </w:r>
    </w:p>
    <w:p w14:paraId="30AA2A6F" w14:textId="77777777" w:rsidR="00246AF0" w:rsidRPr="00E465ED" w:rsidRDefault="00246AF0" w:rsidP="00C25AB2">
      <w:pPr>
        <w:pStyle w:val="a3"/>
        <w:numPr>
          <w:ilvl w:val="0"/>
          <w:numId w:val="3"/>
        </w:numPr>
        <w:rPr>
          <w:sz w:val="28"/>
          <w:szCs w:val="28"/>
        </w:rPr>
      </w:pPr>
      <w:r w:rsidRPr="00E465ED">
        <w:rPr>
          <w:sz w:val="28"/>
          <w:szCs w:val="28"/>
        </w:rPr>
        <w:t xml:space="preserve">деятельность и событие. </w:t>
      </w:r>
    </w:p>
    <w:p w14:paraId="0B2AB6E6"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Каждая из этих категорий обеспечивает целостность содержания и имеет свое наполнение для решения задач воспитания и становления личности ребенка. </w:t>
      </w:r>
    </w:p>
    <w:p w14:paraId="00B74F7A"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Социокультурный контекст - это социальная и культурная среда, в которой человек растет и живет, а также включает влияние, которое среда оказывает на его идеи и поведение. </w:t>
      </w:r>
    </w:p>
    <w:p w14:paraId="1370BE76" w14:textId="39070295"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Социокультурные ценности</w:t>
      </w:r>
      <w:r w:rsidR="006D1C8B">
        <w:rPr>
          <w:rFonts w:ascii="Times New Roman" w:hAnsi="Times New Roman" w:cs="Times New Roman"/>
          <w:sz w:val="28"/>
          <w:szCs w:val="28"/>
        </w:rPr>
        <w:t xml:space="preserve"> - </w:t>
      </w:r>
      <w:r w:rsidRPr="00E465ED">
        <w:rPr>
          <w:rFonts w:ascii="Times New Roman" w:hAnsi="Times New Roman" w:cs="Times New Roman"/>
          <w:sz w:val="28"/>
          <w:szCs w:val="28"/>
        </w:rPr>
        <w:t>это основные жизненные смыслы, определяющие отношение человека к окружающей действительности и детерминирующие основные модели социального поведения, которыми руководствуется человек в повседневной жизни и деятельности.</w:t>
      </w:r>
    </w:p>
    <w:p w14:paraId="67475EC0"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Социокультурные ценности являются определяющей структурно- содержательной основой программы воспитания. </w:t>
      </w:r>
    </w:p>
    <w:p w14:paraId="380AE5B2" w14:textId="553EA09A"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Укла</w:t>
      </w:r>
      <w:r w:rsidR="006D1C8B">
        <w:rPr>
          <w:rFonts w:ascii="Times New Roman" w:hAnsi="Times New Roman" w:cs="Times New Roman"/>
          <w:sz w:val="28"/>
          <w:szCs w:val="28"/>
        </w:rPr>
        <w:t xml:space="preserve">д - </w:t>
      </w:r>
      <w:r w:rsidRPr="00E465ED">
        <w:rPr>
          <w:rFonts w:ascii="Times New Roman" w:hAnsi="Times New Roman" w:cs="Times New Roman"/>
          <w:sz w:val="28"/>
          <w:szCs w:val="28"/>
        </w:rPr>
        <w:t xml:space="preserve">это система отношений в образовательной организации сложившаяся на основе нравственно-ценностных идеалов, традиций и характера организации различных воспитательных процессов. Уклад основан на социокультурном контексте; определяет смысл, стиль и характер взаимоотношений в ОО. Уклад всегда основывается на человеческой культуре, поэтому объединяет в себе устоявшийся порядок жизни, общественный договор, нормы и правила, традиции, психологический климат (атмосферу), безопасность и систему ценностей дошкольного воспитания. </w:t>
      </w:r>
    </w:p>
    <w:p w14:paraId="151ABC14"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Воспитывающая среда – это совокупность окружающих ребенка социально - ценностных обстоятельств, влияющих на его личностное развитие и содействующих его включению в современную культуру. Воспитывающая среда определяется, с одной стороны, целями и задачами воспитания, с другой - культурными ценностями, образцами и </w:t>
      </w:r>
      <w:r w:rsidRPr="00E465ED">
        <w:rPr>
          <w:rFonts w:ascii="Times New Roman" w:hAnsi="Times New Roman" w:cs="Times New Roman"/>
          <w:sz w:val="28"/>
          <w:szCs w:val="28"/>
        </w:rPr>
        <w:lastRenderedPageBreak/>
        <w:t xml:space="preserve">практиками. В этом контексте, основными характеристиками среды являются ее насыщенность и структурированность. Воспитывающая среда строится по трем линиям: </w:t>
      </w:r>
    </w:p>
    <w:p w14:paraId="3DADF9A6"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«от взрослого», который создает предметно-пространственную среду, насыщая ее ценностями и смыслами;</w:t>
      </w:r>
    </w:p>
    <w:p w14:paraId="564F197D"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 «от совместности ребенка и взрослого»: воспитывающая среда, направленная на взаимодействие ребенка и взрослого, раскрывающего смыслы и ценности воспитания;</w:t>
      </w:r>
    </w:p>
    <w:p w14:paraId="3391B57D"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 «от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 </w:t>
      </w:r>
    </w:p>
    <w:p w14:paraId="77EC5785" w14:textId="73B7F8FC"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Цели и задачи воспитания реализуются во всех видах деятельности дошкольника, обозначенных в Федеральном государственном образовательном стандарте дошкольного образования. Все виды детской деятельности опосредованы разными типами активностей:</w:t>
      </w:r>
    </w:p>
    <w:p w14:paraId="40E684B9"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 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14:paraId="667E8D57"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 культурные практики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w:t>
      </w:r>
    </w:p>
    <w:p w14:paraId="20011E2C"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 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 </w:t>
      </w:r>
    </w:p>
    <w:p w14:paraId="65EF301C"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Общность – это качественная характеристика любого объединения людей, определяющая степень их единства и совместности, для которой характерно содействие друг другу, сотворчество и сопереживание, взаимопонимание и взаимное уважение, наличие общих симпатий, ценностей и смыслов. Понятие общность основывается на социальной ситуации развития ребенка, которая представляет собой исходный момент для всех динамических изменений, происходящих в развитии в течение данного периода. Она определяет целиком и полностью те формы и тот путь, следуя по которому, ребенок приобретает новые и новые свойства своей личности, черпая их из среды, как из основного источника своего развития, тот путь, по которому социальное становится индивидуальным. </w:t>
      </w:r>
    </w:p>
    <w:p w14:paraId="24158FDE" w14:textId="77777777" w:rsidR="00246AF0" w:rsidRPr="00E465ED" w:rsidRDefault="00246AF0" w:rsidP="00C25AB2">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Процесс воспитания детей дошкольного возраста связан с деятельностью разных видов общностей (детских, детско-взрослых, профессионально-родительских, профессиональных). </w:t>
      </w:r>
    </w:p>
    <w:p w14:paraId="6A3D0E7D" w14:textId="4529E80C" w:rsidR="00246AF0" w:rsidRDefault="00246AF0" w:rsidP="00C25AB2">
      <w:pPr>
        <w:spacing w:after="0" w:line="240" w:lineRule="auto"/>
        <w:jc w:val="both"/>
        <w:rPr>
          <w:rFonts w:ascii="Times New Roman" w:hAnsi="Times New Roman" w:cs="Times New Roman"/>
          <w:b/>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Воспитательное событие -</w:t>
      </w:r>
      <w:r w:rsidR="006D1C8B">
        <w:rPr>
          <w:rFonts w:ascii="Times New Roman" w:hAnsi="Times New Roman" w:cs="Times New Roman"/>
          <w:sz w:val="28"/>
          <w:szCs w:val="28"/>
        </w:rPr>
        <w:t xml:space="preserve"> </w:t>
      </w:r>
      <w:r w:rsidRPr="00E465ED">
        <w:rPr>
          <w:rFonts w:ascii="Times New Roman" w:hAnsi="Times New Roman" w:cs="Times New Roman"/>
          <w:sz w:val="28"/>
          <w:szCs w:val="28"/>
        </w:rPr>
        <w:t>это единица воспитания, в которой активность взрослого приводит к накоплению ребенком собственного опыта переживания базовых ценностей. Событием может быть не только организованное мероприятие, но и любой режимный момент, традиции утренней встречи детей, индивидуальная беседа, общие дела и совместно реализуемые проекты, и прочее.</w:t>
      </w:r>
    </w:p>
    <w:p w14:paraId="4361BF41" w14:textId="77777777" w:rsidR="00246AF0" w:rsidRDefault="00246AF0" w:rsidP="00C25AB2">
      <w:pPr>
        <w:spacing w:after="0" w:line="240" w:lineRule="auto"/>
        <w:jc w:val="both"/>
        <w:rPr>
          <w:rFonts w:ascii="Times New Roman" w:hAnsi="Times New Roman" w:cs="Times New Roman"/>
          <w:b/>
          <w:sz w:val="28"/>
          <w:szCs w:val="28"/>
        </w:rPr>
      </w:pPr>
    </w:p>
    <w:p w14:paraId="17F30565" w14:textId="77777777" w:rsidR="00246AF0" w:rsidRPr="00D14D19" w:rsidRDefault="00246AF0"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w:t>
      </w:r>
      <w:r>
        <w:rPr>
          <w:rFonts w:ascii="Times New Roman" w:hAnsi="Times New Roman" w:cs="Times New Roman"/>
          <w:b/>
          <w:sz w:val="28"/>
          <w:szCs w:val="28"/>
        </w:rPr>
        <w:t>3</w:t>
      </w:r>
      <w:r w:rsidRPr="00D14D19">
        <w:rPr>
          <w:rFonts w:ascii="Times New Roman" w:hAnsi="Times New Roman" w:cs="Times New Roman"/>
          <w:b/>
          <w:sz w:val="28"/>
          <w:szCs w:val="28"/>
        </w:rPr>
        <w:t xml:space="preserve">.3. Общности (сообщества) </w:t>
      </w:r>
    </w:p>
    <w:p w14:paraId="6122B2EE" w14:textId="77777777" w:rsidR="00246AF0" w:rsidRPr="00236B88" w:rsidRDefault="00246AF0" w:rsidP="00D336F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sz w:val="28"/>
          <w:szCs w:val="28"/>
        </w:rPr>
        <w:t>Основой эффективности такой общности является рефлексия собственной профессиональной деятельности.</w:t>
      </w:r>
    </w:p>
    <w:p w14:paraId="0B3739FE" w14:textId="14A7DA63" w:rsidR="00246AF0" w:rsidRPr="00236B88" w:rsidRDefault="009723CC" w:rsidP="00D336F4">
      <w:pPr>
        <w:spacing w:after="0" w:line="240" w:lineRule="auto"/>
        <w:rPr>
          <w:rFonts w:ascii="Times New Roman" w:hAnsi="Times New Roman" w:cs="Times New Roman"/>
          <w:sz w:val="28"/>
          <w:szCs w:val="28"/>
        </w:rPr>
      </w:pPr>
      <w:r>
        <w:rPr>
          <w:rFonts w:ascii="Times New Roman" w:hAnsi="Times New Roman" w:cs="Times New Roman"/>
          <w:sz w:val="28"/>
          <w:szCs w:val="28"/>
        </w:rPr>
        <w:t>Воспитатели являются</w:t>
      </w:r>
    </w:p>
    <w:p w14:paraId="60B87D78" w14:textId="526A4858" w:rsidR="00246AF0" w:rsidRPr="00236B88" w:rsidRDefault="00246AF0" w:rsidP="00D336F4">
      <w:pPr>
        <w:tabs>
          <w:tab w:val="left" w:pos="1134"/>
        </w:tabs>
        <w:suppressAutoHyphens/>
        <w:spacing w:after="0" w:line="240" w:lineRule="auto"/>
        <w:rPr>
          <w:rFonts w:ascii="Times New Roman" w:hAnsi="Times New Roman" w:cs="Times New Roman"/>
          <w:sz w:val="28"/>
          <w:szCs w:val="28"/>
        </w:rPr>
      </w:pPr>
      <w:r w:rsidRPr="00236B88">
        <w:rPr>
          <w:rFonts w:ascii="Times New Roman" w:hAnsi="Times New Roman" w:cs="Times New Roman"/>
          <w:sz w:val="28"/>
          <w:szCs w:val="28"/>
        </w:rPr>
        <w:t xml:space="preserve"> примером в формировании полноценных и сформированных ценностных ориентиров,</w:t>
      </w:r>
      <w:r w:rsidRPr="00236B88">
        <w:rPr>
          <w:rFonts w:ascii="Times New Roman" w:hAnsi="Times New Roman" w:cs="Times New Roman"/>
          <w:sz w:val="28"/>
          <w:szCs w:val="28"/>
          <w:lang w:val="en-US"/>
        </w:rPr>
        <w:t> </w:t>
      </w:r>
      <w:r w:rsidRPr="00236B88">
        <w:rPr>
          <w:rFonts w:ascii="Times New Roman" w:hAnsi="Times New Roman" w:cs="Times New Roman"/>
          <w:sz w:val="28"/>
          <w:szCs w:val="28"/>
        </w:rPr>
        <w:t>норм</w:t>
      </w:r>
      <w:r w:rsidRPr="00236B88">
        <w:rPr>
          <w:rFonts w:ascii="Times New Roman" w:hAnsi="Times New Roman" w:cs="Times New Roman"/>
          <w:sz w:val="28"/>
          <w:szCs w:val="28"/>
          <w:lang w:val="en-US"/>
        </w:rPr>
        <w:t> </w:t>
      </w:r>
      <w:r w:rsidRPr="00236B88">
        <w:rPr>
          <w:rFonts w:ascii="Times New Roman" w:hAnsi="Times New Roman" w:cs="Times New Roman"/>
          <w:sz w:val="28"/>
          <w:szCs w:val="28"/>
        </w:rPr>
        <w:t>общения и поведения;</w:t>
      </w:r>
    </w:p>
    <w:p w14:paraId="20B24747" w14:textId="19922DE0" w:rsidR="00246AF0" w:rsidRPr="00236B88" w:rsidRDefault="00246AF0" w:rsidP="00D336F4">
      <w:pPr>
        <w:tabs>
          <w:tab w:val="left" w:pos="993"/>
        </w:tabs>
        <w:suppressAutoHyphens/>
        <w:spacing w:after="0" w:line="240" w:lineRule="auto"/>
        <w:rPr>
          <w:rFonts w:ascii="Times New Roman" w:hAnsi="Times New Roman" w:cs="Times New Roman"/>
          <w:sz w:val="28"/>
          <w:szCs w:val="28"/>
        </w:rPr>
      </w:pPr>
      <w:r w:rsidRPr="00236B88">
        <w:rPr>
          <w:rFonts w:ascii="Times New Roman" w:hAnsi="Times New Roman" w:cs="Times New Roman"/>
          <w:sz w:val="28"/>
          <w:szCs w:val="28"/>
        </w:rPr>
        <w:t>мотивир</w:t>
      </w:r>
      <w:r w:rsidR="009723CC">
        <w:rPr>
          <w:rFonts w:ascii="Times New Roman" w:hAnsi="Times New Roman" w:cs="Times New Roman"/>
          <w:sz w:val="28"/>
          <w:szCs w:val="28"/>
        </w:rPr>
        <w:t>уют</w:t>
      </w:r>
      <w:r w:rsidRPr="00236B88">
        <w:rPr>
          <w:rFonts w:ascii="Times New Roman" w:hAnsi="Times New Roman" w:cs="Times New Roman"/>
          <w:sz w:val="28"/>
          <w:szCs w:val="28"/>
        </w:rPr>
        <w:t xml:space="preserve"> детей к общению друг с другом, поощря</w:t>
      </w:r>
      <w:r w:rsidR="009723CC">
        <w:rPr>
          <w:rFonts w:ascii="Times New Roman" w:hAnsi="Times New Roman" w:cs="Times New Roman"/>
          <w:sz w:val="28"/>
          <w:szCs w:val="28"/>
        </w:rPr>
        <w:t>ют</w:t>
      </w:r>
      <w:r w:rsidRPr="00236B88">
        <w:rPr>
          <w:rFonts w:ascii="Times New Roman" w:hAnsi="Times New Roman" w:cs="Times New Roman"/>
          <w:sz w:val="28"/>
          <w:szCs w:val="28"/>
        </w:rPr>
        <w:t xml:space="preserve"> даже самые незначительные стремления к общению и взаимодействию;</w:t>
      </w:r>
    </w:p>
    <w:p w14:paraId="72652ABC" w14:textId="1E62C732" w:rsidR="00246AF0" w:rsidRPr="00236B88" w:rsidRDefault="00246AF0" w:rsidP="00D336F4">
      <w:pPr>
        <w:tabs>
          <w:tab w:val="left" w:pos="993"/>
        </w:tabs>
        <w:suppressAutoHyphens/>
        <w:spacing w:after="0" w:line="240" w:lineRule="auto"/>
        <w:rPr>
          <w:rFonts w:ascii="Times New Roman" w:hAnsi="Times New Roman" w:cs="Times New Roman"/>
          <w:sz w:val="28"/>
          <w:szCs w:val="28"/>
        </w:rPr>
      </w:pPr>
      <w:r w:rsidRPr="00236B88">
        <w:rPr>
          <w:rFonts w:ascii="Times New Roman" w:hAnsi="Times New Roman" w:cs="Times New Roman"/>
          <w:sz w:val="28"/>
          <w:szCs w:val="28"/>
        </w:rPr>
        <w:t>поощр</w:t>
      </w:r>
      <w:r w:rsidR="009723CC">
        <w:rPr>
          <w:rFonts w:ascii="Times New Roman" w:hAnsi="Times New Roman" w:cs="Times New Roman"/>
          <w:sz w:val="28"/>
          <w:szCs w:val="28"/>
        </w:rPr>
        <w:t>яют</w:t>
      </w:r>
      <w:r w:rsidRPr="00236B88">
        <w:rPr>
          <w:rFonts w:ascii="Times New Roman" w:hAnsi="Times New Roman" w:cs="Times New Roman"/>
          <w:sz w:val="28"/>
          <w:szCs w:val="28"/>
        </w:rPr>
        <w:t xml:space="preserve"> детскую дружбу, стараться, чтобы дружба между отдельными детьми внутри группы сверстников принимала общественную направленность;</w:t>
      </w:r>
    </w:p>
    <w:p w14:paraId="2E255420" w14:textId="6F0DA9CD" w:rsidR="00246AF0" w:rsidRPr="00236B88" w:rsidRDefault="00246AF0" w:rsidP="00D336F4">
      <w:pPr>
        <w:tabs>
          <w:tab w:val="left" w:pos="993"/>
        </w:tabs>
        <w:suppressAutoHyphens/>
        <w:spacing w:after="0" w:line="240" w:lineRule="auto"/>
        <w:rPr>
          <w:rFonts w:ascii="Times New Roman" w:hAnsi="Times New Roman" w:cs="Times New Roman"/>
          <w:sz w:val="28"/>
          <w:szCs w:val="28"/>
        </w:rPr>
      </w:pPr>
      <w:r w:rsidRPr="00236B88">
        <w:rPr>
          <w:rFonts w:ascii="Times New Roman" w:hAnsi="Times New Roman" w:cs="Times New Roman"/>
          <w:sz w:val="28"/>
          <w:szCs w:val="28"/>
        </w:rPr>
        <w:t>забот</w:t>
      </w:r>
      <w:r w:rsidR="009723CC">
        <w:rPr>
          <w:rFonts w:ascii="Times New Roman" w:hAnsi="Times New Roman" w:cs="Times New Roman"/>
          <w:sz w:val="28"/>
          <w:szCs w:val="28"/>
        </w:rPr>
        <w:t>я</w:t>
      </w:r>
      <w:r w:rsidRPr="00236B88">
        <w:rPr>
          <w:rFonts w:ascii="Times New Roman" w:hAnsi="Times New Roman" w:cs="Times New Roman"/>
          <w:sz w:val="28"/>
          <w:szCs w:val="28"/>
        </w:rPr>
        <w:t>тся о том, чтобы дети непрерывно приобретали опыт общения на основе чувства доброжелательности;</w:t>
      </w:r>
    </w:p>
    <w:p w14:paraId="691923C4" w14:textId="77777777" w:rsidR="00246AF0" w:rsidRPr="00236B88" w:rsidRDefault="00246AF0" w:rsidP="00D336F4">
      <w:pPr>
        <w:tabs>
          <w:tab w:val="left" w:pos="993"/>
        </w:tabs>
        <w:suppressAutoHyphens/>
        <w:spacing w:after="0" w:line="240" w:lineRule="auto"/>
        <w:rPr>
          <w:rFonts w:ascii="Times New Roman" w:hAnsi="Times New Roman" w:cs="Times New Roman"/>
          <w:sz w:val="28"/>
          <w:szCs w:val="28"/>
        </w:rPr>
      </w:pPr>
      <w:r w:rsidRPr="00236B88">
        <w:rPr>
          <w:rFonts w:ascii="Times New Roman" w:hAnsi="Times New Roman" w:cs="Times New Roman"/>
          <w:sz w:val="28"/>
          <w:szCs w:val="28"/>
        </w:rPr>
        <w:t>содействовать проявлению детьми заботы об окружающих, учить проявлять чуткость к сверстникам, побуждать детей сопереживать, беспокоиться, проявлять внимание к заболевшему товарищу;</w:t>
      </w:r>
    </w:p>
    <w:p w14:paraId="047E15BC" w14:textId="77777777" w:rsidR="00246AF0" w:rsidRPr="00236B88" w:rsidRDefault="00246AF0" w:rsidP="00D336F4">
      <w:pPr>
        <w:tabs>
          <w:tab w:val="left" w:pos="993"/>
        </w:tabs>
        <w:suppressAutoHyphens/>
        <w:spacing w:after="0" w:line="240" w:lineRule="auto"/>
        <w:rPr>
          <w:rFonts w:ascii="Times New Roman" w:hAnsi="Times New Roman" w:cs="Times New Roman"/>
          <w:sz w:val="28"/>
          <w:szCs w:val="28"/>
        </w:rPr>
      </w:pPr>
      <w:r w:rsidRPr="00236B88">
        <w:rPr>
          <w:rFonts w:ascii="Times New Roman" w:hAnsi="Times New Roman" w:cs="Times New Roman"/>
          <w:sz w:val="28"/>
          <w:szCs w:val="28"/>
        </w:rPr>
        <w:t>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14:paraId="7414869D" w14:textId="77777777" w:rsidR="00246AF0" w:rsidRPr="00236B88" w:rsidRDefault="00246AF0" w:rsidP="00D336F4">
      <w:pPr>
        <w:tabs>
          <w:tab w:val="left" w:pos="993"/>
        </w:tabs>
        <w:suppressAutoHyphens/>
        <w:spacing w:after="0" w:line="240" w:lineRule="auto"/>
        <w:rPr>
          <w:rFonts w:ascii="Times New Roman" w:hAnsi="Times New Roman" w:cs="Times New Roman"/>
          <w:sz w:val="28"/>
          <w:szCs w:val="28"/>
        </w:rPr>
      </w:pPr>
      <w:r w:rsidRPr="00236B88">
        <w:rPr>
          <w:rFonts w:ascii="Times New Roman" w:hAnsi="Times New Roman" w:cs="Times New Roman"/>
          <w:sz w:val="28"/>
          <w:szCs w:val="28"/>
        </w:rPr>
        <w:t xml:space="preserve">учить детей совместной деятельности, насыщать их жизнь событиями, </w:t>
      </w:r>
      <w:r w:rsidRPr="00236B88">
        <w:rPr>
          <w:rFonts w:ascii="Times New Roman" w:hAnsi="Times New Roman" w:cs="Times New Roman"/>
          <w:sz w:val="28"/>
          <w:szCs w:val="28"/>
        </w:rPr>
        <w:br/>
        <w:t>которые сплачивали бы и объединяли ребят;</w:t>
      </w:r>
    </w:p>
    <w:p w14:paraId="527D3383" w14:textId="77777777" w:rsidR="00246AF0" w:rsidRPr="00236B88" w:rsidRDefault="00246AF0" w:rsidP="00D336F4">
      <w:pPr>
        <w:tabs>
          <w:tab w:val="left" w:pos="993"/>
        </w:tabs>
        <w:suppressAutoHyphens/>
        <w:spacing w:after="0" w:line="240" w:lineRule="auto"/>
        <w:rPr>
          <w:rFonts w:ascii="Times New Roman" w:hAnsi="Times New Roman" w:cs="Times New Roman"/>
          <w:sz w:val="28"/>
          <w:szCs w:val="28"/>
        </w:rPr>
      </w:pPr>
      <w:r w:rsidRPr="00236B88">
        <w:rPr>
          <w:rFonts w:ascii="Times New Roman" w:hAnsi="Times New Roman" w:cs="Times New Roman"/>
          <w:sz w:val="28"/>
          <w:szCs w:val="28"/>
        </w:rPr>
        <w:t>воспитывать в детях чувство ответственности перед группой за свое поведение.</w:t>
      </w:r>
    </w:p>
    <w:p w14:paraId="282E19CF" w14:textId="4222E0E5" w:rsidR="00246AF0" w:rsidRPr="00236B88" w:rsidRDefault="00246AF0" w:rsidP="00C25AB2">
      <w:pPr>
        <w:spacing w:after="0" w:line="240" w:lineRule="auto"/>
        <w:jc w:val="both"/>
        <w:rPr>
          <w:rFonts w:ascii="Times New Roman" w:hAnsi="Times New Roman" w:cs="Times New Roman"/>
          <w:sz w:val="28"/>
          <w:szCs w:val="28"/>
        </w:rPr>
      </w:pPr>
      <w:r w:rsidRPr="00236B88">
        <w:rPr>
          <w:rFonts w:ascii="Times New Roman" w:hAnsi="Times New Roman" w:cs="Times New Roman"/>
          <w:b/>
          <w:bCs/>
          <w:sz w:val="28"/>
          <w:szCs w:val="28"/>
        </w:rPr>
        <w:t>Профессионально-родительская общность</w:t>
      </w:r>
      <w:r w:rsidRPr="00236B88">
        <w:rPr>
          <w:rFonts w:ascii="Times New Roman" w:hAnsi="Times New Roman" w:cs="Times New Roman"/>
          <w:sz w:val="28"/>
          <w:szCs w:val="28"/>
        </w:rPr>
        <w:t xml:space="preserve"> включает </w:t>
      </w:r>
      <w:r w:rsidR="009723CC">
        <w:rPr>
          <w:rFonts w:ascii="Times New Roman" w:hAnsi="Times New Roman" w:cs="Times New Roman"/>
          <w:sz w:val="28"/>
          <w:szCs w:val="28"/>
        </w:rPr>
        <w:t>воспитателей группы</w:t>
      </w:r>
      <w:r w:rsidRPr="00236B88">
        <w:rPr>
          <w:rFonts w:ascii="Times New Roman" w:hAnsi="Times New Roman" w:cs="Times New Roman"/>
          <w:sz w:val="28"/>
          <w:szCs w:val="28"/>
        </w:rPr>
        <w:t xml:space="preserve"> и всех взрослых членов семей воспитанников, которых связывают не только общие ценности, цели развития</w:t>
      </w:r>
      <w:r w:rsidR="006D1C8B">
        <w:rPr>
          <w:rFonts w:ascii="Times New Roman" w:hAnsi="Times New Roman" w:cs="Times New Roman"/>
          <w:sz w:val="28"/>
          <w:szCs w:val="28"/>
        </w:rPr>
        <w:t xml:space="preserve"> и </w:t>
      </w:r>
      <w:r w:rsidRPr="00236B88">
        <w:rPr>
          <w:rFonts w:ascii="Times New Roman" w:hAnsi="Times New Roman" w:cs="Times New Roman"/>
          <w:sz w:val="28"/>
          <w:szCs w:val="28"/>
        </w:rPr>
        <w:t>воспитания детей, но и уважение друг к другу. Основная задача – объединение усилий по воспитанию ребенка в семье и в ДО</w:t>
      </w:r>
      <w:r w:rsidR="009723CC">
        <w:rPr>
          <w:rFonts w:ascii="Times New Roman" w:hAnsi="Times New Roman" w:cs="Times New Roman"/>
          <w:sz w:val="28"/>
          <w:szCs w:val="28"/>
        </w:rPr>
        <w:t>О</w:t>
      </w:r>
      <w:r w:rsidRPr="00236B88">
        <w:rPr>
          <w:rFonts w:ascii="Times New Roman" w:hAnsi="Times New Roman" w:cs="Times New Roman"/>
          <w:sz w:val="28"/>
          <w:szCs w:val="28"/>
        </w:rPr>
        <w:t>. Зачастую поведение ребенка сильно различается дома и в ДО</w:t>
      </w:r>
      <w:r w:rsidR="009723CC">
        <w:rPr>
          <w:rFonts w:ascii="Times New Roman" w:hAnsi="Times New Roman" w:cs="Times New Roman"/>
          <w:sz w:val="28"/>
          <w:szCs w:val="28"/>
        </w:rPr>
        <w:t>О</w:t>
      </w:r>
      <w:r w:rsidRPr="00236B88">
        <w:rPr>
          <w:rFonts w:ascii="Times New Roman" w:hAnsi="Times New Roman" w:cs="Times New Roman"/>
          <w:sz w:val="28"/>
          <w:szCs w:val="28"/>
        </w:rPr>
        <w:t>.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14:paraId="0BA0DF49" w14:textId="77777777" w:rsidR="00246AF0" w:rsidRPr="00236B88" w:rsidRDefault="00246AF0" w:rsidP="00C25AB2">
      <w:pPr>
        <w:spacing w:after="0" w:line="240" w:lineRule="auto"/>
        <w:jc w:val="both"/>
        <w:rPr>
          <w:rFonts w:ascii="Times New Roman" w:hAnsi="Times New Roman" w:cs="Times New Roman"/>
          <w:sz w:val="28"/>
          <w:szCs w:val="28"/>
        </w:rPr>
      </w:pPr>
      <w:r w:rsidRPr="00236B88">
        <w:rPr>
          <w:rFonts w:ascii="Times New Roman" w:hAnsi="Times New Roman" w:cs="Times New Roman"/>
          <w:b/>
          <w:bCs/>
          <w:sz w:val="28"/>
          <w:szCs w:val="28"/>
        </w:rPr>
        <w:t>Детско-взрослая общность</w:t>
      </w:r>
      <w:r w:rsidRPr="00236B88">
        <w:rPr>
          <w:rFonts w:ascii="Times New Roman" w:hAnsi="Times New Roman" w:cs="Times New Roman"/>
          <w:sz w:val="28"/>
          <w:szCs w:val="28"/>
        </w:rPr>
        <w:t>. 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14:paraId="35A2B921" w14:textId="77777777" w:rsidR="00246AF0" w:rsidRPr="00236B88" w:rsidRDefault="00246AF0" w:rsidP="00C25AB2">
      <w:pPr>
        <w:spacing w:after="0" w:line="240" w:lineRule="auto"/>
        <w:jc w:val="both"/>
        <w:rPr>
          <w:rFonts w:ascii="Times New Roman" w:hAnsi="Times New Roman" w:cs="Times New Roman"/>
          <w:sz w:val="28"/>
          <w:szCs w:val="28"/>
        </w:rPr>
      </w:pPr>
      <w:r w:rsidRPr="00236B88">
        <w:rPr>
          <w:rFonts w:ascii="Times New Roman" w:hAnsi="Times New Roman" w:cs="Times New Roman"/>
          <w:sz w:val="28"/>
          <w:szCs w:val="28"/>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w:t>
      </w:r>
    </w:p>
    <w:p w14:paraId="3EA4F703" w14:textId="7A5D79AF" w:rsidR="00246AF0" w:rsidRPr="00236B88" w:rsidRDefault="00246AF0" w:rsidP="00D336F4">
      <w:pPr>
        <w:spacing w:after="0" w:line="240" w:lineRule="auto"/>
        <w:rPr>
          <w:rFonts w:ascii="Times New Roman" w:hAnsi="Times New Roman" w:cs="Times New Roman"/>
          <w:sz w:val="28"/>
          <w:szCs w:val="28"/>
        </w:rPr>
      </w:pPr>
      <w:r w:rsidRPr="00236B88">
        <w:rPr>
          <w:rFonts w:ascii="Times New Roman" w:hAnsi="Times New Roman" w:cs="Times New Roman"/>
          <w:sz w:val="28"/>
          <w:szCs w:val="28"/>
        </w:rPr>
        <w:lastRenderedPageBreak/>
        <w:t xml:space="preserve">Общность строится и задается системой связей и отношений ее участников. </w:t>
      </w:r>
      <w:r w:rsidRPr="00236B88">
        <w:rPr>
          <w:rFonts w:ascii="Times New Roman" w:hAnsi="Times New Roman" w:cs="Times New Roman"/>
          <w:sz w:val="28"/>
          <w:szCs w:val="28"/>
        </w:rPr>
        <w:br/>
        <w:t>В каждом возрасте и каждом случае она будет обладать своей спецификой в зависимости от решаемых воспитательных задач.</w:t>
      </w:r>
    </w:p>
    <w:p w14:paraId="59A507A1" w14:textId="34E96F3E" w:rsidR="00246AF0" w:rsidRPr="00236B88" w:rsidRDefault="00246AF0" w:rsidP="00D336F4">
      <w:pPr>
        <w:spacing w:after="0" w:line="240" w:lineRule="auto"/>
        <w:rPr>
          <w:rFonts w:ascii="Times New Roman" w:hAnsi="Times New Roman" w:cs="Times New Roman"/>
          <w:sz w:val="28"/>
          <w:szCs w:val="28"/>
        </w:rPr>
      </w:pPr>
      <w:r w:rsidRPr="00236B88">
        <w:rPr>
          <w:rFonts w:ascii="Times New Roman" w:hAnsi="Times New Roman" w:cs="Times New Roman"/>
          <w:b/>
          <w:bCs/>
          <w:sz w:val="28"/>
          <w:szCs w:val="28"/>
        </w:rPr>
        <w:t xml:space="preserve">Детская общность. </w:t>
      </w:r>
      <w:r w:rsidRPr="00236B88">
        <w:rPr>
          <w:rFonts w:ascii="Times New Roman" w:hAnsi="Times New Roman" w:cs="Times New Roman"/>
          <w:sz w:val="28"/>
          <w:szCs w:val="28"/>
        </w:rPr>
        <w:t>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14:paraId="2B2287A7" w14:textId="415681D0" w:rsidR="00246AF0" w:rsidRPr="00236B88" w:rsidRDefault="00246AF0" w:rsidP="00D336F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sz w:val="28"/>
          <w:szCs w:val="28"/>
        </w:rPr>
        <w:t>Воспитатель воспитыва</w:t>
      </w:r>
      <w:r w:rsidR="009723CC">
        <w:rPr>
          <w:rFonts w:ascii="Times New Roman" w:hAnsi="Times New Roman" w:cs="Times New Roman"/>
          <w:sz w:val="28"/>
          <w:szCs w:val="28"/>
        </w:rPr>
        <w:t>ет</w:t>
      </w:r>
      <w:r w:rsidRPr="00236B88">
        <w:rPr>
          <w:rFonts w:ascii="Times New Roman" w:hAnsi="Times New Roman" w:cs="Times New Roman"/>
          <w:sz w:val="28"/>
          <w:szCs w:val="28"/>
        </w:rPr>
        <w:t xml:space="preserve">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14:paraId="66BAD52D" w14:textId="31F0B547" w:rsidR="00246AF0" w:rsidRPr="00236B88" w:rsidRDefault="00246AF0" w:rsidP="00D336F4">
      <w:pPr>
        <w:spacing w:after="0" w:line="240" w:lineRule="auto"/>
        <w:rPr>
          <w:rFonts w:ascii="Times New Roman" w:hAnsi="Times New Roman" w:cs="Times New Roman"/>
          <w:sz w:val="28"/>
          <w:szCs w:val="28"/>
        </w:rPr>
      </w:pPr>
      <w:r w:rsidRPr="00236B88">
        <w:rPr>
          <w:rFonts w:ascii="Times New Roman" w:hAnsi="Times New Roman" w:cs="Times New Roman"/>
          <w:sz w:val="28"/>
          <w:szCs w:val="28"/>
        </w:rPr>
        <w:t xml:space="preserve">Одним из видов детских общностей являются разновозрастные детские общности. </w:t>
      </w:r>
      <w:r w:rsidRPr="00236B88">
        <w:rPr>
          <w:rFonts w:ascii="Times New Roman" w:hAnsi="Times New Roman" w:cs="Times New Roman"/>
          <w:sz w:val="28"/>
          <w:szCs w:val="28"/>
        </w:rPr>
        <w:br/>
        <w:t xml:space="preserve">         В </w:t>
      </w:r>
      <w:r w:rsidR="009723CC">
        <w:rPr>
          <w:rFonts w:ascii="Times New Roman" w:hAnsi="Times New Roman" w:cs="Times New Roman"/>
          <w:sz w:val="28"/>
          <w:szCs w:val="28"/>
        </w:rPr>
        <w:t>нашей группе</w:t>
      </w:r>
      <w:r w:rsidRPr="00236B88">
        <w:rPr>
          <w:rFonts w:ascii="Times New Roman" w:hAnsi="Times New Roman" w:cs="Times New Roman"/>
          <w:sz w:val="28"/>
          <w:szCs w:val="28"/>
        </w:rPr>
        <w:t xml:space="preserve"> обеспечена возможность взаимодействия ребенка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14:paraId="28911270" w14:textId="1439F0D3" w:rsidR="00246AF0" w:rsidRPr="00236B88" w:rsidRDefault="00246AF0"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b/>
          <w:sz w:val="28"/>
          <w:szCs w:val="28"/>
        </w:rPr>
        <w:t xml:space="preserve">Культура поведения воспитателя в общностях как значимая составляющая уклада. </w:t>
      </w:r>
      <w:r w:rsidRPr="00236B88">
        <w:rPr>
          <w:rFonts w:ascii="Times New Roman" w:hAnsi="Times New Roman" w:cs="Times New Roman"/>
          <w:sz w:val="28"/>
          <w:szCs w:val="28"/>
        </w:rPr>
        <w:t xml:space="preserve">Культура поведения взрослых в </w:t>
      </w:r>
      <w:r w:rsidR="009723CC">
        <w:rPr>
          <w:rFonts w:ascii="Times New Roman" w:hAnsi="Times New Roman" w:cs="Times New Roman"/>
          <w:sz w:val="28"/>
          <w:szCs w:val="28"/>
        </w:rPr>
        <w:t>группе</w:t>
      </w:r>
      <w:r w:rsidRPr="00236B88">
        <w:rPr>
          <w:rFonts w:ascii="Times New Roman" w:hAnsi="Times New Roman" w:cs="Times New Roman"/>
          <w:sz w:val="28"/>
          <w:szCs w:val="28"/>
        </w:rPr>
        <w:t xml:space="preserve">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w:t>
      </w:r>
    </w:p>
    <w:p w14:paraId="607D2C86" w14:textId="17257D05" w:rsidR="00246AF0" w:rsidRPr="00236B88" w:rsidRDefault="00246AF0"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sz w:val="28"/>
          <w:szCs w:val="28"/>
        </w:rPr>
        <w:t>Воспитатель</w:t>
      </w:r>
      <w:r w:rsidR="009723CC">
        <w:rPr>
          <w:rFonts w:ascii="Times New Roman" w:hAnsi="Times New Roman" w:cs="Times New Roman"/>
          <w:sz w:val="28"/>
          <w:szCs w:val="28"/>
        </w:rPr>
        <w:t xml:space="preserve"> </w:t>
      </w:r>
      <w:r w:rsidRPr="00236B88">
        <w:rPr>
          <w:rFonts w:ascii="Times New Roman" w:hAnsi="Times New Roman" w:cs="Times New Roman"/>
          <w:sz w:val="28"/>
          <w:szCs w:val="28"/>
        </w:rPr>
        <w:t>соблюда</w:t>
      </w:r>
      <w:r w:rsidR="009723CC">
        <w:rPr>
          <w:rFonts w:ascii="Times New Roman" w:hAnsi="Times New Roman" w:cs="Times New Roman"/>
          <w:sz w:val="28"/>
          <w:szCs w:val="28"/>
        </w:rPr>
        <w:t>ет</w:t>
      </w:r>
      <w:r w:rsidRPr="00236B88">
        <w:rPr>
          <w:rFonts w:ascii="Times New Roman" w:hAnsi="Times New Roman" w:cs="Times New Roman"/>
          <w:sz w:val="28"/>
          <w:szCs w:val="28"/>
        </w:rPr>
        <w:t xml:space="preserve"> кодекс нормы профессиональной этики и поведения:</w:t>
      </w:r>
    </w:p>
    <w:p w14:paraId="3D2208B7"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педагог всегда выходит навстречу родителям и приветствует родителей и детей первым;</w:t>
      </w:r>
    </w:p>
    <w:p w14:paraId="5DB52DDE"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улыбка – всегда обязательная часть приветствия;</w:t>
      </w:r>
    </w:p>
    <w:p w14:paraId="0AAD923E"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педагог описывает события и ситуации, но не даёт им оценки;</w:t>
      </w:r>
    </w:p>
    <w:p w14:paraId="3FCFF9EA"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педагог не обвиняет родителей и не возлагает на них ответственность за поведение детей в детском саду;</w:t>
      </w:r>
    </w:p>
    <w:p w14:paraId="28B351FD"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тон общения ровный и дружелюбный, исключается повышение голоса;</w:t>
      </w:r>
    </w:p>
    <w:p w14:paraId="025D116F"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уважительное отношение к личности воспитанника;</w:t>
      </w:r>
    </w:p>
    <w:p w14:paraId="47727D7B"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умение заинтересованно слушать собеседника и сопереживать ему;</w:t>
      </w:r>
    </w:p>
    <w:p w14:paraId="0E44AD55"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lastRenderedPageBreak/>
        <w:t>умение видеть и слышать воспитанника, сопереживать ему;</w:t>
      </w:r>
    </w:p>
    <w:p w14:paraId="7BBA5198"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уравновешенность и самообладание, выдержка в отношениях с детьми;</w:t>
      </w:r>
    </w:p>
    <w:p w14:paraId="35D92B81"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14:paraId="6766D44B"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умение сочетать мягкий эмоциональный и деловой тон в отношениях с детьми;</w:t>
      </w:r>
    </w:p>
    <w:p w14:paraId="6EEB38AE"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умение сочетать требовательность с чутким отношением к воспитанникам;</w:t>
      </w:r>
    </w:p>
    <w:p w14:paraId="50EA5994"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знание возрастных и индивидуальных особенностей воспитанников;</w:t>
      </w:r>
    </w:p>
    <w:p w14:paraId="497B7209" w14:textId="77777777" w:rsidR="00246AF0" w:rsidRPr="00236B88" w:rsidRDefault="00246AF0" w:rsidP="00C25AB2">
      <w:pPr>
        <w:pStyle w:val="12"/>
        <w:tabs>
          <w:tab w:val="right" w:pos="426"/>
          <w:tab w:val="left" w:pos="1134"/>
        </w:tabs>
        <w:ind w:left="0" w:firstLine="709"/>
        <w:jc w:val="both"/>
        <w:rPr>
          <w:sz w:val="28"/>
          <w:szCs w:val="28"/>
        </w:rPr>
      </w:pPr>
      <w:r w:rsidRPr="00236B88">
        <w:rPr>
          <w:sz w:val="28"/>
          <w:szCs w:val="28"/>
          <w:lang w:eastAsia="en-US"/>
        </w:rPr>
        <w:t>соответствие внешнего вида статусу воспитателя детского сада.</w:t>
      </w:r>
    </w:p>
    <w:p w14:paraId="1FD292FF" w14:textId="77777777" w:rsidR="00246AF0" w:rsidRDefault="00246AF0" w:rsidP="00C25AB2">
      <w:pPr>
        <w:spacing w:after="0" w:line="240" w:lineRule="auto"/>
        <w:jc w:val="both"/>
        <w:rPr>
          <w:rFonts w:ascii="Times New Roman" w:hAnsi="Times New Roman" w:cs="Times New Roman"/>
          <w:b/>
          <w:sz w:val="28"/>
          <w:szCs w:val="28"/>
        </w:rPr>
      </w:pPr>
    </w:p>
    <w:p w14:paraId="6C5DFE4D" w14:textId="77777777" w:rsidR="00246AF0" w:rsidRDefault="00246AF0"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w:t>
      </w:r>
      <w:r>
        <w:rPr>
          <w:rFonts w:ascii="Times New Roman" w:hAnsi="Times New Roman" w:cs="Times New Roman"/>
          <w:b/>
          <w:sz w:val="28"/>
          <w:szCs w:val="28"/>
        </w:rPr>
        <w:t>3</w:t>
      </w:r>
      <w:r w:rsidRPr="00D14D19">
        <w:rPr>
          <w:rFonts w:ascii="Times New Roman" w:hAnsi="Times New Roman" w:cs="Times New Roman"/>
          <w:b/>
          <w:sz w:val="28"/>
          <w:szCs w:val="28"/>
        </w:rPr>
        <w:t xml:space="preserve">.4. </w:t>
      </w:r>
      <w:r w:rsidRPr="00246AF0">
        <w:rPr>
          <w:rFonts w:ascii="Times New Roman" w:hAnsi="Times New Roman" w:cs="Times New Roman"/>
          <w:b/>
          <w:sz w:val="28"/>
          <w:szCs w:val="28"/>
        </w:rPr>
        <w:t>Задачи воспитания в образовательных областях.</w:t>
      </w:r>
    </w:p>
    <w:p w14:paraId="6CF1BC9E" w14:textId="77777777" w:rsidR="00246AF0" w:rsidRPr="00246AF0" w:rsidRDefault="00246AF0" w:rsidP="00C25AB2">
      <w:pPr>
        <w:pStyle w:val="pboth"/>
        <w:shd w:val="clear" w:color="auto" w:fill="FFFFFF"/>
        <w:spacing w:before="0" w:beforeAutospacing="0" w:after="0" w:afterAutospacing="0"/>
        <w:jc w:val="both"/>
        <w:rPr>
          <w:sz w:val="28"/>
          <w:szCs w:val="28"/>
        </w:rPr>
      </w:pPr>
      <w:r>
        <w:rPr>
          <w:sz w:val="28"/>
          <w:szCs w:val="28"/>
        </w:rPr>
        <w:t xml:space="preserve">      </w:t>
      </w:r>
      <w:r w:rsidRPr="00246AF0">
        <w:rPr>
          <w:sz w:val="28"/>
          <w:szCs w:val="28"/>
        </w:rPr>
        <w:t xml:space="preserve">Содержание Программы воспитания реализуется в ходе освоения детьми </w:t>
      </w:r>
      <w:r w:rsidR="0090605F">
        <w:rPr>
          <w:sz w:val="28"/>
          <w:szCs w:val="28"/>
        </w:rPr>
        <w:t>средней</w:t>
      </w:r>
      <w:r>
        <w:rPr>
          <w:sz w:val="28"/>
          <w:szCs w:val="28"/>
        </w:rPr>
        <w:t xml:space="preserve"> группы</w:t>
      </w:r>
      <w:r w:rsidRPr="00246AF0">
        <w:rPr>
          <w:sz w:val="28"/>
          <w:szCs w:val="28"/>
        </w:rPr>
        <w:t xml:space="preserve"> всех образовательных областей, обозначенных в </w:t>
      </w:r>
      <w:hyperlink r:id="rId11" w:history="1">
        <w:r>
          <w:rPr>
            <w:rStyle w:val="a6"/>
            <w:color w:val="auto"/>
            <w:sz w:val="28"/>
            <w:szCs w:val="28"/>
            <w:bdr w:val="none" w:sz="0" w:space="0" w:color="auto" w:frame="1"/>
          </w:rPr>
          <w:t>ФГОС</w:t>
        </w:r>
      </w:hyperlink>
      <w:r>
        <w:rPr>
          <w:sz w:val="28"/>
          <w:szCs w:val="28"/>
        </w:rPr>
        <w:t xml:space="preserve"> ДО</w:t>
      </w:r>
      <w:r w:rsidRPr="00246AF0">
        <w:rPr>
          <w:sz w:val="28"/>
          <w:szCs w:val="28"/>
        </w:rPr>
        <w:t>:</w:t>
      </w:r>
    </w:p>
    <w:p w14:paraId="10DDE1ED"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82" w:name="102018"/>
      <w:bookmarkEnd w:id="482"/>
      <w:r w:rsidRPr="00246AF0">
        <w:rPr>
          <w:sz w:val="28"/>
          <w:szCs w:val="28"/>
        </w:rPr>
        <w:t xml:space="preserve">Образовательная область </w:t>
      </w:r>
      <w:r>
        <w:rPr>
          <w:sz w:val="28"/>
          <w:szCs w:val="28"/>
        </w:rPr>
        <w:t>«</w:t>
      </w:r>
      <w:r w:rsidRPr="00246AF0">
        <w:rPr>
          <w:sz w:val="28"/>
          <w:szCs w:val="28"/>
        </w:rPr>
        <w:t>Социально-коммуникативное развитие</w:t>
      </w:r>
      <w:r>
        <w:rPr>
          <w:sz w:val="28"/>
          <w:szCs w:val="28"/>
        </w:rPr>
        <w:t xml:space="preserve">» </w:t>
      </w:r>
      <w:r w:rsidRPr="00246AF0">
        <w:rPr>
          <w:sz w:val="28"/>
          <w:szCs w:val="28"/>
        </w:rPr>
        <w:t>соотносится с патриотическим, духовно-нравственным, социальным и трудовым направлениями воспитания;</w:t>
      </w:r>
    </w:p>
    <w:p w14:paraId="2B310390"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83" w:name="102019"/>
      <w:bookmarkEnd w:id="483"/>
      <w:r w:rsidRPr="00246AF0">
        <w:rPr>
          <w:sz w:val="28"/>
          <w:szCs w:val="28"/>
        </w:rPr>
        <w:t xml:space="preserve">Образовательная область </w:t>
      </w:r>
      <w:r>
        <w:rPr>
          <w:sz w:val="28"/>
          <w:szCs w:val="28"/>
        </w:rPr>
        <w:t>«</w:t>
      </w:r>
      <w:r w:rsidRPr="00246AF0">
        <w:rPr>
          <w:sz w:val="28"/>
          <w:szCs w:val="28"/>
        </w:rPr>
        <w:t>Познавательное развитие</w:t>
      </w:r>
      <w:r>
        <w:rPr>
          <w:sz w:val="28"/>
          <w:szCs w:val="28"/>
        </w:rPr>
        <w:t>»</w:t>
      </w:r>
      <w:r w:rsidRPr="00246AF0">
        <w:rPr>
          <w:sz w:val="28"/>
          <w:szCs w:val="28"/>
        </w:rPr>
        <w:t xml:space="preserve"> соотносится с познавательным и патриотическим направлениями воспитания;</w:t>
      </w:r>
    </w:p>
    <w:p w14:paraId="12626336"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84" w:name="102020"/>
      <w:bookmarkEnd w:id="484"/>
      <w:r w:rsidRPr="00246AF0">
        <w:rPr>
          <w:sz w:val="28"/>
          <w:szCs w:val="28"/>
        </w:rPr>
        <w:t xml:space="preserve">Образовательная область </w:t>
      </w:r>
      <w:r>
        <w:rPr>
          <w:sz w:val="28"/>
          <w:szCs w:val="28"/>
        </w:rPr>
        <w:t>«</w:t>
      </w:r>
      <w:r w:rsidRPr="00246AF0">
        <w:rPr>
          <w:sz w:val="28"/>
          <w:szCs w:val="28"/>
        </w:rPr>
        <w:t>Речевое развитие</w:t>
      </w:r>
      <w:r>
        <w:rPr>
          <w:sz w:val="28"/>
          <w:szCs w:val="28"/>
        </w:rPr>
        <w:t>»</w:t>
      </w:r>
      <w:r w:rsidRPr="00246AF0">
        <w:rPr>
          <w:sz w:val="28"/>
          <w:szCs w:val="28"/>
        </w:rPr>
        <w:t xml:space="preserve"> соотносится с социальным и эстетическим направлениями воспитания;</w:t>
      </w:r>
    </w:p>
    <w:p w14:paraId="6384D56C"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85" w:name="102021"/>
      <w:bookmarkEnd w:id="485"/>
      <w:r w:rsidRPr="00246AF0">
        <w:rPr>
          <w:sz w:val="28"/>
          <w:szCs w:val="28"/>
        </w:rPr>
        <w:t xml:space="preserve">Образовательная область </w:t>
      </w:r>
      <w:r>
        <w:rPr>
          <w:sz w:val="28"/>
          <w:szCs w:val="28"/>
        </w:rPr>
        <w:t>«</w:t>
      </w:r>
      <w:r w:rsidRPr="00246AF0">
        <w:rPr>
          <w:sz w:val="28"/>
          <w:szCs w:val="28"/>
        </w:rPr>
        <w:t>Художественно-эстетическое развитие</w:t>
      </w:r>
      <w:r>
        <w:rPr>
          <w:sz w:val="28"/>
          <w:szCs w:val="28"/>
        </w:rPr>
        <w:t>»</w:t>
      </w:r>
      <w:r w:rsidRPr="00246AF0">
        <w:rPr>
          <w:sz w:val="28"/>
          <w:szCs w:val="28"/>
        </w:rPr>
        <w:t xml:space="preserve"> соотносится с эстетическим направлением воспитания;</w:t>
      </w:r>
    </w:p>
    <w:p w14:paraId="79FC8305"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86" w:name="102022"/>
      <w:bookmarkEnd w:id="486"/>
      <w:r w:rsidRPr="00246AF0">
        <w:rPr>
          <w:sz w:val="28"/>
          <w:szCs w:val="28"/>
        </w:rPr>
        <w:t xml:space="preserve">Образовательная область </w:t>
      </w:r>
      <w:r>
        <w:rPr>
          <w:sz w:val="28"/>
          <w:szCs w:val="28"/>
        </w:rPr>
        <w:t>«</w:t>
      </w:r>
      <w:r w:rsidRPr="00246AF0">
        <w:rPr>
          <w:sz w:val="28"/>
          <w:szCs w:val="28"/>
        </w:rPr>
        <w:t>Физическое развитие</w:t>
      </w:r>
      <w:r>
        <w:rPr>
          <w:sz w:val="28"/>
          <w:szCs w:val="28"/>
        </w:rPr>
        <w:t xml:space="preserve">» </w:t>
      </w:r>
      <w:r w:rsidRPr="00246AF0">
        <w:rPr>
          <w:sz w:val="28"/>
          <w:szCs w:val="28"/>
        </w:rPr>
        <w:t>соотносится с физическим и оздоровительным направлениями воспитания.</w:t>
      </w:r>
    </w:p>
    <w:p w14:paraId="673B6182"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87" w:name="102023"/>
      <w:bookmarkEnd w:id="487"/>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Социально-коммуникативное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Родина</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 xml:space="preserve">, </w:t>
      </w:r>
      <w:r>
        <w:rPr>
          <w:sz w:val="28"/>
          <w:szCs w:val="28"/>
        </w:rPr>
        <w:t>«</w:t>
      </w:r>
      <w:r w:rsidRPr="00246AF0">
        <w:rPr>
          <w:sz w:val="28"/>
          <w:szCs w:val="28"/>
        </w:rPr>
        <w:t>Семья</w:t>
      </w:r>
      <w:r>
        <w:rPr>
          <w:sz w:val="28"/>
          <w:szCs w:val="28"/>
        </w:rPr>
        <w:t>»</w:t>
      </w:r>
      <w:r w:rsidRPr="00246AF0">
        <w:rPr>
          <w:sz w:val="28"/>
          <w:szCs w:val="28"/>
        </w:rPr>
        <w:t xml:space="preserve">,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Жизнь</w:t>
      </w:r>
      <w:r>
        <w:rPr>
          <w:sz w:val="28"/>
          <w:szCs w:val="28"/>
        </w:rPr>
        <w:t>»</w:t>
      </w:r>
      <w:r w:rsidRPr="00246AF0">
        <w:rPr>
          <w:sz w:val="28"/>
          <w:szCs w:val="28"/>
        </w:rPr>
        <w:t xml:space="preserve">, </w:t>
      </w:r>
      <w:r>
        <w:rPr>
          <w:sz w:val="28"/>
          <w:szCs w:val="28"/>
        </w:rPr>
        <w:t>«</w:t>
      </w:r>
      <w:r w:rsidRPr="00246AF0">
        <w:rPr>
          <w:sz w:val="28"/>
          <w:szCs w:val="28"/>
        </w:rPr>
        <w:t>Милосердие</w:t>
      </w:r>
      <w:r>
        <w:rPr>
          <w:sz w:val="28"/>
          <w:szCs w:val="28"/>
        </w:rPr>
        <w:t>»</w:t>
      </w:r>
      <w:r w:rsidRPr="00246AF0">
        <w:rPr>
          <w:sz w:val="28"/>
          <w:szCs w:val="28"/>
        </w:rPr>
        <w:t xml:space="preserve">, </w:t>
      </w:r>
      <w:r>
        <w:rPr>
          <w:sz w:val="28"/>
          <w:szCs w:val="28"/>
        </w:rPr>
        <w:t>«</w:t>
      </w:r>
      <w:r w:rsidRPr="00246AF0">
        <w:rPr>
          <w:sz w:val="28"/>
          <w:szCs w:val="28"/>
        </w:rPr>
        <w:t>Добро</w:t>
      </w:r>
      <w:r>
        <w:rPr>
          <w:sz w:val="28"/>
          <w:szCs w:val="28"/>
        </w:rPr>
        <w:t>»</w:t>
      </w:r>
      <w:r w:rsidRPr="00246AF0">
        <w:rPr>
          <w:sz w:val="28"/>
          <w:szCs w:val="28"/>
        </w:rPr>
        <w:t xml:space="preserve">, </w:t>
      </w:r>
      <w:r>
        <w:rPr>
          <w:sz w:val="28"/>
          <w:szCs w:val="28"/>
        </w:rPr>
        <w:t>«</w:t>
      </w:r>
      <w:r w:rsidRPr="00246AF0">
        <w:rPr>
          <w:sz w:val="28"/>
          <w:szCs w:val="28"/>
        </w:rPr>
        <w:t>Дружба</w:t>
      </w:r>
      <w:r>
        <w:rPr>
          <w:sz w:val="28"/>
          <w:szCs w:val="28"/>
        </w:rPr>
        <w:t>»</w:t>
      </w:r>
      <w:r w:rsidRPr="00246AF0">
        <w:rPr>
          <w:sz w:val="28"/>
          <w:szCs w:val="28"/>
        </w:rPr>
        <w:t xml:space="preserve">, </w:t>
      </w:r>
      <w:r>
        <w:rPr>
          <w:sz w:val="28"/>
          <w:szCs w:val="28"/>
        </w:rPr>
        <w:t>«</w:t>
      </w:r>
      <w:r w:rsidRPr="00246AF0">
        <w:rPr>
          <w:sz w:val="28"/>
          <w:szCs w:val="28"/>
        </w:rPr>
        <w:t>Сотрудничество</w:t>
      </w:r>
      <w:r>
        <w:rPr>
          <w:sz w:val="28"/>
          <w:szCs w:val="28"/>
        </w:rPr>
        <w:t>»</w:t>
      </w:r>
      <w:r w:rsidRPr="00246AF0">
        <w:rPr>
          <w:sz w:val="28"/>
          <w:szCs w:val="28"/>
        </w:rPr>
        <w:t xml:space="preserve">, </w:t>
      </w:r>
      <w:r>
        <w:rPr>
          <w:sz w:val="28"/>
          <w:szCs w:val="28"/>
        </w:rPr>
        <w:t>«</w:t>
      </w:r>
      <w:r w:rsidRPr="00246AF0">
        <w:rPr>
          <w:sz w:val="28"/>
          <w:szCs w:val="28"/>
        </w:rPr>
        <w:t>Труд</w:t>
      </w:r>
      <w:r>
        <w:rPr>
          <w:sz w:val="28"/>
          <w:szCs w:val="28"/>
        </w:rPr>
        <w:t>»</w:t>
      </w:r>
      <w:r w:rsidRPr="00246AF0">
        <w:rPr>
          <w:sz w:val="28"/>
          <w:szCs w:val="28"/>
        </w:rPr>
        <w:t>. Это предполагает решение задач нескольких направлений воспитания:</w:t>
      </w:r>
    </w:p>
    <w:p w14:paraId="6C189A75"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88" w:name="102024"/>
      <w:bookmarkEnd w:id="488"/>
      <w:r w:rsidRPr="00246AF0">
        <w:rPr>
          <w:sz w:val="28"/>
          <w:szCs w:val="28"/>
        </w:rPr>
        <w:t>воспитание любви к своей семье, своему населенному пункту, родному краю, своей стране;</w:t>
      </w:r>
    </w:p>
    <w:p w14:paraId="06EA595E"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89" w:name="102025"/>
      <w:bookmarkEnd w:id="489"/>
      <w:r w:rsidRPr="00246AF0">
        <w:rPr>
          <w:sz w:val="28"/>
          <w:szCs w:val="28"/>
        </w:rPr>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14:paraId="67731D20"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0" w:name="102026"/>
      <w:bookmarkEnd w:id="490"/>
      <w:r w:rsidRPr="00246AF0">
        <w:rPr>
          <w:sz w:val="28"/>
          <w:szCs w:val="28"/>
        </w:rPr>
        <w:t>воспитание ценностного отношения к культурному наследию своего народа, к нравственным и культурным традициям России;</w:t>
      </w:r>
    </w:p>
    <w:p w14:paraId="46313462"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1" w:name="102027"/>
      <w:bookmarkEnd w:id="491"/>
      <w:r w:rsidRPr="00246AF0">
        <w:rPr>
          <w:sz w:val="28"/>
          <w:szCs w:val="28"/>
        </w:rPr>
        <w:lastRenderedPageBreak/>
        <w:t>содействие становлению целостной картины мира, основанной на представлениях о добре и зле, прекрасном и безобразном, правдивом и ложном;</w:t>
      </w:r>
    </w:p>
    <w:p w14:paraId="68B372AF"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2" w:name="102028"/>
      <w:bookmarkEnd w:id="492"/>
      <w:r w:rsidRPr="00246AF0">
        <w:rPr>
          <w:sz w:val="28"/>
          <w:szCs w:val="28"/>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14:paraId="474390AB"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3" w:name="102029"/>
      <w:bookmarkEnd w:id="493"/>
      <w:r w:rsidRPr="00246AF0">
        <w:rPr>
          <w:sz w:val="28"/>
          <w:szCs w:val="28"/>
        </w:rPr>
        <w:t>создание условий для возникновения у ребенка нравственного, социально значимого поступка, приобретения ребенком опыта милосердия и заботы;</w:t>
      </w:r>
    </w:p>
    <w:p w14:paraId="0611DBF2"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4" w:name="102030"/>
      <w:bookmarkEnd w:id="494"/>
      <w:r w:rsidRPr="00246AF0">
        <w:rPr>
          <w:sz w:val="28"/>
          <w:szCs w:val="28"/>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14:paraId="762F94FF"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5" w:name="102031"/>
      <w:bookmarkEnd w:id="495"/>
      <w:r w:rsidRPr="00246AF0">
        <w:rPr>
          <w:sz w:val="28"/>
          <w:szCs w:val="28"/>
        </w:rPr>
        <w:t>формирование способности бережно и уважительно относиться к результатам своего труда и труда других людей.</w:t>
      </w:r>
    </w:p>
    <w:p w14:paraId="1A7402C9"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6" w:name="102032"/>
      <w:bookmarkEnd w:id="496"/>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Познавательное развитие</w:t>
      </w:r>
      <w:r>
        <w:rPr>
          <w:sz w:val="28"/>
          <w:szCs w:val="28"/>
        </w:rPr>
        <w:t>»</w:t>
      </w:r>
      <w:r w:rsidRPr="00246AF0">
        <w:rPr>
          <w:sz w:val="28"/>
          <w:szCs w:val="28"/>
        </w:rPr>
        <w:t xml:space="preserve"> направлено на приобщение детей к ценностям </w:t>
      </w:r>
      <w:r w:rsidR="006D6DA0">
        <w:rPr>
          <w:sz w:val="28"/>
          <w:szCs w:val="28"/>
        </w:rPr>
        <w:t>«</w:t>
      </w:r>
      <w:r w:rsidRPr="00246AF0">
        <w:rPr>
          <w:sz w:val="28"/>
          <w:szCs w:val="28"/>
        </w:rPr>
        <w:t>Человек</w:t>
      </w:r>
      <w:r w:rsidR="006D6DA0">
        <w:rPr>
          <w:sz w:val="28"/>
          <w:szCs w:val="28"/>
        </w:rPr>
        <w:t>»</w:t>
      </w:r>
      <w:r w:rsidRPr="00246AF0">
        <w:rPr>
          <w:sz w:val="28"/>
          <w:szCs w:val="28"/>
        </w:rPr>
        <w:t xml:space="preserve">, </w:t>
      </w:r>
      <w:r w:rsidR="006D6DA0">
        <w:rPr>
          <w:sz w:val="28"/>
          <w:szCs w:val="28"/>
        </w:rPr>
        <w:t>«</w:t>
      </w:r>
      <w:r w:rsidRPr="00246AF0">
        <w:rPr>
          <w:sz w:val="28"/>
          <w:szCs w:val="28"/>
        </w:rPr>
        <w:t>Семья</w:t>
      </w:r>
      <w:r w:rsidR="006D6DA0">
        <w:rPr>
          <w:sz w:val="28"/>
          <w:szCs w:val="28"/>
        </w:rPr>
        <w:t>»</w:t>
      </w:r>
      <w:r w:rsidRPr="00246AF0">
        <w:rPr>
          <w:sz w:val="28"/>
          <w:szCs w:val="28"/>
        </w:rPr>
        <w:t xml:space="preserve">, </w:t>
      </w:r>
      <w:r w:rsidR="006D6DA0">
        <w:rPr>
          <w:sz w:val="28"/>
          <w:szCs w:val="28"/>
        </w:rPr>
        <w:t>«</w:t>
      </w:r>
      <w:r w:rsidRPr="00246AF0">
        <w:rPr>
          <w:sz w:val="28"/>
          <w:szCs w:val="28"/>
        </w:rPr>
        <w:t>Познание</w:t>
      </w:r>
      <w:r w:rsidR="006D6DA0">
        <w:rPr>
          <w:sz w:val="28"/>
          <w:szCs w:val="28"/>
        </w:rPr>
        <w:t>»</w:t>
      </w:r>
      <w:r w:rsidRPr="00246AF0">
        <w:rPr>
          <w:sz w:val="28"/>
          <w:szCs w:val="28"/>
        </w:rPr>
        <w:t xml:space="preserve">, </w:t>
      </w:r>
      <w:r w:rsidR="006D6DA0">
        <w:rPr>
          <w:sz w:val="28"/>
          <w:szCs w:val="28"/>
        </w:rPr>
        <w:t>«</w:t>
      </w:r>
      <w:r w:rsidRPr="00246AF0">
        <w:rPr>
          <w:sz w:val="28"/>
          <w:szCs w:val="28"/>
        </w:rPr>
        <w:t>Родина</w:t>
      </w:r>
      <w:r w:rsidR="006D6DA0">
        <w:rPr>
          <w:sz w:val="28"/>
          <w:szCs w:val="28"/>
        </w:rPr>
        <w:t>»</w:t>
      </w:r>
      <w:r w:rsidRPr="00246AF0">
        <w:rPr>
          <w:sz w:val="28"/>
          <w:szCs w:val="28"/>
        </w:rPr>
        <w:t xml:space="preserve"> и </w:t>
      </w:r>
      <w:r w:rsidR="006D6DA0">
        <w:rPr>
          <w:sz w:val="28"/>
          <w:szCs w:val="28"/>
        </w:rPr>
        <w:t>«</w:t>
      </w:r>
      <w:r w:rsidRPr="00246AF0">
        <w:rPr>
          <w:sz w:val="28"/>
          <w:szCs w:val="28"/>
        </w:rPr>
        <w:t>Природа</w:t>
      </w:r>
      <w:r w:rsidR="006D6DA0">
        <w:rPr>
          <w:sz w:val="28"/>
          <w:szCs w:val="28"/>
        </w:rPr>
        <w:t>»</w:t>
      </w:r>
      <w:r w:rsidRPr="00246AF0">
        <w:rPr>
          <w:sz w:val="28"/>
          <w:szCs w:val="28"/>
        </w:rPr>
        <w:t>, что предполагает:</w:t>
      </w:r>
    </w:p>
    <w:p w14:paraId="6F9B8E24"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7" w:name="102033"/>
      <w:bookmarkEnd w:id="497"/>
      <w:r w:rsidRPr="00246AF0">
        <w:rPr>
          <w:sz w:val="28"/>
          <w:szCs w:val="28"/>
        </w:rPr>
        <w:t>воспитание отношения к знанию как ценности, понимание значения образования для человека, общества, страны;</w:t>
      </w:r>
    </w:p>
    <w:p w14:paraId="3DA8F2F7"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8" w:name="102034"/>
      <w:bookmarkEnd w:id="498"/>
      <w:r w:rsidRPr="00246AF0">
        <w:rPr>
          <w:sz w:val="28"/>
          <w:szCs w:val="28"/>
        </w:rPr>
        <w:t>приобщение к отечественным традициям и праздникам, к истории и достижениям родной страны, к культурному наследию народов России;</w:t>
      </w:r>
    </w:p>
    <w:p w14:paraId="157DB930"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499" w:name="102035"/>
      <w:bookmarkEnd w:id="499"/>
      <w:r w:rsidRPr="00246AF0">
        <w:rPr>
          <w:sz w:val="28"/>
          <w:szCs w:val="28"/>
        </w:rPr>
        <w:t>воспитание уважения к людям - представителям разных народов России независимо от их этнической принадлежности;</w:t>
      </w:r>
    </w:p>
    <w:p w14:paraId="1336168B"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00" w:name="102036"/>
      <w:bookmarkEnd w:id="500"/>
      <w:r w:rsidRPr="00246AF0">
        <w:rPr>
          <w:sz w:val="28"/>
          <w:szCs w:val="28"/>
        </w:rPr>
        <w:t>воспитание уважительного отношения к государственным символам страны (флагу, гербу, гимну);</w:t>
      </w:r>
    </w:p>
    <w:p w14:paraId="1D0B9D80"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01" w:name="102037"/>
      <w:bookmarkEnd w:id="501"/>
      <w:r w:rsidRPr="00246AF0">
        <w:rPr>
          <w:sz w:val="28"/>
          <w:szCs w:val="28"/>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14:paraId="61A60A85" w14:textId="77777777" w:rsidR="00246AF0" w:rsidRPr="00246AF0" w:rsidRDefault="006D6DA0" w:rsidP="00C25AB2">
      <w:pPr>
        <w:pStyle w:val="pboth"/>
        <w:shd w:val="clear" w:color="auto" w:fill="FFFFFF"/>
        <w:spacing w:before="0" w:beforeAutospacing="0" w:after="0" w:afterAutospacing="0"/>
        <w:jc w:val="both"/>
        <w:rPr>
          <w:sz w:val="28"/>
          <w:szCs w:val="28"/>
        </w:rPr>
      </w:pPr>
      <w:bookmarkStart w:id="502" w:name="102038"/>
      <w:bookmarkEnd w:id="502"/>
      <w:r>
        <w:rPr>
          <w:sz w:val="28"/>
          <w:szCs w:val="28"/>
        </w:rPr>
        <w:t xml:space="preserve">            </w:t>
      </w:r>
      <w:r w:rsidR="00246AF0" w:rsidRPr="00246AF0">
        <w:rPr>
          <w:sz w:val="28"/>
          <w:szCs w:val="28"/>
        </w:rPr>
        <w:t xml:space="preserve"> Решение задач воспитания в рамках образовательной области </w:t>
      </w:r>
      <w:r>
        <w:rPr>
          <w:sz w:val="28"/>
          <w:szCs w:val="28"/>
        </w:rPr>
        <w:t>«</w:t>
      </w:r>
      <w:r w:rsidR="00246AF0" w:rsidRPr="00246AF0">
        <w:rPr>
          <w:sz w:val="28"/>
          <w:szCs w:val="28"/>
        </w:rPr>
        <w:t>Речевое развитие</w:t>
      </w:r>
      <w:r>
        <w:rPr>
          <w:sz w:val="28"/>
          <w:szCs w:val="28"/>
        </w:rPr>
        <w:t>»</w:t>
      </w:r>
      <w:r w:rsidR="00246AF0" w:rsidRPr="00246AF0">
        <w:rPr>
          <w:sz w:val="28"/>
          <w:szCs w:val="28"/>
        </w:rPr>
        <w:t xml:space="preserve"> направлено на приобщение детей к ценностям </w:t>
      </w:r>
      <w:r>
        <w:rPr>
          <w:sz w:val="28"/>
          <w:szCs w:val="28"/>
        </w:rPr>
        <w:t>«</w:t>
      </w:r>
      <w:r w:rsidR="00246AF0" w:rsidRPr="00246AF0">
        <w:rPr>
          <w:sz w:val="28"/>
          <w:szCs w:val="28"/>
        </w:rPr>
        <w:t>Культура</w:t>
      </w:r>
      <w:r>
        <w:rPr>
          <w:sz w:val="28"/>
          <w:szCs w:val="28"/>
        </w:rPr>
        <w:t>»</w:t>
      </w:r>
      <w:r w:rsidR="00246AF0" w:rsidRPr="00246AF0">
        <w:rPr>
          <w:sz w:val="28"/>
          <w:szCs w:val="28"/>
        </w:rPr>
        <w:t xml:space="preserve">, </w:t>
      </w:r>
      <w:r>
        <w:rPr>
          <w:sz w:val="28"/>
          <w:szCs w:val="28"/>
        </w:rPr>
        <w:t>«</w:t>
      </w:r>
      <w:r w:rsidR="00246AF0" w:rsidRPr="00246AF0">
        <w:rPr>
          <w:sz w:val="28"/>
          <w:szCs w:val="28"/>
        </w:rPr>
        <w:t>Красота</w:t>
      </w:r>
      <w:r>
        <w:rPr>
          <w:sz w:val="28"/>
          <w:szCs w:val="28"/>
        </w:rPr>
        <w:t>»</w:t>
      </w:r>
      <w:r w:rsidR="00246AF0" w:rsidRPr="00246AF0">
        <w:rPr>
          <w:sz w:val="28"/>
          <w:szCs w:val="28"/>
        </w:rPr>
        <w:t>, что предполагает:</w:t>
      </w:r>
    </w:p>
    <w:p w14:paraId="39EE740C"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03" w:name="102039"/>
      <w:bookmarkEnd w:id="503"/>
      <w:r w:rsidRPr="00246AF0">
        <w:rPr>
          <w:sz w:val="28"/>
          <w:szCs w:val="28"/>
        </w:rPr>
        <w:t>владение формами речевого этикета, отражающими принятые в обществе правила и нормы культурного поведения;</w:t>
      </w:r>
    </w:p>
    <w:p w14:paraId="0BE6C123"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04" w:name="102040"/>
      <w:bookmarkEnd w:id="504"/>
      <w:r w:rsidRPr="00246AF0">
        <w:rPr>
          <w:sz w:val="28"/>
          <w:szCs w:val="28"/>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14:paraId="2E8C07D9" w14:textId="77777777" w:rsidR="00246AF0" w:rsidRPr="00246AF0" w:rsidRDefault="006D6DA0" w:rsidP="00C25AB2">
      <w:pPr>
        <w:pStyle w:val="pboth"/>
        <w:shd w:val="clear" w:color="auto" w:fill="FFFFFF"/>
        <w:spacing w:before="0" w:beforeAutospacing="0" w:after="0" w:afterAutospacing="0"/>
        <w:jc w:val="both"/>
        <w:rPr>
          <w:sz w:val="28"/>
          <w:szCs w:val="28"/>
        </w:rPr>
      </w:pPr>
      <w:bookmarkStart w:id="505" w:name="102041"/>
      <w:bookmarkEnd w:id="505"/>
      <w:r>
        <w:rPr>
          <w:sz w:val="28"/>
          <w:szCs w:val="28"/>
        </w:rPr>
        <w:t xml:space="preserve">      </w:t>
      </w:r>
      <w:r w:rsidR="00246AF0" w:rsidRPr="00246AF0">
        <w:rPr>
          <w:sz w:val="28"/>
          <w:szCs w:val="28"/>
        </w:rPr>
        <w:t xml:space="preserve"> Решение задач воспитания в рамках образовательной области </w:t>
      </w:r>
      <w:r>
        <w:rPr>
          <w:sz w:val="28"/>
          <w:szCs w:val="28"/>
        </w:rPr>
        <w:t>«</w:t>
      </w:r>
      <w:r w:rsidR="00246AF0" w:rsidRPr="00246AF0">
        <w:rPr>
          <w:sz w:val="28"/>
          <w:szCs w:val="28"/>
        </w:rPr>
        <w:t>Художественно-эстетическое развитие</w:t>
      </w:r>
      <w:r>
        <w:rPr>
          <w:sz w:val="28"/>
          <w:szCs w:val="28"/>
        </w:rPr>
        <w:t xml:space="preserve">» </w:t>
      </w:r>
      <w:r w:rsidR="00246AF0" w:rsidRPr="00246AF0">
        <w:rPr>
          <w:sz w:val="28"/>
          <w:szCs w:val="28"/>
        </w:rPr>
        <w:t xml:space="preserve">направлено на приобщение детей к ценностям </w:t>
      </w:r>
      <w:r>
        <w:rPr>
          <w:sz w:val="28"/>
          <w:szCs w:val="28"/>
        </w:rPr>
        <w:t>«</w:t>
      </w:r>
      <w:r w:rsidR="00246AF0" w:rsidRPr="00246AF0">
        <w:rPr>
          <w:sz w:val="28"/>
          <w:szCs w:val="28"/>
        </w:rPr>
        <w:t>Красота</w:t>
      </w:r>
      <w:r>
        <w:rPr>
          <w:sz w:val="28"/>
          <w:szCs w:val="28"/>
        </w:rPr>
        <w:t>»</w:t>
      </w:r>
      <w:r w:rsidR="00246AF0" w:rsidRPr="00246AF0">
        <w:rPr>
          <w:sz w:val="28"/>
          <w:szCs w:val="28"/>
        </w:rPr>
        <w:t xml:space="preserve">, </w:t>
      </w:r>
      <w:r>
        <w:rPr>
          <w:sz w:val="28"/>
          <w:szCs w:val="28"/>
        </w:rPr>
        <w:t>«</w:t>
      </w:r>
      <w:r w:rsidR="00246AF0" w:rsidRPr="00246AF0">
        <w:rPr>
          <w:sz w:val="28"/>
          <w:szCs w:val="28"/>
        </w:rPr>
        <w:t>Культура</w:t>
      </w:r>
      <w:r>
        <w:rPr>
          <w:sz w:val="28"/>
          <w:szCs w:val="28"/>
        </w:rPr>
        <w:t>»</w:t>
      </w:r>
      <w:r w:rsidR="00246AF0" w:rsidRPr="00246AF0">
        <w:rPr>
          <w:sz w:val="28"/>
          <w:szCs w:val="28"/>
        </w:rPr>
        <w:t xml:space="preserve">, </w:t>
      </w:r>
      <w:r>
        <w:rPr>
          <w:sz w:val="28"/>
          <w:szCs w:val="28"/>
        </w:rPr>
        <w:t>«</w:t>
      </w:r>
      <w:r w:rsidR="00246AF0" w:rsidRPr="00246AF0">
        <w:rPr>
          <w:sz w:val="28"/>
          <w:szCs w:val="28"/>
        </w:rPr>
        <w:t>Человек</w:t>
      </w:r>
      <w:r>
        <w:rPr>
          <w:sz w:val="28"/>
          <w:szCs w:val="28"/>
        </w:rPr>
        <w:t>»</w:t>
      </w:r>
      <w:r w:rsidR="00246AF0" w:rsidRPr="00246AF0">
        <w:rPr>
          <w:sz w:val="28"/>
          <w:szCs w:val="28"/>
        </w:rPr>
        <w:t xml:space="preserve">, </w:t>
      </w:r>
      <w:r>
        <w:rPr>
          <w:sz w:val="28"/>
          <w:szCs w:val="28"/>
        </w:rPr>
        <w:t>«</w:t>
      </w:r>
      <w:r w:rsidR="00246AF0" w:rsidRPr="00246AF0">
        <w:rPr>
          <w:sz w:val="28"/>
          <w:szCs w:val="28"/>
        </w:rPr>
        <w:t>Природа</w:t>
      </w:r>
      <w:r>
        <w:rPr>
          <w:sz w:val="28"/>
          <w:szCs w:val="28"/>
        </w:rPr>
        <w:t>»</w:t>
      </w:r>
      <w:r w:rsidR="00246AF0" w:rsidRPr="00246AF0">
        <w:rPr>
          <w:sz w:val="28"/>
          <w:szCs w:val="28"/>
        </w:rPr>
        <w:t>, что предполагает:</w:t>
      </w:r>
    </w:p>
    <w:p w14:paraId="4D15E925"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06" w:name="102042"/>
      <w:bookmarkEnd w:id="506"/>
      <w:r w:rsidRPr="00246AF0">
        <w:rPr>
          <w:sz w:val="28"/>
          <w:szCs w:val="28"/>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14:paraId="5C9E1E0F"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07" w:name="102043"/>
      <w:bookmarkEnd w:id="507"/>
      <w:r w:rsidRPr="00246AF0">
        <w:rPr>
          <w:sz w:val="28"/>
          <w:szCs w:val="28"/>
        </w:rPr>
        <w:t>приобщение к традициям и великому культурному наследию российского народа, шедеврам мировой художественной культуры с целью раскрытия ценностей</w:t>
      </w:r>
      <w:r w:rsidR="006D6DA0">
        <w:rPr>
          <w:sz w:val="28"/>
          <w:szCs w:val="28"/>
        </w:rPr>
        <w:t xml:space="preserve"> «</w:t>
      </w:r>
      <w:r w:rsidR="006D6DA0" w:rsidRPr="00246AF0">
        <w:rPr>
          <w:sz w:val="28"/>
          <w:szCs w:val="28"/>
        </w:rPr>
        <w:t>Красота</w:t>
      </w:r>
      <w:r w:rsidR="006D6DA0">
        <w:rPr>
          <w:sz w:val="28"/>
          <w:szCs w:val="28"/>
        </w:rPr>
        <w:t>»</w:t>
      </w:r>
      <w:r w:rsidR="006D6DA0" w:rsidRPr="00246AF0">
        <w:rPr>
          <w:sz w:val="28"/>
          <w:szCs w:val="28"/>
        </w:rPr>
        <w:t xml:space="preserve">, </w:t>
      </w:r>
      <w:r w:rsidR="006D6DA0">
        <w:rPr>
          <w:sz w:val="28"/>
          <w:szCs w:val="28"/>
        </w:rPr>
        <w:t>«</w:t>
      </w:r>
      <w:r w:rsidR="006D6DA0" w:rsidRPr="00246AF0">
        <w:rPr>
          <w:sz w:val="28"/>
          <w:szCs w:val="28"/>
        </w:rPr>
        <w:t>Культура</w:t>
      </w:r>
      <w:r w:rsidR="006D6DA0">
        <w:rPr>
          <w:sz w:val="28"/>
          <w:szCs w:val="28"/>
        </w:rPr>
        <w:t>»</w:t>
      </w:r>
      <w:r w:rsidR="006D6DA0" w:rsidRPr="00246AF0">
        <w:rPr>
          <w:sz w:val="28"/>
          <w:szCs w:val="28"/>
        </w:rPr>
        <w:t xml:space="preserve">, </w:t>
      </w:r>
      <w:r w:rsidR="006D6DA0">
        <w:rPr>
          <w:sz w:val="28"/>
          <w:szCs w:val="28"/>
        </w:rPr>
        <w:t>«</w:t>
      </w:r>
      <w:r w:rsidR="006D6DA0" w:rsidRPr="00246AF0">
        <w:rPr>
          <w:sz w:val="28"/>
          <w:szCs w:val="28"/>
        </w:rPr>
        <w:t>Природа</w:t>
      </w:r>
      <w:r w:rsidR="006D6DA0">
        <w:rPr>
          <w:sz w:val="28"/>
          <w:szCs w:val="28"/>
        </w:rPr>
        <w:t>»</w:t>
      </w:r>
      <w:r w:rsidRPr="00246AF0">
        <w:rPr>
          <w:sz w:val="28"/>
          <w:szCs w:val="28"/>
        </w:rPr>
        <w:t>;</w:t>
      </w:r>
    </w:p>
    <w:p w14:paraId="38F41BB0"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08" w:name="102044"/>
      <w:bookmarkEnd w:id="508"/>
      <w:r w:rsidRPr="00246AF0">
        <w:rPr>
          <w:sz w:val="28"/>
          <w:szCs w:val="28"/>
        </w:rPr>
        <w:lastRenderedPageBreak/>
        <w:t>становление эстетического, эмоционально-ценностного отношения к окружающему миру для гармонизации внешнего мира и внутреннего мира ребенка;</w:t>
      </w:r>
    </w:p>
    <w:p w14:paraId="07D6FA8B"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09" w:name="102045"/>
      <w:bookmarkEnd w:id="509"/>
      <w:r w:rsidRPr="00246AF0">
        <w:rPr>
          <w:sz w:val="28"/>
          <w:szCs w:val="28"/>
        </w:rPr>
        <w:t>формирование целостной картины мира на основе интеграции интеллектуального и эмоционально-образного способов его освоения детьми;</w:t>
      </w:r>
    </w:p>
    <w:p w14:paraId="5D566489"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10" w:name="102046"/>
      <w:bookmarkEnd w:id="510"/>
      <w:r w:rsidRPr="00246AF0">
        <w:rPr>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14:paraId="565BC4E5" w14:textId="77777777" w:rsidR="00246AF0" w:rsidRPr="00246AF0" w:rsidRDefault="006D6DA0" w:rsidP="00C25AB2">
      <w:pPr>
        <w:pStyle w:val="pboth"/>
        <w:shd w:val="clear" w:color="auto" w:fill="FFFFFF"/>
        <w:spacing w:before="0" w:beforeAutospacing="0" w:after="0" w:afterAutospacing="0"/>
        <w:jc w:val="both"/>
        <w:rPr>
          <w:sz w:val="28"/>
          <w:szCs w:val="28"/>
        </w:rPr>
      </w:pPr>
      <w:bookmarkStart w:id="511" w:name="102047"/>
      <w:bookmarkEnd w:id="511"/>
      <w:r>
        <w:rPr>
          <w:sz w:val="28"/>
          <w:szCs w:val="28"/>
        </w:rPr>
        <w:t xml:space="preserve">       </w:t>
      </w:r>
      <w:r w:rsidR="00246AF0" w:rsidRPr="00246AF0">
        <w:rPr>
          <w:sz w:val="28"/>
          <w:szCs w:val="28"/>
        </w:rPr>
        <w:t xml:space="preserve">Решение задач воспитания в рамках образовательной области </w:t>
      </w:r>
      <w:r>
        <w:rPr>
          <w:sz w:val="28"/>
          <w:szCs w:val="28"/>
        </w:rPr>
        <w:t>«</w:t>
      </w:r>
      <w:r w:rsidR="00246AF0" w:rsidRPr="00246AF0">
        <w:rPr>
          <w:sz w:val="28"/>
          <w:szCs w:val="28"/>
        </w:rPr>
        <w:t>Физическое развитие</w:t>
      </w:r>
      <w:r>
        <w:rPr>
          <w:sz w:val="28"/>
          <w:szCs w:val="28"/>
        </w:rPr>
        <w:t>»</w:t>
      </w:r>
      <w:r w:rsidR="00246AF0" w:rsidRPr="00246AF0">
        <w:rPr>
          <w:sz w:val="28"/>
          <w:szCs w:val="28"/>
        </w:rPr>
        <w:t xml:space="preserve"> направлено на приобщение детей к ценностям </w:t>
      </w:r>
      <w:r>
        <w:rPr>
          <w:sz w:val="28"/>
          <w:szCs w:val="28"/>
        </w:rPr>
        <w:t>«</w:t>
      </w:r>
      <w:r w:rsidR="00246AF0" w:rsidRPr="00246AF0">
        <w:rPr>
          <w:sz w:val="28"/>
          <w:szCs w:val="28"/>
        </w:rPr>
        <w:t>Жизнь</w:t>
      </w:r>
      <w:r>
        <w:rPr>
          <w:sz w:val="28"/>
          <w:szCs w:val="28"/>
        </w:rPr>
        <w:t>»</w:t>
      </w:r>
      <w:r w:rsidR="00246AF0" w:rsidRPr="00246AF0">
        <w:rPr>
          <w:sz w:val="28"/>
          <w:szCs w:val="28"/>
        </w:rPr>
        <w:t xml:space="preserve">, </w:t>
      </w:r>
      <w:r>
        <w:rPr>
          <w:sz w:val="28"/>
          <w:szCs w:val="28"/>
        </w:rPr>
        <w:t>«</w:t>
      </w:r>
      <w:r w:rsidR="00246AF0" w:rsidRPr="00246AF0">
        <w:rPr>
          <w:sz w:val="28"/>
          <w:szCs w:val="28"/>
        </w:rPr>
        <w:t>Здоровье</w:t>
      </w:r>
      <w:r>
        <w:rPr>
          <w:sz w:val="28"/>
          <w:szCs w:val="28"/>
        </w:rPr>
        <w:t>»</w:t>
      </w:r>
      <w:r w:rsidR="00246AF0" w:rsidRPr="00246AF0">
        <w:rPr>
          <w:sz w:val="28"/>
          <w:szCs w:val="28"/>
        </w:rPr>
        <w:t>, что предполагает:</w:t>
      </w:r>
    </w:p>
    <w:p w14:paraId="199D58F7" w14:textId="096B557F" w:rsidR="00246AF0" w:rsidRPr="00246AF0" w:rsidRDefault="00246AF0" w:rsidP="00C25AB2">
      <w:pPr>
        <w:pStyle w:val="pboth"/>
        <w:shd w:val="clear" w:color="auto" w:fill="FFFFFF"/>
        <w:spacing w:before="0" w:beforeAutospacing="0" w:after="0" w:afterAutospacing="0"/>
        <w:jc w:val="both"/>
        <w:rPr>
          <w:sz w:val="28"/>
          <w:szCs w:val="28"/>
        </w:rPr>
      </w:pPr>
      <w:bookmarkStart w:id="512" w:name="102048"/>
      <w:bookmarkEnd w:id="512"/>
      <w:r w:rsidRPr="00246AF0">
        <w:rPr>
          <w:sz w:val="28"/>
          <w:szCs w:val="28"/>
        </w:rPr>
        <w:t>формирование у ребенка возрастосообразных представлений о жизни, здоровье и физической культуре;</w:t>
      </w:r>
    </w:p>
    <w:p w14:paraId="446AB20E"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13" w:name="102049"/>
      <w:bookmarkEnd w:id="513"/>
      <w:r w:rsidRPr="00246AF0">
        <w:rPr>
          <w:sz w:val="28"/>
          <w:szCs w:val="28"/>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гигиеническими нормами и правилами;</w:t>
      </w:r>
    </w:p>
    <w:p w14:paraId="4C3D9103" w14:textId="77777777" w:rsidR="00246AF0" w:rsidRPr="00246AF0" w:rsidRDefault="00246AF0" w:rsidP="00C25AB2">
      <w:pPr>
        <w:pStyle w:val="pboth"/>
        <w:shd w:val="clear" w:color="auto" w:fill="FFFFFF"/>
        <w:spacing w:before="0" w:beforeAutospacing="0" w:after="0" w:afterAutospacing="0"/>
        <w:jc w:val="both"/>
        <w:rPr>
          <w:sz w:val="28"/>
          <w:szCs w:val="28"/>
        </w:rPr>
      </w:pPr>
      <w:bookmarkStart w:id="514" w:name="102050"/>
      <w:bookmarkEnd w:id="514"/>
      <w:r w:rsidRPr="00246AF0">
        <w:rPr>
          <w:sz w:val="28"/>
          <w:szCs w:val="28"/>
        </w:rPr>
        <w:t>воспитание активности, самостоятельности, уверенности, нравственных и волевых качеств.</w:t>
      </w:r>
    </w:p>
    <w:p w14:paraId="70F0F654" w14:textId="77777777" w:rsidR="008D4713" w:rsidRDefault="008D4713" w:rsidP="00C25AB2">
      <w:pPr>
        <w:spacing w:after="0" w:line="240" w:lineRule="auto"/>
        <w:jc w:val="both"/>
        <w:rPr>
          <w:rFonts w:ascii="Times New Roman" w:hAnsi="Times New Roman" w:cs="Times New Roman"/>
          <w:b/>
          <w:sz w:val="28"/>
          <w:szCs w:val="28"/>
        </w:rPr>
      </w:pPr>
    </w:p>
    <w:p w14:paraId="6726F757" w14:textId="77777777" w:rsidR="00246AF0" w:rsidRDefault="008D4713"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2.3.3.5.</w:t>
      </w:r>
      <w:r w:rsidRPr="008D4713">
        <w:t xml:space="preserve"> </w:t>
      </w:r>
      <w:r w:rsidRPr="008D4713">
        <w:rPr>
          <w:rFonts w:ascii="Times New Roman" w:hAnsi="Times New Roman" w:cs="Times New Roman"/>
          <w:b/>
          <w:sz w:val="28"/>
          <w:szCs w:val="28"/>
        </w:rPr>
        <w:t>Формы совместной деятельности в образовательной организации.</w:t>
      </w:r>
    </w:p>
    <w:p w14:paraId="5CEBA423" w14:textId="77777777" w:rsidR="008D4713" w:rsidRDefault="008D4713"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Взаимодействие</w:t>
      </w:r>
      <w:r w:rsidRPr="008D4713">
        <w:rPr>
          <w:rFonts w:ascii="Times New Roman" w:hAnsi="Times New Roman" w:cs="Times New Roman"/>
          <w:b/>
          <w:sz w:val="28"/>
          <w:szCs w:val="28"/>
        </w:rPr>
        <w:t xml:space="preserve"> с родителями (законными представителями).</w:t>
      </w:r>
    </w:p>
    <w:p w14:paraId="5704C342" w14:textId="77777777" w:rsidR="008D4713" w:rsidRPr="005F65F7" w:rsidRDefault="008D471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Взаимодействие взрослых с детьми является важнейшим фактором общего развития ребенка и пронизывает все направления образовательной деятельности. С помощью взрослого и в самостоятельной деятельности ребенок учится познавать окружающий мир, играть, рисовать, общаться с окружающими. </w:t>
      </w:r>
    </w:p>
    <w:p w14:paraId="6CC38E12" w14:textId="77777777" w:rsidR="008D4713" w:rsidRPr="005F65F7" w:rsidRDefault="008D471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 </w:t>
      </w:r>
    </w:p>
    <w:p w14:paraId="252E333D"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w:t>
      </w:r>
    </w:p>
    <w:p w14:paraId="787077CF"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Партнерские отношения взрослого и ребенка в ДОУ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 </w:t>
      </w:r>
    </w:p>
    <w:p w14:paraId="0DB13970"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 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 детьми. </w:t>
      </w:r>
    </w:p>
    <w:p w14:paraId="62F52D44" w14:textId="77777777" w:rsidR="008D4713"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 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 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Ребенок приучается думать самостоятельно, поскольку взрослые не навязывают ему своего решения, а способствуют тому, чтобы он принял собственное. 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 Ребенок учится понимать других и сочувствовать им, потому что получает этот опыт из общения с взрослыми и переносит его на других людей. </w:t>
      </w:r>
    </w:p>
    <w:p w14:paraId="72D670A7" w14:textId="49019710" w:rsidR="008D4713" w:rsidRDefault="008D471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Pr="00A409A8">
        <w:rPr>
          <w:rFonts w:ascii="Times New Roman" w:hAnsi="Times New Roman" w:cs="Times New Roman"/>
          <w:sz w:val="28"/>
          <w:szCs w:val="28"/>
        </w:rPr>
        <w:t>иды и формы деятельности</w:t>
      </w:r>
      <w:r w:rsidR="004B375B">
        <w:rPr>
          <w:rFonts w:ascii="Times New Roman" w:hAnsi="Times New Roman" w:cs="Times New Roman"/>
          <w:sz w:val="28"/>
          <w:szCs w:val="28"/>
        </w:rPr>
        <w:t xml:space="preserve">, </w:t>
      </w:r>
      <w:r w:rsidRPr="00A409A8">
        <w:rPr>
          <w:rFonts w:ascii="Times New Roman" w:hAnsi="Times New Roman" w:cs="Times New Roman"/>
          <w:sz w:val="28"/>
          <w:szCs w:val="28"/>
        </w:rPr>
        <w:t>которые используются в построении сотрудничества педагогов и родителей (законных представителей) в процессе воспитательной работы</w:t>
      </w:r>
      <w:r>
        <w:rPr>
          <w:rFonts w:ascii="Times New Roman" w:hAnsi="Times New Roman" w:cs="Times New Roman"/>
          <w:sz w:val="28"/>
          <w:szCs w:val="28"/>
        </w:rPr>
        <w:t>:</w:t>
      </w:r>
    </w:p>
    <w:p w14:paraId="27ACA68A" w14:textId="77777777" w:rsidR="008D4713" w:rsidRDefault="008D471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-родительские собрания;</w:t>
      </w:r>
    </w:p>
    <w:p w14:paraId="257DB6F4" w14:textId="77777777" w:rsidR="008D4713" w:rsidRDefault="008D471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-педагогические лектории;</w:t>
      </w:r>
    </w:p>
    <w:p w14:paraId="588223A4" w14:textId="77777777" w:rsidR="008D4713" w:rsidRDefault="008D471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-круглые столы;</w:t>
      </w:r>
    </w:p>
    <w:p w14:paraId="38AAE338" w14:textId="77777777" w:rsidR="008D4713" w:rsidRDefault="008D471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-мастер-классы;</w:t>
      </w:r>
    </w:p>
    <w:p w14:paraId="0EDBB543" w14:textId="495828B9" w:rsidR="008D4713" w:rsidRPr="004B375B" w:rsidRDefault="008D4713" w:rsidP="00C25AB2">
      <w:pPr>
        <w:spacing w:after="0" w:line="240" w:lineRule="auto"/>
        <w:jc w:val="both"/>
        <w:rPr>
          <w:rFonts w:ascii="Times New Roman" w:hAnsi="Times New Roman" w:cs="Times New Roman"/>
          <w:sz w:val="28"/>
          <w:szCs w:val="28"/>
        </w:rPr>
      </w:pPr>
      <w:r w:rsidRPr="001C529E">
        <w:rPr>
          <w:rFonts w:ascii="Times New Roman" w:hAnsi="Times New Roman" w:cs="Times New Roman"/>
          <w:color w:val="00B050"/>
          <w:sz w:val="28"/>
          <w:szCs w:val="28"/>
        </w:rPr>
        <w:lastRenderedPageBreak/>
        <w:t>-</w:t>
      </w:r>
      <w:r w:rsidR="004B375B" w:rsidRPr="004B375B">
        <w:rPr>
          <w:rFonts w:ascii="Times New Roman" w:hAnsi="Times New Roman" w:cs="Times New Roman"/>
          <w:sz w:val="28"/>
          <w:szCs w:val="28"/>
        </w:rPr>
        <w:t>выставки;</w:t>
      </w:r>
    </w:p>
    <w:p w14:paraId="561F17E6" w14:textId="1CFBE188" w:rsidR="004B375B" w:rsidRPr="004B375B" w:rsidRDefault="004B375B" w:rsidP="00C25AB2">
      <w:pPr>
        <w:spacing w:after="0" w:line="240" w:lineRule="auto"/>
        <w:jc w:val="both"/>
        <w:rPr>
          <w:rFonts w:ascii="Times New Roman" w:hAnsi="Times New Roman" w:cs="Times New Roman"/>
          <w:sz w:val="28"/>
          <w:szCs w:val="28"/>
        </w:rPr>
      </w:pPr>
      <w:r w:rsidRPr="004B375B">
        <w:rPr>
          <w:rFonts w:ascii="Times New Roman" w:hAnsi="Times New Roman" w:cs="Times New Roman"/>
          <w:sz w:val="28"/>
          <w:szCs w:val="28"/>
        </w:rPr>
        <w:t>- конкурсы</w:t>
      </w:r>
    </w:p>
    <w:p w14:paraId="1DC57D9F" w14:textId="6E6E6DBD" w:rsidR="008D4713" w:rsidRPr="001C529E" w:rsidRDefault="008D4713" w:rsidP="00C25AB2">
      <w:pPr>
        <w:spacing w:after="0" w:line="240" w:lineRule="auto"/>
        <w:jc w:val="both"/>
        <w:rPr>
          <w:rFonts w:ascii="Times New Roman" w:hAnsi="Times New Roman" w:cs="Times New Roman"/>
          <w:color w:val="00B050"/>
          <w:sz w:val="28"/>
          <w:szCs w:val="28"/>
        </w:rPr>
      </w:pPr>
      <w:r w:rsidRPr="004B375B">
        <w:rPr>
          <w:rFonts w:ascii="Times New Roman" w:hAnsi="Times New Roman" w:cs="Times New Roman"/>
          <w:sz w:val="28"/>
          <w:szCs w:val="28"/>
        </w:rPr>
        <w:t xml:space="preserve">          В Программу воспитания включен раздел, посвященный особенностям традиционных событий, праздников, мероприятий</w:t>
      </w:r>
    </w:p>
    <w:p w14:paraId="3C70EBAB"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Традиционные события ориентированы на все направления развития ребенка дошкольного возраста и посвящены различным сторонам человеческого бытия, а также вызывают личностный интерес детей к:</w:t>
      </w:r>
    </w:p>
    <w:p w14:paraId="530DCDB8"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явлениям нравственной жизни ребенка;</w:t>
      </w:r>
    </w:p>
    <w:p w14:paraId="5399FA70"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окружающей природе;</w:t>
      </w:r>
    </w:p>
    <w:p w14:paraId="5529786C"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миру искусства и литературы;</w:t>
      </w:r>
    </w:p>
    <w:p w14:paraId="32FDA9FE"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традиционным для семьи, общества и государства праздничным событиям;</w:t>
      </w:r>
    </w:p>
    <w:p w14:paraId="486F382F"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событиям, формирующим чувство гражданской принадлежности ребёнка;</w:t>
      </w:r>
    </w:p>
    <w:p w14:paraId="6DCB44C7"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сезонным явлениям;</w:t>
      </w:r>
    </w:p>
    <w:p w14:paraId="2A1A811A" w14:textId="77777777" w:rsidR="008D4713" w:rsidRPr="005F65F7" w:rsidRDefault="008D4713" w:rsidP="00C25AB2">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народной культуре и традициям.</w:t>
      </w:r>
    </w:p>
    <w:p w14:paraId="55D79132" w14:textId="77777777" w:rsidR="008D4713" w:rsidRPr="005F65F7" w:rsidRDefault="008D4713"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Тематический принцип построения образовательного процесса позволяет ввести региональные и культурные компоненты, учитывать приоритет ДОУ.</w:t>
      </w:r>
    </w:p>
    <w:p w14:paraId="49EA0155" w14:textId="77777777" w:rsidR="008D4713" w:rsidRDefault="008D4713" w:rsidP="00C25AB2">
      <w:pPr>
        <w:spacing w:after="0" w:line="240" w:lineRule="auto"/>
        <w:jc w:val="both"/>
        <w:rPr>
          <w:rFonts w:ascii="Times New Roman" w:hAnsi="Times New Roman" w:cs="Times New Roman"/>
          <w:b/>
          <w:sz w:val="28"/>
          <w:szCs w:val="28"/>
        </w:rPr>
      </w:pPr>
    </w:p>
    <w:p w14:paraId="3141EF60" w14:textId="77777777" w:rsidR="00246AF0" w:rsidRDefault="0044335B" w:rsidP="00C25AB2">
      <w:pPr>
        <w:spacing w:after="0" w:line="240" w:lineRule="auto"/>
        <w:jc w:val="both"/>
        <w:rPr>
          <w:rFonts w:ascii="Times New Roman" w:hAnsi="Times New Roman" w:cs="Times New Roman"/>
          <w:b/>
          <w:sz w:val="28"/>
          <w:szCs w:val="28"/>
        </w:rPr>
      </w:pPr>
      <w:r w:rsidRPr="0044335B">
        <w:rPr>
          <w:rFonts w:ascii="Times New Roman" w:hAnsi="Times New Roman" w:cs="Times New Roman"/>
          <w:b/>
          <w:sz w:val="28"/>
          <w:szCs w:val="28"/>
        </w:rPr>
        <w:t>События образовательной организации.</w:t>
      </w:r>
    </w:p>
    <w:p w14:paraId="4988F304" w14:textId="77777777" w:rsidR="00310444" w:rsidRPr="0082045A" w:rsidRDefault="00310444" w:rsidP="00C25AB2">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Событие – это форма совместной деятельности ребенка и взрослого, в которой активность взрослого приводит к приобретению ребенком собственного опыта переживания той или иной ценности. Для того чтобы стать значимой, каждая ценность воспитания должна быть понята, раскрыта и принята ребенком совместно с другими людьми</w:t>
      </w:r>
      <w:r>
        <w:rPr>
          <w:rFonts w:ascii="Times New Roman" w:hAnsi="Times New Roman" w:cs="Times New Roman"/>
          <w:sz w:val="28"/>
          <w:szCs w:val="28"/>
        </w:rPr>
        <w:t xml:space="preserve"> в значимой для него общности.  </w:t>
      </w:r>
      <w:r w:rsidRPr="0082045A">
        <w:rPr>
          <w:rFonts w:ascii="Times New Roman" w:hAnsi="Times New Roman" w:cs="Times New Roman"/>
          <w:sz w:val="28"/>
          <w:szCs w:val="28"/>
        </w:rPr>
        <w:t>Этот процесс происходит стихийно, но для того, чтобы вести воспитательную работу, он должен быть направлен взрослым.</w:t>
      </w:r>
    </w:p>
    <w:p w14:paraId="25DFC2B0" w14:textId="77777777" w:rsidR="00310444" w:rsidRDefault="00310444" w:rsidP="00C25AB2">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Воспитательное событие – это спроектированная взро</w:t>
      </w:r>
      <w:r>
        <w:rPr>
          <w:rFonts w:ascii="Times New Roman" w:hAnsi="Times New Roman" w:cs="Times New Roman"/>
          <w:sz w:val="28"/>
          <w:szCs w:val="28"/>
        </w:rPr>
        <w:t xml:space="preserve">слым образовательная ситуация. </w:t>
      </w:r>
    </w:p>
    <w:p w14:paraId="143C9270" w14:textId="77777777" w:rsidR="00310444" w:rsidRPr="0082045A" w:rsidRDefault="00310444" w:rsidP="00C25AB2">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В каждом воспитательном событии педагог продумывает смысл реальных и возможных действий детей и смысл своих действий в контексте задач воспитания. Событием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 Планируемые и подготовленные педагогом воспитательные события проектируются в соответствии с календарным планом воспитательной работы ДОО, группы, ситуацией развития конкретного ребенка.</w:t>
      </w:r>
    </w:p>
    <w:p w14:paraId="72CA8483" w14:textId="77777777" w:rsidR="00310444" w:rsidRPr="0082045A" w:rsidRDefault="00310444" w:rsidP="00C25AB2">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Проектирование событий в ДО</w:t>
      </w:r>
      <w:r>
        <w:rPr>
          <w:rFonts w:ascii="Times New Roman" w:hAnsi="Times New Roman" w:cs="Times New Roman"/>
          <w:sz w:val="28"/>
          <w:szCs w:val="28"/>
        </w:rPr>
        <w:t>У</w:t>
      </w:r>
      <w:r w:rsidRPr="0082045A">
        <w:rPr>
          <w:rFonts w:ascii="Times New Roman" w:hAnsi="Times New Roman" w:cs="Times New Roman"/>
          <w:sz w:val="28"/>
          <w:szCs w:val="28"/>
        </w:rPr>
        <w:t xml:space="preserve"> возможно в следующих формах:</w:t>
      </w:r>
    </w:p>
    <w:p w14:paraId="5E4A8DC6" w14:textId="77777777" w:rsidR="00310444" w:rsidRPr="0082045A" w:rsidRDefault="00310444" w:rsidP="00D336F4">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lastRenderedPageBreak/>
        <w:t>разработка и реализация значимых событи</w:t>
      </w:r>
      <w:r>
        <w:rPr>
          <w:rFonts w:ascii="Times New Roman" w:hAnsi="Times New Roman" w:cs="Times New Roman"/>
          <w:sz w:val="28"/>
          <w:szCs w:val="28"/>
        </w:rPr>
        <w:t xml:space="preserve">й в ведущих видах деятельности </w:t>
      </w:r>
      <w:r w:rsidRPr="0082045A">
        <w:rPr>
          <w:rFonts w:ascii="Times New Roman" w:hAnsi="Times New Roman" w:cs="Times New Roman"/>
          <w:sz w:val="28"/>
          <w:szCs w:val="28"/>
        </w:rPr>
        <w:t>(детско-взрослый спектакль, построение эксперимента, совместное конструирование, спортивные игры и др.);</w:t>
      </w:r>
    </w:p>
    <w:p w14:paraId="6D2DCC41" w14:textId="026DC2FF" w:rsidR="00310444" w:rsidRPr="0082045A" w:rsidRDefault="00310444" w:rsidP="00D336F4">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проектирование встреч, общения детей со с</w:t>
      </w:r>
      <w:r>
        <w:rPr>
          <w:rFonts w:ascii="Times New Roman" w:hAnsi="Times New Roman" w:cs="Times New Roman"/>
          <w:sz w:val="28"/>
          <w:szCs w:val="28"/>
        </w:rPr>
        <w:t>таршими, младшими, ровесниками,</w:t>
      </w:r>
      <w:r w:rsidR="006C364D">
        <w:rPr>
          <w:rFonts w:ascii="Times New Roman" w:hAnsi="Times New Roman" w:cs="Times New Roman"/>
          <w:sz w:val="28"/>
          <w:szCs w:val="28"/>
        </w:rPr>
        <w:t xml:space="preserve"> </w:t>
      </w:r>
      <w:r w:rsidRPr="0082045A">
        <w:rPr>
          <w:rFonts w:ascii="Times New Roman" w:hAnsi="Times New Roman" w:cs="Times New Roman"/>
          <w:sz w:val="28"/>
          <w:szCs w:val="28"/>
        </w:rPr>
        <w:t>с взрослыми, с носителями воспитательно значимых культурных практик (искусство, литература, прикладное творчество и т. д.), профессий, культурных традиций народов России;</w:t>
      </w:r>
    </w:p>
    <w:p w14:paraId="1101C5F6" w14:textId="77777777" w:rsidR="00310444" w:rsidRPr="0082045A" w:rsidRDefault="00310444" w:rsidP="00D336F4">
      <w:pPr>
        <w:tabs>
          <w:tab w:val="left" w:pos="993"/>
        </w:tabs>
        <w:suppressAutoHyphens/>
        <w:spacing w:after="0" w:line="240" w:lineRule="auto"/>
        <w:jc w:val="both"/>
        <w:rPr>
          <w:rFonts w:ascii="Times New Roman" w:hAnsi="Times New Roman" w:cs="Times New Roman"/>
          <w:sz w:val="28"/>
          <w:szCs w:val="28"/>
        </w:rPr>
      </w:pPr>
      <w:r w:rsidRPr="0082045A">
        <w:rPr>
          <w:rFonts w:ascii="Times New Roman" w:hAnsi="Times New Roman" w:cs="Times New Roman"/>
          <w:sz w:val="28"/>
          <w:szCs w:val="28"/>
        </w:rPr>
        <w:t xml:space="preserve">создание творческих детско-взрослых проектов (празднование Дня Победы </w:t>
      </w:r>
      <w:r w:rsidRPr="0082045A">
        <w:rPr>
          <w:rFonts w:ascii="Times New Roman" w:hAnsi="Times New Roman" w:cs="Times New Roman"/>
          <w:sz w:val="28"/>
          <w:szCs w:val="28"/>
        </w:rPr>
        <w:br/>
        <w:t>с приглашением ветеранов, «Театр в детском саду» – показ спектакля для детей из соседнего детского сада и т. д.).</w:t>
      </w:r>
    </w:p>
    <w:p w14:paraId="0C143B06" w14:textId="2919A332" w:rsidR="00310444" w:rsidRPr="004B375B" w:rsidRDefault="00310444" w:rsidP="00D336F4">
      <w:pPr>
        <w:spacing w:after="0" w:line="240" w:lineRule="auto"/>
        <w:ind w:firstLine="709"/>
        <w:jc w:val="both"/>
        <w:rPr>
          <w:rFonts w:ascii="Times New Roman" w:hAnsi="Times New Roman" w:cs="Times New Roman"/>
          <w:sz w:val="24"/>
          <w:szCs w:val="24"/>
        </w:rPr>
      </w:pPr>
      <w:r w:rsidRPr="0082045A">
        <w:rPr>
          <w:rFonts w:ascii="Times New Roman" w:hAnsi="Times New Roman" w:cs="Times New Roman"/>
          <w:sz w:val="28"/>
          <w:szCs w:val="28"/>
        </w:rPr>
        <w:t xml:space="preserve">Проектирование событий позволяет построить целостный годовой цикл методической работы на основе традиционных ценностей российского общества. </w:t>
      </w:r>
      <w:r w:rsidR="004B375B" w:rsidRPr="004B375B">
        <w:rPr>
          <w:rFonts w:ascii="Times New Roman" w:hAnsi="Times New Roman" w:cs="Times New Roman"/>
          <w:sz w:val="28"/>
          <w:szCs w:val="28"/>
        </w:rPr>
        <w:t xml:space="preserve">Воспитатели создают </w:t>
      </w:r>
      <w:r w:rsidRPr="004B375B">
        <w:rPr>
          <w:rFonts w:ascii="Times New Roman" w:hAnsi="Times New Roman" w:cs="Times New Roman"/>
          <w:sz w:val="28"/>
          <w:szCs w:val="28"/>
        </w:rPr>
        <w:t>тематически</w:t>
      </w:r>
      <w:r w:rsidR="004B375B" w:rsidRPr="004B375B">
        <w:rPr>
          <w:rFonts w:ascii="Times New Roman" w:hAnsi="Times New Roman" w:cs="Times New Roman"/>
          <w:sz w:val="28"/>
          <w:szCs w:val="28"/>
        </w:rPr>
        <w:t xml:space="preserve">е </w:t>
      </w:r>
      <w:r w:rsidRPr="004B375B">
        <w:rPr>
          <w:rFonts w:ascii="Times New Roman" w:hAnsi="Times New Roman" w:cs="Times New Roman"/>
          <w:sz w:val="28"/>
          <w:szCs w:val="28"/>
        </w:rPr>
        <w:t>творчески</w:t>
      </w:r>
      <w:r w:rsidR="004B375B" w:rsidRPr="004B375B">
        <w:rPr>
          <w:rFonts w:ascii="Times New Roman" w:hAnsi="Times New Roman" w:cs="Times New Roman"/>
          <w:sz w:val="28"/>
          <w:szCs w:val="28"/>
        </w:rPr>
        <w:t>е</w:t>
      </w:r>
      <w:r w:rsidRPr="004B375B">
        <w:rPr>
          <w:rFonts w:ascii="Times New Roman" w:hAnsi="Times New Roman" w:cs="Times New Roman"/>
          <w:sz w:val="28"/>
          <w:szCs w:val="28"/>
        </w:rPr>
        <w:t xml:space="preserve"> проект</w:t>
      </w:r>
      <w:r w:rsidR="004B375B" w:rsidRPr="004B375B">
        <w:rPr>
          <w:rFonts w:ascii="Times New Roman" w:hAnsi="Times New Roman" w:cs="Times New Roman"/>
          <w:sz w:val="28"/>
          <w:szCs w:val="28"/>
        </w:rPr>
        <w:t>ы</w:t>
      </w:r>
      <w:r w:rsidRPr="004B375B">
        <w:rPr>
          <w:rFonts w:ascii="Times New Roman" w:hAnsi="Times New Roman" w:cs="Times New Roman"/>
          <w:sz w:val="28"/>
          <w:szCs w:val="28"/>
        </w:rPr>
        <w:t xml:space="preserve"> в своей группе и проектир</w:t>
      </w:r>
      <w:r w:rsidR="004B375B" w:rsidRPr="004B375B">
        <w:rPr>
          <w:rFonts w:ascii="Times New Roman" w:hAnsi="Times New Roman" w:cs="Times New Roman"/>
          <w:sz w:val="28"/>
          <w:szCs w:val="28"/>
        </w:rPr>
        <w:t>уют</w:t>
      </w:r>
      <w:r w:rsidRPr="004B375B">
        <w:rPr>
          <w:rFonts w:ascii="Times New Roman" w:hAnsi="Times New Roman" w:cs="Times New Roman"/>
          <w:sz w:val="28"/>
          <w:szCs w:val="28"/>
        </w:rPr>
        <w:t xml:space="preserve"> работу с группой в целом, с подгруппами детей, с каждым ребенком </w:t>
      </w:r>
      <w:r w:rsidRPr="004B375B">
        <w:rPr>
          <w:rFonts w:ascii="Times New Roman" w:hAnsi="Times New Roman" w:cs="Times New Roman"/>
          <w:sz w:val="24"/>
          <w:szCs w:val="24"/>
        </w:rPr>
        <w:t>(</w:t>
      </w:r>
      <w:r w:rsidR="006C364D">
        <w:rPr>
          <w:rFonts w:ascii="Times New Roman" w:hAnsi="Times New Roman" w:cs="Times New Roman"/>
          <w:sz w:val="24"/>
          <w:szCs w:val="24"/>
        </w:rPr>
        <w:t>Проект «Семья вместе-душа на месте»</w:t>
      </w:r>
      <w:r w:rsidRPr="004B375B">
        <w:rPr>
          <w:rFonts w:ascii="Times New Roman" w:hAnsi="Times New Roman" w:cs="Times New Roman"/>
          <w:sz w:val="24"/>
          <w:szCs w:val="24"/>
        </w:rPr>
        <w:t xml:space="preserve">, праздники, </w:t>
      </w:r>
      <w:r w:rsidR="006C364D">
        <w:rPr>
          <w:rFonts w:ascii="Times New Roman" w:hAnsi="Times New Roman" w:cs="Times New Roman"/>
          <w:sz w:val="24"/>
          <w:szCs w:val="24"/>
        </w:rPr>
        <w:t>акция «Помоги собрать ребенка в школу»</w:t>
      </w:r>
      <w:r w:rsidRPr="004B375B">
        <w:rPr>
          <w:rFonts w:ascii="Times New Roman" w:hAnsi="Times New Roman" w:cs="Times New Roman"/>
          <w:sz w:val="24"/>
          <w:szCs w:val="24"/>
        </w:rPr>
        <w:t>, ритмы жизни (утренний и вечерний круг, прогулки, п</w:t>
      </w:r>
      <w:r w:rsidR="006C364D">
        <w:rPr>
          <w:rFonts w:ascii="Times New Roman" w:hAnsi="Times New Roman" w:cs="Times New Roman"/>
          <w:sz w:val="24"/>
          <w:szCs w:val="24"/>
        </w:rPr>
        <w:t>оездка в парк Победы</w:t>
      </w:r>
      <w:r w:rsidRPr="004B375B">
        <w:rPr>
          <w:rFonts w:ascii="Times New Roman" w:hAnsi="Times New Roman" w:cs="Times New Roman"/>
          <w:sz w:val="24"/>
          <w:szCs w:val="24"/>
        </w:rPr>
        <w:t>),</w:t>
      </w:r>
      <w:r w:rsidR="00542BFB" w:rsidRPr="004B375B">
        <w:rPr>
          <w:rFonts w:ascii="Times New Roman" w:hAnsi="Times New Roman" w:cs="Times New Roman"/>
          <w:sz w:val="24"/>
          <w:szCs w:val="24"/>
        </w:rPr>
        <w:t xml:space="preserve"> </w:t>
      </w:r>
      <w:r w:rsidRPr="004B375B">
        <w:rPr>
          <w:rFonts w:ascii="Times New Roman" w:hAnsi="Times New Roman" w:cs="Times New Roman"/>
          <w:sz w:val="24"/>
          <w:szCs w:val="24"/>
        </w:rPr>
        <w:t>режимные моменты и т.д)</w:t>
      </w:r>
      <w:r w:rsidR="00D336F4">
        <w:rPr>
          <w:rFonts w:ascii="Times New Roman" w:hAnsi="Times New Roman" w:cs="Times New Roman"/>
          <w:sz w:val="24"/>
          <w:szCs w:val="24"/>
        </w:rPr>
        <w:t>.</w:t>
      </w:r>
    </w:p>
    <w:p w14:paraId="7F2901AF" w14:textId="77777777" w:rsidR="008D4713" w:rsidRDefault="008D4713" w:rsidP="00C25AB2">
      <w:pPr>
        <w:spacing w:after="0" w:line="240" w:lineRule="auto"/>
        <w:jc w:val="both"/>
        <w:rPr>
          <w:rFonts w:ascii="Times New Roman" w:hAnsi="Times New Roman" w:cs="Times New Roman"/>
          <w:b/>
          <w:sz w:val="28"/>
          <w:szCs w:val="28"/>
        </w:rPr>
      </w:pPr>
    </w:p>
    <w:p w14:paraId="197F473B" w14:textId="77777777" w:rsidR="003840D6" w:rsidRDefault="003840D6" w:rsidP="00C25AB2">
      <w:pPr>
        <w:spacing w:after="0" w:line="240" w:lineRule="auto"/>
        <w:jc w:val="both"/>
        <w:rPr>
          <w:rFonts w:ascii="Times New Roman" w:hAnsi="Times New Roman" w:cs="Times New Roman"/>
          <w:b/>
          <w:sz w:val="28"/>
          <w:szCs w:val="28"/>
        </w:rPr>
      </w:pPr>
    </w:p>
    <w:p w14:paraId="633292BB" w14:textId="2BD80688" w:rsidR="008D4713" w:rsidRDefault="00542BFB" w:rsidP="00C25AB2">
      <w:pPr>
        <w:spacing w:after="0" w:line="240" w:lineRule="auto"/>
        <w:jc w:val="both"/>
        <w:rPr>
          <w:rFonts w:ascii="Times New Roman" w:hAnsi="Times New Roman" w:cs="Times New Roman"/>
          <w:b/>
          <w:sz w:val="28"/>
          <w:szCs w:val="28"/>
        </w:rPr>
      </w:pPr>
      <w:r w:rsidRPr="00542BFB">
        <w:rPr>
          <w:rFonts w:ascii="Times New Roman" w:hAnsi="Times New Roman" w:cs="Times New Roman"/>
          <w:b/>
          <w:sz w:val="28"/>
          <w:szCs w:val="28"/>
        </w:rPr>
        <w:t>Совместная деятельность в образовательных ситуациях.</w:t>
      </w:r>
    </w:p>
    <w:p w14:paraId="2633E906" w14:textId="28203206" w:rsidR="00542BFB" w:rsidRPr="00152E54" w:rsidRDefault="00542BFB" w:rsidP="00C25AB2">
      <w:pPr>
        <w:pStyle w:val="pboth"/>
        <w:shd w:val="clear" w:color="auto" w:fill="FFFFFF"/>
        <w:spacing w:before="0" w:beforeAutospacing="0" w:after="0" w:afterAutospacing="0"/>
        <w:jc w:val="both"/>
        <w:rPr>
          <w:color w:val="00B050"/>
          <w:sz w:val="28"/>
          <w:szCs w:val="28"/>
        </w:rPr>
      </w:pPr>
      <w:r w:rsidRPr="00152E54">
        <w:rPr>
          <w:color w:val="00B050"/>
          <w:sz w:val="28"/>
          <w:szCs w:val="28"/>
        </w:rPr>
        <w:t xml:space="preserve">         </w:t>
      </w:r>
      <w:r w:rsidR="004B375B" w:rsidRPr="004B375B">
        <w:rPr>
          <w:sz w:val="28"/>
          <w:szCs w:val="28"/>
        </w:rPr>
        <w:t>О</w:t>
      </w:r>
      <w:r w:rsidRPr="004B375B">
        <w:rPr>
          <w:sz w:val="28"/>
          <w:szCs w:val="28"/>
        </w:rPr>
        <w:t>сновные виды организации совместной деятельности и отметить</w:t>
      </w:r>
      <w:r w:rsidR="006C364D">
        <w:rPr>
          <w:sz w:val="28"/>
          <w:szCs w:val="28"/>
        </w:rPr>
        <w:t xml:space="preserve">, </w:t>
      </w:r>
      <w:r w:rsidRPr="004B375B">
        <w:rPr>
          <w:sz w:val="28"/>
          <w:szCs w:val="28"/>
        </w:rPr>
        <w:t>как воспитательный потенциал</w:t>
      </w:r>
      <w:r w:rsidR="004B375B" w:rsidRPr="004B375B">
        <w:rPr>
          <w:sz w:val="28"/>
          <w:szCs w:val="28"/>
        </w:rPr>
        <w:t>: проведение праздников, привлечение родителей к оформлению группы по тематическим неделям, мини-музеев, выставок, разработка проектов, проведение экскурсий.</w:t>
      </w:r>
    </w:p>
    <w:p w14:paraId="307F63E5" w14:textId="3A6F18FB" w:rsidR="00542BFB" w:rsidRPr="00152E54" w:rsidRDefault="00542BFB" w:rsidP="00C25AB2">
      <w:pPr>
        <w:pStyle w:val="pboth"/>
        <w:shd w:val="clear" w:color="auto" w:fill="FFFFFF"/>
        <w:spacing w:before="0" w:beforeAutospacing="0" w:after="0" w:afterAutospacing="0"/>
        <w:jc w:val="both"/>
        <w:rPr>
          <w:color w:val="00B050"/>
          <w:sz w:val="28"/>
          <w:szCs w:val="28"/>
        </w:rPr>
      </w:pPr>
      <w:bookmarkStart w:id="515" w:name="102079"/>
      <w:bookmarkEnd w:id="515"/>
      <w:r>
        <w:rPr>
          <w:color w:val="000000"/>
          <w:sz w:val="28"/>
          <w:szCs w:val="28"/>
        </w:rPr>
        <w:t xml:space="preserve">         </w:t>
      </w:r>
      <w:r w:rsidRPr="00542BFB">
        <w:rPr>
          <w:color w:val="000000"/>
          <w:sz w:val="28"/>
          <w:szCs w:val="28"/>
        </w:rPr>
        <w:t xml:space="preserve">К основным видам организации совместной деятельности в </w:t>
      </w:r>
      <w:r w:rsidR="004B375B">
        <w:rPr>
          <w:color w:val="000000"/>
          <w:sz w:val="28"/>
          <w:szCs w:val="28"/>
        </w:rPr>
        <w:t xml:space="preserve">нашей группе </w:t>
      </w:r>
      <w:r w:rsidRPr="00542BFB">
        <w:rPr>
          <w:color w:val="000000"/>
          <w:sz w:val="28"/>
          <w:szCs w:val="28"/>
        </w:rPr>
        <w:t xml:space="preserve">можно отнести </w:t>
      </w:r>
      <w:r w:rsidR="001C3839">
        <w:rPr>
          <w:color w:val="00B050"/>
          <w:sz w:val="28"/>
          <w:szCs w:val="28"/>
        </w:rPr>
        <w:t>:</w:t>
      </w:r>
    </w:p>
    <w:p w14:paraId="2228246E" w14:textId="77777777" w:rsidR="00542BFB" w:rsidRPr="00542BFB" w:rsidRDefault="00542BFB" w:rsidP="00C25AB2">
      <w:pPr>
        <w:pStyle w:val="pboth"/>
        <w:shd w:val="clear" w:color="auto" w:fill="FFFFFF"/>
        <w:spacing w:before="0" w:beforeAutospacing="0" w:after="0" w:afterAutospacing="0"/>
        <w:jc w:val="both"/>
        <w:rPr>
          <w:color w:val="000000"/>
          <w:sz w:val="28"/>
          <w:szCs w:val="28"/>
        </w:rPr>
      </w:pPr>
      <w:bookmarkStart w:id="516" w:name="102080"/>
      <w:bookmarkEnd w:id="516"/>
      <w:r w:rsidRPr="00542BFB">
        <w:rPr>
          <w:color w:val="000000"/>
          <w:sz w:val="28"/>
          <w:szCs w:val="28"/>
        </w:rPr>
        <w:t>ситуативная беседа, рассказ, советы, вопросы;</w:t>
      </w:r>
    </w:p>
    <w:p w14:paraId="790A5A70" w14:textId="77777777" w:rsidR="00542BFB" w:rsidRPr="00542BFB" w:rsidRDefault="00542BFB" w:rsidP="00C25AB2">
      <w:pPr>
        <w:pStyle w:val="pboth"/>
        <w:shd w:val="clear" w:color="auto" w:fill="FFFFFF"/>
        <w:spacing w:before="0" w:beforeAutospacing="0" w:after="0" w:afterAutospacing="0"/>
        <w:jc w:val="both"/>
        <w:rPr>
          <w:color w:val="000000"/>
          <w:sz w:val="28"/>
          <w:szCs w:val="28"/>
        </w:rPr>
      </w:pPr>
      <w:bookmarkStart w:id="517" w:name="102081"/>
      <w:bookmarkEnd w:id="517"/>
      <w:r w:rsidRPr="00542BFB">
        <w:rPr>
          <w:color w:val="000000"/>
          <w:sz w:val="28"/>
          <w:szCs w:val="28"/>
        </w:rPr>
        <w:t>социальное моделирование, воспитывающая (проблемная) ситуация, составление рассказов из личного опыта;</w:t>
      </w:r>
    </w:p>
    <w:p w14:paraId="1D3C69A9" w14:textId="77777777" w:rsidR="00542BFB" w:rsidRPr="00542BFB" w:rsidRDefault="00542BFB" w:rsidP="00C25AB2">
      <w:pPr>
        <w:pStyle w:val="pboth"/>
        <w:shd w:val="clear" w:color="auto" w:fill="FFFFFF"/>
        <w:spacing w:before="0" w:beforeAutospacing="0" w:after="0" w:afterAutospacing="0"/>
        <w:jc w:val="both"/>
        <w:rPr>
          <w:color w:val="000000"/>
          <w:sz w:val="28"/>
          <w:szCs w:val="28"/>
        </w:rPr>
      </w:pPr>
      <w:bookmarkStart w:id="518" w:name="102082"/>
      <w:bookmarkEnd w:id="518"/>
      <w:r w:rsidRPr="00542BFB">
        <w:rPr>
          <w:color w:val="000000"/>
          <w:sz w:val="28"/>
          <w:szCs w:val="28"/>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14:paraId="31AE2C52" w14:textId="77777777" w:rsidR="00542BFB" w:rsidRPr="00542BFB" w:rsidRDefault="00542BFB" w:rsidP="00C25AB2">
      <w:pPr>
        <w:pStyle w:val="pboth"/>
        <w:shd w:val="clear" w:color="auto" w:fill="FFFFFF"/>
        <w:spacing w:before="0" w:beforeAutospacing="0" w:after="0" w:afterAutospacing="0"/>
        <w:jc w:val="both"/>
        <w:rPr>
          <w:color w:val="000000"/>
          <w:sz w:val="28"/>
          <w:szCs w:val="28"/>
        </w:rPr>
      </w:pPr>
      <w:bookmarkStart w:id="519" w:name="102083"/>
      <w:bookmarkEnd w:id="519"/>
      <w:r w:rsidRPr="00542BFB">
        <w:rPr>
          <w:color w:val="000000"/>
          <w:sz w:val="28"/>
          <w:szCs w:val="28"/>
        </w:rPr>
        <w:t>разучивание и исполнение песен, театрализация, драматизация, этюды-инсценировки;</w:t>
      </w:r>
    </w:p>
    <w:p w14:paraId="01E71AE9" w14:textId="77777777" w:rsidR="00542BFB" w:rsidRPr="00542BFB" w:rsidRDefault="00542BFB" w:rsidP="00C25AB2">
      <w:pPr>
        <w:pStyle w:val="pboth"/>
        <w:shd w:val="clear" w:color="auto" w:fill="FFFFFF"/>
        <w:spacing w:before="0" w:beforeAutospacing="0" w:after="0" w:afterAutospacing="0"/>
        <w:jc w:val="both"/>
        <w:rPr>
          <w:color w:val="000000"/>
          <w:sz w:val="28"/>
          <w:szCs w:val="28"/>
        </w:rPr>
      </w:pPr>
      <w:bookmarkStart w:id="520" w:name="102084"/>
      <w:bookmarkEnd w:id="520"/>
      <w:r w:rsidRPr="00542BFB">
        <w:rPr>
          <w:color w:val="000000"/>
          <w:sz w:val="28"/>
          <w:szCs w:val="28"/>
        </w:rPr>
        <w:t>рассматривание и обсуждение картин и книжных иллюстраций, просмотр видеороликов, презентаций, мультфильмов;</w:t>
      </w:r>
    </w:p>
    <w:p w14:paraId="1A001D4F" w14:textId="77777777" w:rsidR="00542BFB" w:rsidRPr="00542BFB" w:rsidRDefault="00542BFB" w:rsidP="00C25AB2">
      <w:pPr>
        <w:pStyle w:val="pboth"/>
        <w:shd w:val="clear" w:color="auto" w:fill="FFFFFF"/>
        <w:spacing w:before="0" w:beforeAutospacing="0" w:after="0" w:afterAutospacing="0"/>
        <w:jc w:val="both"/>
        <w:rPr>
          <w:color w:val="000000"/>
          <w:sz w:val="28"/>
          <w:szCs w:val="28"/>
        </w:rPr>
      </w:pPr>
      <w:bookmarkStart w:id="521" w:name="102085"/>
      <w:bookmarkEnd w:id="521"/>
      <w:r w:rsidRPr="00542BFB">
        <w:rPr>
          <w:color w:val="000000"/>
          <w:sz w:val="28"/>
          <w:szCs w:val="28"/>
        </w:rPr>
        <w:t>организация выставок (книг, репродукций картин, тематических или авторских, детских поделок и тому подобное);</w:t>
      </w:r>
    </w:p>
    <w:p w14:paraId="1171302D" w14:textId="77777777" w:rsidR="00542BFB" w:rsidRPr="00542BFB" w:rsidRDefault="00542BFB" w:rsidP="00C25AB2">
      <w:pPr>
        <w:pStyle w:val="pboth"/>
        <w:shd w:val="clear" w:color="auto" w:fill="FFFFFF"/>
        <w:spacing w:before="0" w:beforeAutospacing="0" w:after="0" w:afterAutospacing="0"/>
        <w:jc w:val="both"/>
        <w:rPr>
          <w:color w:val="000000"/>
          <w:sz w:val="28"/>
          <w:szCs w:val="28"/>
        </w:rPr>
      </w:pPr>
      <w:bookmarkStart w:id="522" w:name="102086"/>
      <w:bookmarkEnd w:id="522"/>
      <w:r w:rsidRPr="00542BFB">
        <w:rPr>
          <w:color w:val="000000"/>
          <w:sz w:val="28"/>
          <w:szCs w:val="28"/>
        </w:rPr>
        <w:t>экскурсии (в музей, в общеобразовательную организацию и тому подобное), посещение спектаклей, выставок;</w:t>
      </w:r>
    </w:p>
    <w:p w14:paraId="3E51FBF9" w14:textId="77777777" w:rsidR="00542BFB" w:rsidRPr="00542BFB" w:rsidRDefault="00542BFB" w:rsidP="00C25AB2">
      <w:pPr>
        <w:pStyle w:val="pboth"/>
        <w:shd w:val="clear" w:color="auto" w:fill="FFFFFF"/>
        <w:spacing w:before="0" w:beforeAutospacing="0" w:after="0" w:afterAutospacing="0"/>
        <w:jc w:val="both"/>
        <w:rPr>
          <w:color w:val="000000"/>
          <w:sz w:val="28"/>
          <w:szCs w:val="28"/>
        </w:rPr>
      </w:pPr>
      <w:bookmarkStart w:id="523" w:name="102087"/>
      <w:bookmarkEnd w:id="523"/>
      <w:r w:rsidRPr="00542BFB">
        <w:rPr>
          <w:color w:val="000000"/>
          <w:sz w:val="28"/>
          <w:szCs w:val="28"/>
        </w:rPr>
        <w:t>игровые методы (игровая роль, игровая ситуация, игровое действие и другие);</w:t>
      </w:r>
    </w:p>
    <w:p w14:paraId="6A3C6030" w14:textId="77777777" w:rsidR="00542BFB" w:rsidRPr="00542BFB" w:rsidRDefault="00542BFB" w:rsidP="00C25AB2">
      <w:pPr>
        <w:pStyle w:val="pboth"/>
        <w:shd w:val="clear" w:color="auto" w:fill="FFFFFF"/>
        <w:spacing w:before="0" w:beforeAutospacing="0" w:after="0" w:afterAutospacing="0"/>
        <w:jc w:val="both"/>
        <w:rPr>
          <w:color w:val="000000"/>
          <w:sz w:val="28"/>
          <w:szCs w:val="28"/>
        </w:rPr>
      </w:pPr>
      <w:bookmarkStart w:id="524" w:name="102088"/>
      <w:bookmarkEnd w:id="524"/>
      <w:r w:rsidRPr="00542BFB">
        <w:rPr>
          <w:color w:val="000000"/>
          <w:sz w:val="28"/>
          <w:szCs w:val="28"/>
        </w:rPr>
        <w:t>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14:paraId="682F2CBD" w14:textId="77777777" w:rsidR="008D4713" w:rsidRDefault="008D4713" w:rsidP="00C25AB2">
      <w:pPr>
        <w:spacing w:after="0" w:line="240" w:lineRule="auto"/>
        <w:jc w:val="both"/>
        <w:rPr>
          <w:rFonts w:ascii="Times New Roman" w:hAnsi="Times New Roman" w:cs="Times New Roman"/>
          <w:b/>
          <w:sz w:val="28"/>
          <w:szCs w:val="28"/>
        </w:rPr>
      </w:pPr>
      <w:bookmarkStart w:id="525" w:name="102089"/>
      <w:bookmarkEnd w:id="525"/>
    </w:p>
    <w:p w14:paraId="74D42FB0" w14:textId="77777777" w:rsidR="0085725B" w:rsidRPr="00D14D19" w:rsidRDefault="0085725B"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2.3.3.6.</w:t>
      </w:r>
      <w:r w:rsidRPr="0085725B">
        <w:rPr>
          <w:rFonts w:ascii="Times New Roman" w:hAnsi="Times New Roman" w:cs="Times New Roman"/>
          <w:b/>
          <w:sz w:val="28"/>
          <w:szCs w:val="28"/>
        </w:rPr>
        <w:t xml:space="preserve"> </w:t>
      </w:r>
      <w:r w:rsidRPr="00D14D19">
        <w:rPr>
          <w:rFonts w:ascii="Times New Roman" w:hAnsi="Times New Roman" w:cs="Times New Roman"/>
          <w:b/>
          <w:sz w:val="28"/>
          <w:szCs w:val="28"/>
        </w:rPr>
        <w:t xml:space="preserve">Организация </w:t>
      </w:r>
      <w:r>
        <w:rPr>
          <w:rFonts w:ascii="Times New Roman" w:hAnsi="Times New Roman" w:cs="Times New Roman"/>
          <w:b/>
          <w:sz w:val="28"/>
          <w:szCs w:val="28"/>
        </w:rPr>
        <w:t xml:space="preserve">развивающей </w:t>
      </w:r>
      <w:r w:rsidRPr="00D14D19">
        <w:rPr>
          <w:rFonts w:ascii="Times New Roman" w:hAnsi="Times New Roman" w:cs="Times New Roman"/>
          <w:b/>
          <w:sz w:val="28"/>
          <w:szCs w:val="28"/>
        </w:rPr>
        <w:t>предметно-пространственной среды</w:t>
      </w:r>
    </w:p>
    <w:p w14:paraId="0B367BC3" w14:textId="77777777" w:rsidR="0085725B" w:rsidRPr="00036635" w:rsidRDefault="0085725B" w:rsidP="00C25AB2">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Развивающая п</w:t>
      </w:r>
      <w:r w:rsidRPr="00036635">
        <w:rPr>
          <w:rFonts w:ascii="Times New Roman" w:hAnsi="Times New Roman" w:cs="Times New Roman"/>
          <w:iCs/>
          <w:sz w:val="28"/>
          <w:szCs w:val="28"/>
        </w:rPr>
        <w:t xml:space="preserve">редметно-пространственная среда (далее – </w:t>
      </w:r>
      <w:r>
        <w:rPr>
          <w:rFonts w:ascii="Times New Roman" w:hAnsi="Times New Roman" w:cs="Times New Roman"/>
          <w:iCs/>
          <w:sz w:val="28"/>
          <w:szCs w:val="28"/>
        </w:rPr>
        <w:t>Р</w:t>
      </w:r>
      <w:r w:rsidRPr="00036635">
        <w:rPr>
          <w:rFonts w:ascii="Times New Roman" w:hAnsi="Times New Roman" w:cs="Times New Roman"/>
          <w:iCs/>
          <w:sz w:val="28"/>
          <w:szCs w:val="28"/>
        </w:rPr>
        <w:t>ППС) отража</w:t>
      </w:r>
      <w:r>
        <w:rPr>
          <w:rFonts w:ascii="Times New Roman" w:hAnsi="Times New Roman" w:cs="Times New Roman"/>
          <w:iCs/>
          <w:sz w:val="28"/>
          <w:szCs w:val="28"/>
        </w:rPr>
        <w:t xml:space="preserve">ет </w:t>
      </w:r>
      <w:r w:rsidRPr="00036635">
        <w:rPr>
          <w:rFonts w:ascii="Times New Roman" w:hAnsi="Times New Roman" w:cs="Times New Roman"/>
          <w:iCs/>
          <w:sz w:val="28"/>
          <w:szCs w:val="28"/>
        </w:rPr>
        <w:t>федеральную, региональную специфику, а также специфику ОО и включа</w:t>
      </w:r>
      <w:r>
        <w:rPr>
          <w:rFonts w:ascii="Times New Roman" w:hAnsi="Times New Roman" w:cs="Times New Roman"/>
          <w:iCs/>
          <w:sz w:val="28"/>
          <w:szCs w:val="28"/>
        </w:rPr>
        <w:t>ет</w:t>
      </w:r>
      <w:r w:rsidRPr="00036635">
        <w:rPr>
          <w:rFonts w:ascii="Times New Roman" w:hAnsi="Times New Roman" w:cs="Times New Roman"/>
          <w:iCs/>
          <w:sz w:val="28"/>
          <w:szCs w:val="28"/>
        </w:rPr>
        <w:t>:</w:t>
      </w:r>
    </w:p>
    <w:p w14:paraId="44368F07" w14:textId="77777777" w:rsidR="0085725B" w:rsidRDefault="0085725B" w:rsidP="00C25AB2">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-знаки и символы государства, региона, населенного пункта;</w:t>
      </w:r>
    </w:p>
    <w:p w14:paraId="7C19D94E" w14:textId="77777777" w:rsidR="0085725B" w:rsidRDefault="0085725B" w:rsidP="00C25AB2">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отражающие региональные, этнографические и другие особенности социокультурных условий, в которых находится ДОО;</w:t>
      </w:r>
    </w:p>
    <w:p w14:paraId="06B27668" w14:textId="77777777" w:rsidR="0085725B" w:rsidRDefault="0085725B" w:rsidP="00C25AB2">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отражающие экологичность, природосообразность и безопасность;</w:t>
      </w:r>
    </w:p>
    <w:p w14:paraId="07752B02" w14:textId="77777777" w:rsidR="0085725B" w:rsidRDefault="0085725B" w:rsidP="00C25AB2">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детям возможность общения, игры и совместной деятельности;</w:t>
      </w:r>
    </w:p>
    <w:p w14:paraId="34FF9A2F" w14:textId="77777777" w:rsidR="0085725B" w:rsidRDefault="0085725B" w:rsidP="00C25AB2">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отражающие ценность семьи, людей разных поколений, радость общения с семьей;</w:t>
      </w:r>
    </w:p>
    <w:p w14:paraId="4CCAC83A" w14:textId="77777777" w:rsidR="0085725B" w:rsidRDefault="0085725B" w:rsidP="00C25AB2">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14:paraId="1A703A08" w14:textId="77777777" w:rsidR="0085725B" w:rsidRDefault="0085725B" w:rsidP="00C25AB2">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возможность посильного труда, а также отражающие ценности труда в жизни человека и государства;</w:t>
      </w:r>
    </w:p>
    <w:p w14:paraId="5E6EFA07" w14:textId="77777777" w:rsidR="0085725B" w:rsidRDefault="0085725B" w:rsidP="00C25AB2">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возможности для укрепления здоровья, раскрывающие смысл здорового образа жизни, физической культуры и спорта;</w:t>
      </w:r>
    </w:p>
    <w:p w14:paraId="627AD66D" w14:textId="77777777" w:rsidR="0085725B" w:rsidRDefault="0085725B" w:rsidP="00C25AB2">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предоставляющие ребенку возможность погружения в культуру России, знакомства с особенностями традиций многонационального российского народа.</w:t>
      </w:r>
    </w:p>
    <w:p w14:paraId="1D81056B" w14:textId="77777777" w:rsidR="0085725B" w:rsidRPr="00036635" w:rsidRDefault="0085725B" w:rsidP="00C25AB2">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Р</w:t>
      </w:r>
      <w:r w:rsidRPr="00036635">
        <w:rPr>
          <w:rFonts w:ascii="Times New Roman" w:hAnsi="Times New Roman" w:cs="Times New Roman"/>
          <w:iCs/>
          <w:sz w:val="28"/>
          <w:szCs w:val="28"/>
        </w:rPr>
        <w:t>ППС отража</w:t>
      </w:r>
      <w:r>
        <w:rPr>
          <w:rFonts w:ascii="Times New Roman" w:hAnsi="Times New Roman" w:cs="Times New Roman"/>
          <w:iCs/>
          <w:sz w:val="28"/>
          <w:szCs w:val="28"/>
        </w:rPr>
        <w:t>ет</w:t>
      </w:r>
      <w:r w:rsidRPr="00036635">
        <w:rPr>
          <w:rFonts w:ascii="Times New Roman" w:hAnsi="Times New Roman" w:cs="Times New Roman"/>
          <w:iCs/>
          <w:sz w:val="28"/>
          <w:szCs w:val="28"/>
        </w:rPr>
        <w:t xml:space="preserve"> ценности, на которых строится программа воспитания, </w:t>
      </w:r>
      <w:r w:rsidRPr="00036635">
        <w:rPr>
          <w:rFonts w:ascii="Times New Roman" w:hAnsi="Times New Roman" w:cs="Times New Roman"/>
          <w:iCs/>
          <w:sz w:val="28"/>
          <w:szCs w:val="28"/>
        </w:rPr>
        <w:br/>
        <w:t>способств</w:t>
      </w:r>
      <w:r>
        <w:rPr>
          <w:rFonts w:ascii="Times New Roman" w:hAnsi="Times New Roman" w:cs="Times New Roman"/>
          <w:iCs/>
          <w:sz w:val="28"/>
          <w:szCs w:val="28"/>
        </w:rPr>
        <w:t>ует</w:t>
      </w:r>
      <w:r w:rsidRPr="00036635">
        <w:rPr>
          <w:rFonts w:ascii="Times New Roman" w:hAnsi="Times New Roman" w:cs="Times New Roman"/>
          <w:iCs/>
          <w:sz w:val="28"/>
          <w:szCs w:val="28"/>
        </w:rPr>
        <w:t xml:space="preserve"> их принятию и раскрытию ребенком.</w:t>
      </w:r>
    </w:p>
    <w:p w14:paraId="79B989F9" w14:textId="0BCFAC7C" w:rsidR="0085725B" w:rsidRPr="00036635" w:rsidRDefault="0085725B" w:rsidP="00C25AB2">
      <w:pPr>
        <w:spacing w:after="0" w:line="240" w:lineRule="auto"/>
        <w:ind w:firstLine="709"/>
        <w:jc w:val="both"/>
        <w:rPr>
          <w:rFonts w:ascii="Times New Roman" w:hAnsi="Times New Roman" w:cs="Times New Roman"/>
          <w:sz w:val="28"/>
          <w:szCs w:val="28"/>
        </w:rPr>
      </w:pPr>
      <w:r w:rsidRPr="00036635">
        <w:rPr>
          <w:rFonts w:ascii="Times New Roman" w:hAnsi="Times New Roman" w:cs="Times New Roman"/>
          <w:iCs/>
          <w:sz w:val="28"/>
          <w:szCs w:val="28"/>
        </w:rPr>
        <w:t xml:space="preserve">При выборе материалов и игрушек для </w:t>
      </w:r>
      <w:r>
        <w:rPr>
          <w:rFonts w:ascii="Times New Roman" w:hAnsi="Times New Roman" w:cs="Times New Roman"/>
          <w:iCs/>
          <w:sz w:val="28"/>
          <w:szCs w:val="28"/>
        </w:rPr>
        <w:t>Р</w:t>
      </w:r>
      <w:r w:rsidRPr="00036635">
        <w:rPr>
          <w:rFonts w:ascii="Times New Roman" w:hAnsi="Times New Roman" w:cs="Times New Roman"/>
          <w:iCs/>
          <w:sz w:val="28"/>
          <w:szCs w:val="28"/>
        </w:rPr>
        <w:t>ППС ориентирова</w:t>
      </w:r>
      <w:r>
        <w:rPr>
          <w:rFonts w:ascii="Times New Roman" w:hAnsi="Times New Roman" w:cs="Times New Roman"/>
          <w:iCs/>
          <w:sz w:val="28"/>
          <w:szCs w:val="28"/>
        </w:rPr>
        <w:t>лись</w:t>
      </w:r>
      <w:r w:rsidRPr="00036635">
        <w:rPr>
          <w:rFonts w:ascii="Times New Roman" w:hAnsi="Times New Roman" w:cs="Times New Roman"/>
          <w:iCs/>
          <w:sz w:val="28"/>
          <w:szCs w:val="28"/>
        </w:rPr>
        <w:t xml:space="preserve"> на продукцию отечественных и территориальных производителей. Игрушки, материалы и оборудование соответств</w:t>
      </w:r>
      <w:r>
        <w:rPr>
          <w:rFonts w:ascii="Times New Roman" w:hAnsi="Times New Roman" w:cs="Times New Roman"/>
          <w:iCs/>
          <w:sz w:val="28"/>
          <w:szCs w:val="28"/>
        </w:rPr>
        <w:t>уют</w:t>
      </w:r>
      <w:r w:rsidRPr="00036635">
        <w:rPr>
          <w:rFonts w:ascii="Times New Roman" w:hAnsi="Times New Roman" w:cs="Times New Roman"/>
          <w:iCs/>
          <w:sz w:val="28"/>
          <w:szCs w:val="28"/>
        </w:rPr>
        <w:t xml:space="preserve"> возрастным задачам воспитания детей </w:t>
      </w:r>
      <w:r>
        <w:rPr>
          <w:rFonts w:ascii="Times New Roman" w:hAnsi="Times New Roman" w:cs="Times New Roman"/>
          <w:iCs/>
          <w:sz w:val="28"/>
          <w:szCs w:val="28"/>
        </w:rPr>
        <w:t>подготовительной к школе группы</w:t>
      </w:r>
      <w:r w:rsidRPr="00036635">
        <w:rPr>
          <w:rFonts w:ascii="Times New Roman" w:hAnsi="Times New Roman" w:cs="Times New Roman"/>
          <w:iCs/>
          <w:sz w:val="28"/>
          <w:szCs w:val="28"/>
        </w:rPr>
        <w:t>.</w:t>
      </w:r>
    </w:p>
    <w:p w14:paraId="5DEF06D2" w14:textId="77777777" w:rsidR="008D4713" w:rsidRDefault="008D4713" w:rsidP="00C25AB2">
      <w:pPr>
        <w:spacing w:after="0" w:line="240" w:lineRule="auto"/>
        <w:jc w:val="both"/>
        <w:rPr>
          <w:rFonts w:ascii="Times New Roman" w:hAnsi="Times New Roman" w:cs="Times New Roman"/>
          <w:b/>
          <w:sz w:val="28"/>
          <w:szCs w:val="28"/>
        </w:rPr>
      </w:pPr>
    </w:p>
    <w:p w14:paraId="35E59FC0" w14:textId="77777777" w:rsidR="003723ED" w:rsidRDefault="003723ED"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2.3.3.7</w:t>
      </w:r>
      <w:r w:rsidR="00316E50">
        <w:rPr>
          <w:rFonts w:ascii="Times New Roman" w:hAnsi="Times New Roman" w:cs="Times New Roman"/>
          <w:b/>
          <w:sz w:val="28"/>
          <w:szCs w:val="28"/>
        </w:rPr>
        <w:t>.</w:t>
      </w:r>
      <w:r w:rsidR="00316E50" w:rsidRPr="00316E50">
        <w:t xml:space="preserve"> </w:t>
      </w:r>
      <w:r w:rsidR="00316E50" w:rsidRPr="00316E50">
        <w:rPr>
          <w:rFonts w:ascii="Times New Roman" w:hAnsi="Times New Roman" w:cs="Times New Roman"/>
          <w:b/>
          <w:sz w:val="28"/>
          <w:szCs w:val="28"/>
        </w:rPr>
        <w:t>Социальное партнерство.</w:t>
      </w:r>
    </w:p>
    <w:p w14:paraId="452E4D16" w14:textId="531E26EE" w:rsidR="00316E50" w:rsidRPr="00BB57D7" w:rsidRDefault="00316E50" w:rsidP="00C25AB2">
      <w:pPr>
        <w:pStyle w:val="pboth"/>
        <w:shd w:val="clear" w:color="auto" w:fill="FFFFFF"/>
        <w:spacing w:before="0" w:beforeAutospacing="0" w:after="0" w:afterAutospacing="0"/>
        <w:jc w:val="both"/>
        <w:rPr>
          <w:color w:val="00B050"/>
        </w:rPr>
      </w:pPr>
      <w:r>
        <w:rPr>
          <w:color w:val="000000"/>
          <w:sz w:val="28"/>
          <w:szCs w:val="28"/>
        </w:rPr>
        <w:t xml:space="preserve">        </w:t>
      </w:r>
      <w:r w:rsidRPr="00316E50">
        <w:rPr>
          <w:color w:val="000000"/>
          <w:sz w:val="28"/>
          <w:szCs w:val="28"/>
        </w:rPr>
        <w:t>Реализация воспитательного потенциала социального партнерства предусматривает</w:t>
      </w:r>
      <w:r>
        <w:rPr>
          <w:color w:val="000000"/>
          <w:sz w:val="28"/>
          <w:szCs w:val="28"/>
        </w:rPr>
        <w:t>:</w:t>
      </w:r>
      <w:r w:rsidR="004B375B">
        <w:rPr>
          <w:color w:val="000000"/>
          <w:sz w:val="28"/>
          <w:szCs w:val="28"/>
        </w:rPr>
        <w:t xml:space="preserve"> </w:t>
      </w:r>
    </w:p>
    <w:p w14:paraId="1102365C" w14:textId="762BD14A" w:rsidR="00316E50" w:rsidRPr="00316E50" w:rsidRDefault="00316E50" w:rsidP="00C25AB2">
      <w:pPr>
        <w:pStyle w:val="pboth"/>
        <w:shd w:val="clear" w:color="auto" w:fill="FFFFFF"/>
        <w:spacing w:before="0" w:beforeAutospacing="0" w:after="0" w:afterAutospacing="0"/>
        <w:jc w:val="both"/>
        <w:rPr>
          <w:color w:val="000000"/>
          <w:sz w:val="28"/>
          <w:szCs w:val="28"/>
        </w:rPr>
      </w:pPr>
      <w:bookmarkStart w:id="526" w:name="102105"/>
      <w:bookmarkStart w:id="527" w:name="102106"/>
      <w:bookmarkStart w:id="528" w:name="102107"/>
      <w:bookmarkEnd w:id="526"/>
      <w:bookmarkEnd w:id="527"/>
      <w:bookmarkEnd w:id="528"/>
      <w:r w:rsidRPr="00316E50">
        <w:rPr>
          <w:color w:val="000000"/>
          <w:sz w:val="28"/>
          <w:szCs w:val="28"/>
        </w:rPr>
        <w:t xml:space="preserve">проведение на базе </w:t>
      </w:r>
      <w:r w:rsidR="004B375B">
        <w:rPr>
          <w:color w:val="000000"/>
          <w:sz w:val="28"/>
          <w:szCs w:val="28"/>
        </w:rPr>
        <w:t xml:space="preserve">группы </w:t>
      </w:r>
      <w:r w:rsidRPr="00316E50">
        <w:rPr>
          <w:color w:val="000000"/>
          <w:sz w:val="28"/>
          <w:szCs w:val="28"/>
        </w:rPr>
        <w:t>различных мероприятий, событий и акций воспитательной направленности;</w:t>
      </w:r>
    </w:p>
    <w:p w14:paraId="1CEC1A13" w14:textId="41C5DB67" w:rsidR="00316E50" w:rsidRPr="00316E50" w:rsidRDefault="00316E50" w:rsidP="00C25AB2">
      <w:pPr>
        <w:pStyle w:val="pboth"/>
        <w:shd w:val="clear" w:color="auto" w:fill="FFFFFF"/>
        <w:spacing w:before="0" w:beforeAutospacing="0" w:after="0" w:afterAutospacing="0"/>
        <w:jc w:val="both"/>
        <w:rPr>
          <w:color w:val="000000"/>
          <w:sz w:val="28"/>
          <w:szCs w:val="28"/>
        </w:rPr>
      </w:pPr>
      <w:bookmarkStart w:id="529" w:name="102108"/>
      <w:bookmarkEnd w:id="529"/>
      <w:r w:rsidRPr="00316E50">
        <w:rPr>
          <w:color w:val="000000"/>
          <w:sz w:val="28"/>
          <w:szCs w:val="28"/>
        </w:rPr>
        <w:t>реализация различных проектов воспитательной направленности, совместно разрабатываемых детьми, родителями (законным</w:t>
      </w:r>
      <w:r w:rsidR="00D336F4">
        <w:rPr>
          <w:color w:val="000000"/>
          <w:sz w:val="28"/>
          <w:szCs w:val="28"/>
        </w:rPr>
        <w:t>и представителями) и педагогами</w:t>
      </w:r>
      <w:r w:rsidRPr="00316E50">
        <w:rPr>
          <w:color w:val="000000"/>
          <w:sz w:val="28"/>
          <w:szCs w:val="28"/>
        </w:rPr>
        <w:t>.</w:t>
      </w:r>
    </w:p>
    <w:p w14:paraId="28B11CA7" w14:textId="77777777" w:rsidR="00316E50" w:rsidRDefault="00316E50" w:rsidP="00C25AB2">
      <w:pPr>
        <w:spacing w:after="0" w:line="240" w:lineRule="auto"/>
        <w:jc w:val="both"/>
        <w:rPr>
          <w:rFonts w:ascii="Times New Roman" w:hAnsi="Times New Roman" w:cs="Times New Roman"/>
          <w:b/>
          <w:sz w:val="28"/>
          <w:szCs w:val="28"/>
        </w:rPr>
      </w:pPr>
    </w:p>
    <w:p w14:paraId="2DA4ECAA" w14:textId="77777777" w:rsidR="00B02CC5" w:rsidRPr="00D14D19" w:rsidRDefault="00B02CC5"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lastRenderedPageBreak/>
        <w:t xml:space="preserve">2.3.4. Организационный раздел </w:t>
      </w:r>
    </w:p>
    <w:p w14:paraId="52BF8D69" w14:textId="7F57CAA2" w:rsidR="00316E50" w:rsidRDefault="00316E50" w:rsidP="00C25AB2">
      <w:pPr>
        <w:pStyle w:val="pboth"/>
        <w:shd w:val="clear" w:color="auto" w:fill="FFFFFF"/>
        <w:spacing w:before="0" w:beforeAutospacing="0" w:after="0" w:afterAutospacing="0"/>
        <w:jc w:val="both"/>
        <w:rPr>
          <w:b/>
          <w:color w:val="000000"/>
          <w:sz w:val="28"/>
          <w:szCs w:val="28"/>
        </w:rPr>
      </w:pPr>
      <w:r w:rsidRPr="00316E50">
        <w:rPr>
          <w:b/>
          <w:color w:val="000000"/>
          <w:sz w:val="28"/>
          <w:szCs w:val="28"/>
        </w:rPr>
        <w:t>2.3.4.1. Кадровое обеспечение.</w:t>
      </w:r>
    </w:p>
    <w:p w14:paraId="2F4DE950" w14:textId="2180FB2A" w:rsidR="00E743B2" w:rsidRPr="00027821" w:rsidRDefault="00027821" w:rsidP="00E743B2">
      <w:pPr>
        <w:pStyle w:val="pboth"/>
        <w:shd w:val="clear" w:color="auto" w:fill="FFFFFF"/>
        <w:spacing w:before="0" w:beforeAutospacing="0" w:after="0" w:afterAutospacing="0"/>
        <w:jc w:val="both"/>
        <w:rPr>
          <w:color w:val="000000" w:themeColor="text1"/>
          <w:sz w:val="27"/>
          <w:szCs w:val="27"/>
        </w:rPr>
      </w:pPr>
      <w:bookmarkStart w:id="530" w:name="102111"/>
      <w:bookmarkEnd w:id="530"/>
      <w:r w:rsidRPr="00027821">
        <w:rPr>
          <w:color w:val="000000" w:themeColor="text1"/>
          <w:sz w:val="27"/>
          <w:szCs w:val="27"/>
        </w:rPr>
        <w:t xml:space="preserve">         В средней</w:t>
      </w:r>
      <w:r w:rsidR="00E743B2" w:rsidRPr="00027821">
        <w:rPr>
          <w:color w:val="000000" w:themeColor="text1"/>
          <w:sz w:val="27"/>
          <w:szCs w:val="27"/>
        </w:rPr>
        <w:t xml:space="preserve"> группе работают 2 воспитателя:</w:t>
      </w:r>
    </w:p>
    <w:p w14:paraId="5AFC6173" w14:textId="166DDE2B" w:rsidR="00E743B2" w:rsidRPr="00027821" w:rsidRDefault="00E743B2" w:rsidP="00E743B2">
      <w:pPr>
        <w:pStyle w:val="pboth"/>
        <w:shd w:val="clear" w:color="auto" w:fill="FFFFFF"/>
        <w:spacing w:before="0" w:beforeAutospacing="0" w:after="0" w:afterAutospacing="0"/>
        <w:jc w:val="both"/>
        <w:rPr>
          <w:color w:val="000000" w:themeColor="text1"/>
          <w:sz w:val="27"/>
          <w:szCs w:val="27"/>
        </w:rPr>
      </w:pPr>
      <w:r w:rsidRPr="00027821">
        <w:rPr>
          <w:color w:val="000000" w:themeColor="text1"/>
          <w:sz w:val="27"/>
          <w:szCs w:val="27"/>
        </w:rPr>
        <w:t>Дудина Лариса Владимировна – образование: Челябинский педагогический колледж №2, специальность: дошко</w:t>
      </w:r>
      <w:r w:rsidR="00027821" w:rsidRPr="00027821">
        <w:rPr>
          <w:color w:val="000000" w:themeColor="text1"/>
          <w:sz w:val="27"/>
          <w:szCs w:val="27"/>
        </w:rPr>
        <w:t>льное образование. Общий стаж 30 лет, педагогический стаж 23</w:t>
      </w:r>
      <w:r w:rsidRPr="00027821">
        <w:rPr>
          <w:color w:val="000000" w:themeColor="text1"/>
          <w:sz w:val="27"/>
          <w:szCs w:val="27"/>
        </w:rPr>
        <w:t xml:space="preserve"> года, 1-ая кв. категория. </w:t>
      </w:r>
    </w:p>
    <w:p w14:paraId="1F336C3F" w14:textId="6C302CAF" w:rsidR="00E743B2" w:rsidRPr="00027821" w:rsidRDefault="00027821" w:rsidP="00E743B2">
      <w:pPr>
        <w:pStyle w:val="pboth"/>
        <w:shd w:val="clear" w:color="auto" w:fill="FFFFFF"/>
        <w:spacing w:before="0" w:beforeAutospacing="0" w:after="0" w:afterAutospacing="0"/>
        <w:jc w:val="both"/>
        <w:rPr>
          <w:color w:val="000000" w:themeColor="text1"/>
          <w:sz w:val="27"/>
          <w:szCs w:val="27"/>
        </w:rPr>
      </w:pPr>
      <w:r w:rsidRPr="00027821">
        <w:rPr>
          <w:color w:val="000000" w:themeColor="text1"/>
          <w:sz w:val="27"/>
          <w:szCs w:val="27"/>
        </w:rPr>
        <w:t>Динмухаметова Зарина Линаровна</w:t>
      </w:r>
      <w:r w:rsidR="00E743B2" w:rsidRPr="00027821">
        <w:rPr>
          <w:color w:val="000000" w:themeColor="text1"/>
          <w:sz w:val="27"/>
          <w:szCs w:val="27"/>
        </w:rPr>
        <w:t xml:space="preserve"> – образование: Казанский педагогический колледж, специальность: дошк</w:t>
      </w:r>
      <w:r w:rsidRPr="00027821">
        <w:rPr>
          <w:color w:val="000000" w:themeColor="text1"/>
          <w:sz w:val="27"/>
          <w:szCs w:val="27"/>
        </w:rPr>
        <w:t>ольное образование. Общий стаж 4</w:t>
      </w:r>
      <w:r w:rsidR="00E743B2" w:rsidRPr="00027821">
        <w:rPr>
          <w:color w:val="000000" w:themeColor="text1"/>
          <w:sz w:val="27"/>
          <w:szCs w:val="27"/>
        </w:rPr>
        <w:t xml:space="preserve"> года, </w:t>
      </w:r>
      <w:r w:rsidRPr="00027821">
        <w:rPr>
          <w:color w:val="000000" w:themeColor="text1"/>
          <w:sz w:val="27"/>
          <w:szCs w:val="27"/>
        </w:rPr>
        <w:t>педагогический стаж: Начало трудовой деятельности.</w:t>
      </w:r>
    </w:p>
    <w:p w14:paraId="19A0E3F7" w14:textId="77777777" w:rsidR="00316E50" w:rsidRPr="00027821" w:rsidRDefault="00316E50" w:rsidP="00C25AB2">
      <w:pPr>
        <w:pStyle w:val="pboth"/>
        <w:shd w:val="clear" w:color="auto" w:fill="FFFFFF"/>
        <w:spacing w:before="0" w:beforeAutospacing="0" w:after="0" w:afterAutospacing="0"/>
        <w:jc w:val="both"/>
        <w:rPr>
          <w:color w:val="000000" w:themeColor="text1"/>
          <w:sz w:val="28"/>
          <w:szCs w:val="28"/>
        </w:rPr>
      </w:pPr>
    </w:p>
    <w:p w14:paraId="24EEEE1F" w14:textId="77777777" w:rsidR="00316E50" w:rsidRPr="00316E50" w:rsidRDefault="00316E50" w:rsidP="00C25AB2">
      <w:pPr>
        <w:pStyle w:val="pboth"/>
        <w:shd w:val="clear" w:color="auto" w:fill="FFFFFF"/>
        <w:spacing w:before="0" w:beforeAutospacing="0" w:after="0" w:afterAutospacing="0"/>
        <w:jc w:val="both"/>
        <w:rPr>
          <w:color w:val="FF0000"/>
          <w:sz w:val="28"/>
          <w:szCs w:val="28"/>
        </w:rPr>
      </w:pPr>
    </w:p>
    <w:p w14:paraId="7D31DF4B" w14:textId="77777777" w:rsidR="00316E50" w:rsidRDefault="00316E50" w:rsidP="00C25AB2">
      <w:pPr>
        <w:pStyle w:val="pboth"/>
        <w:shd w:val="clear" w:color="auto" w:fill="FFFFFF"/>
        <w:spacing w:before="0" w:beforeAutospacing="0" w:after="0" w:afterAutospacing="0"/>
        <w:jc w:val="both"/>
        <w:rPr>
          <w:b/>
          <w:color w:val="000000"/>
          <w:sz w:val="28"/>
          <w:szCs w:val="28"/>
        </w:rPr>
      </w:pPr>
      <w:bookmarkStart w:id="531" w:name="102112"/>
      <w:bookmarkEnd w:id="531"/>
      <w:r w:rsidRPr="00316E50">
        <w:rPr>
          <w:b/>
          <w:color w:val="000000"/>
          <w:sz w:val="28"/>
          <w:szCs w:val="28"/>
        </w:rPr>
        <w:t>2.3.4.</w:t>
      </w:r>
      <w:r>
        <w:rPr>
          <w:b/>
          <w:color w:val="000000"/>
          <w:sz w:val="28"/>
          <w:szCs w:val="28"/>
        </w:rPr>
        <w:t>2</w:t>
      </w:r>
      <w:r w:rsidRPr="00316E50">
        <w:rPr>
          <w:b/>
          <w:color w:val="000000"/>
          <w:sz w:val="28"/>
          <w:szCs w:val="28"/>
        </w:rPr>
        <w:t>. Нормативно-методическое обеспечение.</w:t>
      </w:r>
    </w:p>
    <w:p w14:paraId="7D503DBF" w14:textId="77777777" w:rsidR="00316E50" w:rsidRPr="00316E50" w:rsidRDefault="00316E50" w:rsidP="00C25AB2">
      <w:pPr>
        <w:pStyle w:val="pboth"/>
        <w:shd w:val="clear" w:color="auto" w:fill="FFFFFF"/>
        <w:spacing w:before="0" w:beforeAutospacing="0" w:after="0" w:afterAutospacing="0"/>
        <w:jc w:val="both"/>
        <w:rPr>
          <w:b/>
          <w:color w:val="000000"/>
          <w:sz w:val="28"/>
          <w:szCs w:val="28"/>
        </w:rPr>
      </w:pPr>
    </w:p>
    <w:p w14:paraId="0A5DD22F" w14:textId="77777777" w:rsidR="00316E50" w:rsidRPr="00426B9C" w:rsidRDefault="002460E4" w:rsidP="00C25AB2">
      <w:pPr>
        <w:pStyle w:val="pboth"/>
        <w:shd w:val="clear" w:color="auto" w:fill="FFFFFF"/>
        <w:spacing w:before="0" w:beforeAutospacing="0" w:after="0" w:afterAutospacing="0"/>
        <w:jc w:val="both"/>
        <w:rPr>
          <w:sz w:val="28"/>
          <w:szCs w:val="28"/>
        </w:rPr>
      </w:pPr>
      <w:bookmarkStart w:id="532" w:name="102113"/>
      <w:bookmarkEnd w:id="532"/>
      <w:r>
        <w:rPr>
          <w:color w:val="000000"/>
          <w:sz w:val="28"/>
          <w:szCs w:val="28"/>
        </w:rPr>
        <w:t xml:space="preserve">       </w:t>
      </w:r>
      <w:r w:rsidR="00316E50" w:rsidRPr="00426B9C">
        <w:rPr>
          <w:sz w:val="28"/>
          <w:szCs w:val="28"/>
        </w:rPr>
        <w:t>Для реализации программы воспитания ДОО рекомендуется использовать практическое руководство «Воспитателю о воспитании», представленное в открытом доступе в электронной форме на платформе институтвоспитания.рф.</w:t>
      </w:r>
    </w:p>
    <w:p w14:paraId="4C550A0C" w14:textId="77777777" w:rsidR="00316E50" w:rsidRPr="00426B9C" w:rsidRDefault="002460E4" w:rsidP="00C25AB2">
      <w:pPr>
        <w:pStyle w:val="pboth"/>
        <w:shd w:val="clear" w:color="auto" w:fill="FFFFFF"/>
        <w:spacing w:before="0" w:beforeAutospacing="0" w:after="0" w:afterAutospacing="0"/>
        <w:jc w:val="both"/>
        <w:rPr>
          <w:sz w:val="28"/>
          <w:szCs w:val="28"/>
        </w:rPr>
      </w:pPr>
      <w:bookmarkStart w:id="533" w:name="102114"/>
      <w:bookmarkEnd w:id="533"/>
      <w:r w:rsidRPr="00426B9C">
        <w:rPr>
          <w:sz w:val="28"/>
          <w:szCs w:val="28"/>
        </w:rPr>
        <w:t xml:space="preserve">      </w:t>
      </w:r>
      <w:r w:rsidR="00316E50" w:rsidRPr="00426B9C">
        <w:rPr>
          <w:sz w:val="28"/>
          <w:szCs w:val="28"/>
        </w:rPr>
        <w:t>В этом разделе могут быть представлены решения на уровне ДОО организации по принятию, внесению изменений в должностные инструкции педагогов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 Представляются ссылки на локальные нормативные акты, в которые вносятся изменения в связи с утверждением рабочей программы воспитания.</w:t>
      </w:r>
    </w:p>
    <w:p w14:paraId="756F584E" w14:textId="77777777" w:rsidR="00316E50" w:rsidRDefault="00316E50" w:rsidP="00C25AB2">
      <w:pPr>
        <w:pStyle w:val="pboth"/>
        <w:shd w:val="clear" w:color="auto" w:fill="FFFFFF"/>
        <w:spacing w:before="0" w:beforeAutospacing="0" w:after="0" w:afterAutospacing="0"/>
        <w:jc w:val="both"/>
        <w:rPr>
          <w:color w:val="000000"/>
          <w:sz w:val="28"/>
          <w:szCs w:val="28"/>
        </w:rPr>
      </w:pPr>
      <w:bookmarkStart w:id="534" w:name="102115"/>
      <w:bookmarkEnd w:id="534"/>
    </w:p>
    <w:p w14:paraId="2CB1D27C" w14:textId="710A1868" w:rsidR="00316E50" w:rsidRPr="00B74274" w:rsidRDefault="002460E4" w:rsidP="00C25AB2">
      <w:pPr>
        <w:pStyle w:val="pboth"/>
        <w:shd w:val="clear" w:color="auto" w:fill="FFFFFF"/>
        <w:spacing w:before="0" w:beforeAutospacing="0" w:after="0" w:afterAutospacing="0"/>
        <w:jc w:val="both"/>
        <w:rPr>
          <w:sz w:val="28"/>
          <w:szCs w:val="28"/>
        </w:rPr>
      </w:pPr>
      <w:r>
        <w:rPr>
          <w:b/>
          <w:color w:val="FF0000"/>
          <w:sz w:val="28"/>
          <w:szCs w:val="28"/>
        </w:rPr>
        <w:t xml:space="preserve"> </w:t>
      </w:r>
      <w:r w:rsidR="00362D04" w:rsidRPr="00362D04">
        <w:rPr>
          <w:b/>
          <w:color w:val="000000" w:themeColor="text1"/>
          <w:sz w:val="28"/>
          <w:szCs w:val="28"/>
        </w:rPr>
        <w:t>2.3.4.3</w:t>
      </w:r>
      <w:r w:rsidR="00362D04">
        <w:rPr>
          <w:b/>
          <w:color w:val="000000" w:themeColor="text1"/>
          <w:sz w:val="28"/>
          <w:szCs w:val="28"/>
        </w:rPr>
        <w:t>.</w:t>
      </w:r>
      <w:r w:rsidRPr="00362D04">
        <w:rPr>
          <w:b/>
          <w:color w:val="000000" w:themeColor="text1"/>
          <w:sz w:val="28"/>
          <w:szCs w:val="28"/>
        </w:rPr>
        <w:t xml:space="preserve"> </w:t>
      </w:r>
      <w:r w:rsidR="00316E50" w:rsidRPr="00B74274">
        <w:rPr>
          <w:b/>
          <w:sz w:val="28"/>
          <w:szCs w:val="28"/>
        </w:rPr>
        <w:t>Требования к условиям работы с особыми категориями детей.</w:t>
      </w:r>
    </w:p>
    <w:p w14:paraId="3CE4B810" w14:textId="77777777" w:rsidR="00316E50" w:rsidRPr="00B74274" w:rsidRDefault="00316E50" w:rsidP="00C25AB2">
      <w:pPr>
        <w:pStyle w:val="pboth"/>
        <w:shd w:val="clear" w:color="auto" w:fill="FFFFFF"/>
        <w:spacing w:before="0" w:beforeAutospacing="0" w:after="0" w:afterAutospacing="0"/>
        <w:jc w:val="both"/>
        <w:rPr>
          <w:sz w:val="28"/>
          <w:szCs w:val="28"/>
        </w:rPr>
      </w:pPr>
      <w:bookmarkStart w:id="535" w:name="102116"/>
      <w:bookmarkEnd w:id="535"/>
    </w:p>
    <w:p w14:paraId="2D760F90" w14:textId="77777777" w:rsidR="00316E50" w:rsidRPr="00B74274" w:rsidRDefault="00316E50" w:rsidP="00C25AB2">
      <w:pPr>
        <w:pStyle w:val="pboth"/>
        <w:shd w:val="clear" w:color="auto" w:fill="FFFFFF"/>
        <w:spacing w:before="0" w:beforeAutospacing="0" w:after="0" w:afterAutospacing="0"/>
        <w:jc w:val="both"/>
        <w:rPr>
          <w:sz w:val="28"/>
          <w:szCs w:val="28"/>
        </w:rPr>
      </w:pPr>
      <w:r w:rsidRPr="00B74274">
        <w:rPr>
          <w:sz w:val="28"/>
          <w:szCs w:val="28"/>
        </w:rPr>
        <w:t xml:space="preserve">          По своим основным задачам воспитательная работа в ДОУ не зависит от наличия (отсутствия) у ребенка особых образовательных потребностей.</w:t>
      </w:r>
    </w:p>
    <w:p w14:paraId="253FC14F" w14:textId="77777777" w:rsidR="00316E50" w:rsidRPr="00B74274" w:rsidRDefault="00316E50" w:rsidP="00C25AB2">
      <w:pPr>
        <w:pStyle w:val="pboth"/>
        <w:shd w:val="clear" w:color="auto" w:fill="FFFFFF"/>
        <w:spacing w:before="0" w:beforeAutospacing="0" w:after="0" w:afterAutospacing="0"/>
        <w:jc w:val="both"/>
        <w:rPr>
          <w:sz w:val="28"/>
          <w:szCs w:val="28"/>
        </w:rPr>
      </w:pPr>
      <w:bookmarkStart w:id="536" w:name="102117"/>
      <w:bookmarkEnd w:id="536"/>
      <w:r w:rsidRPr="00B74274">
        <w:rPr>
          <w:sz w:val="28"/>
          <w:szCs w:val="28"/>
        </w:rPr>
        <w:t xml:space="preserve">В основе процесса воспитания детей в ДОУ должны лежать традиционные ценности российского общества. </w:t>
      </w:r>
    </w:p>
    <w:p w14:paraId="19E7BDCE" w14:textId="77777777" w:rsidR="00035F3E" w:rsidRPr="00B74274" w:rsidRDefault="00035F3E" w:rsidP="00C25AB2">
      <w:pPr>
        <w:pStyle w:val="pboth"/>
        <w:shd w:val="clear" w:color="auto" w:fill="FFFFFF"/>
        <w:spacing w:before="0" w:beforeAutospacing="0" w:after="0" w:afterAutospacing="0"/>
        <w:jc w:val="both"/>
        <w:rPr>
          <w:sz w:val="28"/>
          <w:szCs w:val="28"/>
        </w:rPr>
      </w:pPr>
      <w:bookmarkStart w:id="537" w:name="102119"/>
      <w:bookmarkEnd w:id="537"/>
    </w:p>
    <w:p w14:paraId="6A6953F6" w14:textId="77777777" w:rsidR="00316E50" w:rsidRPr="00B74274" w:rsidRDefault="00DA597B" w:rsidP="00C25AB2">
      <w:pPr>
        <w:pStyle w:val="pboth"/>
        <w:shd w:val="clear" w:color="auto" w:fill="FFFFFF"/>
        <w:spacing w:before="0" w:beforeAutospacing="0" w:after="0" w:afterAutospacing="0"/>
        <w:jc w:val="both"/>
        <w:rPr>
          <w:sz w:val="28"/>
          <w:szCs w:val="28"/>
        </w:rPr>
      </w:pPr>
      <w:r w:rsidRPr="00B74274">
        <w:rPr>
          <w:sz w:val="28"/>
          <w:szCs w:val="28"/>
        </w:rPr>
        <w:t xml:space="preserve">        </w:t>
      </w:r>
      <w:r w:rsidR="00316E50" w:rsidRPr="00B74274">
        <w:rPr>
          <w:sz w:val="28"/>
          <w:szCs w:val="28"/>
        </w:rPr>
        <w:t>Программа предполагает создание следующих условий, обеспечивающих достижение целевых ориентиров в работе с особыми категориями детей:</w:t>
      </w:r>
    </w:p>
    <w:p w14:paraId="65C6F32F" w14:textId="77777777" w:rsidR="00316E50" w:rsidRPr="00B74274" w:rsidRDefault="00316E50" w:rsidP="00C25AB2">
      <w:pPr>
        <w:pStyle w:val="pboth"/>
        <w:shd w:val="clear" w:color="auto" w:fill="FFFFFF"/>
        <w:spacing w:before="0" w:beforeAutospacing="0" w:after="0" w:afterAutospacing="0"/>
        <w:jc w:val="both"/>
        <w:rPr>
          <w:sz w:val="28"/>
          <w:szCs w:val="28"/>
        </w:rPr>
      </w:pPr>
      <w:bookmarkStart w:id="538" w:name="102120"/>
      <w:bookmarkEnd w:id="538"/>
      <w:r w:rsidRPr="00B74274">
        <w:rPr>
          <w:sz w:val="28"/>
          <w:szCs w:val="28"/>
        </w:rPr>
        <w:t>1) направленное на формирование личности взаимодействие взрослых с детьми, предполагающее создание таких ситуаций, в которых каждому ребенку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ее реализации, ограниченный объем личного опыта детей особых категорий;</w:t>
      </w:r>
    </w:p>
    <w:p w14:paraId="1C6C44B8" w14:textId="77777777" w:rsidR="00316E50" w:rsidRPr="00B74274" w:rsidRDefault="00316E50" w:rsidP="00C25AB2">
      <w:pPr>
        <w:pStyle w:val="pboth"/>
        <w:shd w:val="clear" w:color="auto" w:fill="FFFFFF"/>
        <w:spacing w:before="0" w:beforeAutospacing="0" w:after="0" w:afterAutospacing="0"/>
        <w:jc w:val="both"/>
        <w:rPr>
          <w:sz w:val="28"/>
          <w:szCs w:val="28"/>
        </w:rPr>
      </w:pPr>
      <w:bookmarkStart w:id="539" w:name="102121"/>
      <w:bookmarkEnd w:id="539"/>
      <w:r w:rsidRPr="00B74274">
        <w:rPr>
          <w:sz w:val="28"/>
          <w:szCs w:val="28"/>
        </w:rPr>
        <w:lastRenderedPageBreak/>
        <w:t>2) формирование игры как важнейшего фактора воспитания и развития ребенка с особыми образовательными потребностями, с учетом необходимости развития личности ребенка,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14:paraId="0094F6E1" w14:textId="77777777" w:rsidR="00316E50" w:rsidRPr="00B74274" w:rsidRDefault="00316E50" w:rsidP="00C25AB2">
      <w:pPr>
        <w:pStyle w:val="pboth"/>
        <w:shd w:val="clear" w:color="auto" w:fill="FFFFFF"/>
        <w:spacing w:before="0" w:beforeAutospacing="0" w:after="0" w:afterAutospacing="0"/>
        <w:jc w:val="both"/>
        <w:rPr>
          <w:sz w:val="28"/>
          <w:szCs w:val="28"/>
        </w:rPr>
      </w:pPr>
      <w:bookmarkStart w:id="540" w:name="102122"/>
      <w:bookmarkEnd w:id="540"/>
      <w:r w:rsidRPr="00B74274">
        <w:rPr>
          <w:sz w:val="28"/>
          <w:szCs w:val="28"/>
        </w:rPr>
        <w:t>3) 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14:paraId="6DCFB368" w14:textId="77777777" w:rsidR="00316E50" w:rsidRPr="00B74274" w:rsidRDefault="00316E50" w:rsidP="00C25AB2">
      <w:pPr>
        <w:pStyle w:val="pboth"/>
        <w:shd w:val="clear" w:color="auto" w:fill="FFFFFF"/>
        <w:spacing w:before="0" w:beforeAutospacing="0" w:after="0" w:afterAutospacing="0"/>
        <w:jc w:val="both"/>
        <w:rPr>
          <w:sz w:val="28"/>
          <w:szCs w:val="28"/>
        </w:rPr>
      </w:pPr>
      <w:bookmarkStart w:id="541" w:name="102123"/>
      <w:bookmarkEnd w:id="541"/>
      <w:r w:rsidRPr="00B74274">
        <w:rPr>
          <w:sz w:val="28"/>
          <w:szCs w:val="28"/>
        </w:rPr>
        <w:t>4) доступность воспитательных мероприятий, совместных и самостоятельных, подвижных и статичных форм активности с учетом особенностей развития и образовательных потребностей ребенка;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ребенку с особыми образовательными потребностями;</w:t>
      </w:r>
    </w:p>
    <w:p w14:paraId="54229A49" w14:textId="77777777" w:rsidR="00316E50" w:rsidRPr="00B74274" w:rsidRDefault="00316E50" w:rsidP="00C25AB2">
      <w:pPr>
        <w:pStyle w:val="pboth"/>
        <w:shd w:val="clear" w:color="auto" w:fill="FFFFFF"/>
        <w:spacing w:before="0" w:beforeAutospacing="0" w:after="0" w:afterAutospacing="0"/>
        <w:jc w:val="both"/>
        <w:rPr>
          <w:sz w:val="28"/>
          <w:szCs w:val="28"/>
        </w:rPr>
      </w:pPr>
      <w:bookmarkStart w:id="542" w:name="102124"/>
      <w:bookmarkEnd w:id="542"/>
      <w:r w:rsidRPr="00B74274">
        <w:rPr>
          <w:sz w:val="28"/>
          <w:szCs w:val="28"/>
        </w:rPr>
        <w:t>5) участие семьи как необходимое условие для полноценного воспитания ребенка дошкольного возраста с особыми образовательными потребностями.</w:t>
      </w:r>
    </w:p>
    <w:p w14:paraId="6689CA46"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 Организационный раздел Программы:</w:t>
      </w:r>
    </w:p>
    <w:p w14:paraId="4F21CC99" w14:textId="77777777"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3.1. Психолого-педагогические условия реализации Программы</w:t>
      </w:r>
    </w:p>
    <w:p w14:paraId="1388ACD8"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246C73">
        <w:rPr>
          <w:color w:val="000000"/>
          <w:sz w:val="28"/>
          <w:szCs w:val="28"/>
        </w:rPr>
        <w:t xml:space="preserve">Успешная реализация </w:t>
      </w:r>
      <w:r>
        <w:rPr>
          <w:color w:val="000000"/>
          <w:sz w:val="28"/>
          <w:szCs w:val="28"/>
        </w:rPr>
        <w:t>П</w:t>
      </w:r>
      <w:r w:rsidRPr="00246C73">
        <w:rPr>
          <w:color w:val="000000"/>
          <w:sz w:val="28"/>
          <w:szCs w:val="28"/>
        </w:rPr>
        <w:t>рограммы обеспечивается следующими психолого-педагогическими условиями:</w:t>
      </w:r>
    </w:p>
    <w:p w14:paraId="7D5B9642"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43" w:name="102128"/>
      <w:bookmarkEnd w:id="543"/>
      <w:r w:rsidRPr="00246C73">
        <w:rPr>
          <w:color w:val="000000"/>
          <w:sz w:val="28"/>
          <w:szCs w:val="28"/>
        </w:rP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14:paraId="3DA0603B"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44" w:name="102129"/>
      <w:bookmarkEnd w:id="544"/>
      <w:r w:rsidRPr="00246C73">
        <w:rPr>
          <w:color w:val="000000"/>
          <w:sz w:val="28"/>
          <w:szCs w:val="28"/>
        </w:rPr>
        <w:t>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14:paraId="4C9893D2"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45" w:name="102130"/>
      <w:bookmarkEnd w:id="545"/>
      <w:r w:rsidRPr="00246C73">
        <w:rPr>
          <w:color w:val="000000"/>
          <w:sz w:val="28"/>
          <w:szCs w:val="28"/>
        </w:rPr>
        <w:t xml:space="preserve">3) обеспечение преемственности содержания и форм организации образовательного процесса в ДОО, в том числе дошкольного и начального общего уровней образования (опора на опыт детей, накопленный на предыдущих этапах </w:t>
      </w:r>
      <w:r w:rsidRPr="00246C73">
        <w:rPr>
          <w:color w:val="000000"/>
          <w:sz w:val="28"/>
          <w:szCs w:val="28"/>
        </w:rPr>
        <w:lastRenderedPageBreak/>
        <w:t>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14:paraId="146BB7B5"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46" w:name="102131"/>
      <w:bookmarkEnd w:id="546"/>
      <w:r w:rsidRPr="00246C73">
        <w:rPr>
          <w:color w:val="000000"/>
          <w:sz w:val="28"/>
          <w:szCs w:val="28"/>
        </w:rP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14:paraId="03735B1F"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47" w:name="102132"/>
      <w:bookmarkEnd w:id="547"/>
      <w:r w:rsidRPr="00246C73">
        <w:rPr>
          <w:color w:val="000000"/>
          <w:sz w:val="28"/>
          <w:szCs w:val="28"/>
        </w:rP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14:paraId="7B7B68DC"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48" w:name="102133"/>
      <w:bookmarkEnd w:id="548"/>
      <w:r w:rsidRPr="00246C73">
        <w:rPr>
          <w:color w:val="000000"/>
          <w:sz w:val="28"/>
          <w:szCs w:val="28"/>
        </w:rP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14:paraId="4872AD64"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49" w:name="102134"/>
      <w:bookmarkEnd w:id="549"/>
      <w:r w:rsidRPr="00246C73">
        <w:rPr>
          <w:color w:val="000000"/>
          <w:sz w:val="28"/>
          <w:szCs w:val="28"/>
        </w:rP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14:paraId="7272BDB3"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0" w:name="102135"/>
      <w:bookmarkEnd w:id="550"/>
      <w:r w:rsidRPr="00246C73">
        <w:rPr>
          <w:color w:val="000000"/>
          <w:sz w:val="28"/>
          <w:szCs w:val="28"/>
        </w:rPr>
        <w:t>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14:paraId="36E47D34"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1" w:name="102136"/>
      <w:bookmarkEnd w:id="551"/>
      <w:r w:rsidRPr="00246C73">
        <w:rPr>
          <w:color w:val="000000"/>
          <w:sz w:val="28"/>
          <w:szCs w:val="28"/>
        </w:rPr>
        <w:t>9) совершенствование образовательной работы на основе результатов выявления запросов родительского и профессионального сообщества;</w:t>
      </w:r>
    </w:p>
    <w:p w14:paraId="76A4136C"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2" w:name="102137"/>
      <w:bookmarkEnd w:id="552"/>
      <w:r w:rsidRPr="00246C73">
        <w:rPr>
          <w:color w:val="000000"/>
          <w:sz w:val="28"/>
          <w:szCs w:val="28"/>
        </w:rPr>
        <w:t>10)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14:paraId="0F8A06C8"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3" w:name="102138"/>
      <w:bookmarkEnd w:id="553"/>
      <w:r w:rsidRPr="00246C73">
        <w:rPr>
          <w:color w:val="000000"/>
          <w:sz w:val="28"/>
          <w:szCs w:val="28"/>
        </w:rPr>
        <w:t>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14:paraId="3D32D38A"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4" w:name="102139"/>
      <w:bookmarkEnd w:id="554"/>
      <w:r w:rsidRPr="00246C73">
        <w:rPr>
          <w:color w:val="000000"/>
          <w:sz w:val="28"/>
          <w:szCs w:val="28"/>
        </w:rPr>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14:paraId="61EA2767"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5" w:name="102140"/>
      <w:bookmarkEnd w:id="555"/>
      <w:r w:rsidRPr="00246C73">
        <w:rPr>
          <w:color w:val="000000"/>
          <w:sz w:val="28"/>
          <w:szCs w:val="28"/>
        </w:rPr>
        <w:t>13) непрерывное психолого-педагогическое сопровождение участников образовательных отношений в процессе реализации Федеральной программы в ДОО, обеспечение вариативности его содержания, направлений и форм, согласно запросам родительского и профессионального сообществ;</w:t>
      </w:r>
    </w:p>
    <w:p w14:paraId="6EF68530"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6" w:name="102141"/>
      <w:bookmarkEnd w:id="556"/>
      <w:r w:rsidRPr="00246C73">
        <w:rPr>
          <w:color w:val="000000"/>
          <w:sz w:val="28"/>
          <w:szCs w:val="28"/>
        </w:rPr>
        <w:t>14) взаимодействие с различными социальными институтами (сферы образования, культуры, физкультуры и спорта, другими социально-воспитательными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 значимой деятельности;</w:t>
      </w:r>
    </w:p>
    <w:p w14:paraId="02607C6D"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7" w:name="102142"/>
      <w:bookmarkEnd w:id="557"/>
      <w:r w:rsidRPr="00246C73">
        <w:rPr>
          <w:color w:val="000000"/>
          <w:sz w:val="28"/>
          <w:szCs w:val="28"/>
        </w:rPr>
        <w:lastRenderedPageBreak/>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w:t>
      </w:r>
    </w:p>
    <w:p w14:paraId="4A9209FC"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8" w:name="102143"/>
      <w:bookmarkEnd w:id="558"/>
      <w:r w:rsidRPr="00246C73">
        <w:rPr>
          <w:color w:val="000000"/>
          <w:sz w:val="28"/>
          <w:szCs w:val="28"/>
        </w:rPr>
        <w:t>16) предоставление информации о Федеральной программе семье, заинтересованным лицам, вовлеченным в образовательную деятельность, а также широкой общественности;</w:t>
      </w:r>
    </w:p>
    <w:p w14:paraId="5F95DEB7"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59" w:name="102144"/>
      <w:bookmarkEnd w:id="559"/>
      <w:r w:rsidRPr="00246C73">
        <w:rPr>
          <w:color w:val="000000"/>
          <w:sz w:val="28"/>
          <w:szCs w:val="28"/>
        </w:rPr>
        <w:t>17) обеспечение возможностей для обсуждения Федеральной программы, поиска, использования материалов, обеспечивающих ее реализацию, в том числе в информационной среде.</w:t>
      </w:r>
    </w:p>
    <w:p w14:paraId="138DFEFB" w14:textId="77777777" w:rsidR="00246C73" w:rsidRDefault="00246C73"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
    <w:p w14:paraId="497B9742" w14:textId="77777777" w:rsidR="006A4071" w:rsidRDefault="00246C73"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3.2.</w:t>
      </w:r>
      <w:r w:rsidRPr="00246C73">
        <w:t xml:space="preserve"> </w:t>
      </w:r>
      <w:r w:rsidRPr="00246C73">
        <w:rPr>
          <w:rFonts w:ascii="Times New Roman" w:hAnsi="Times New Roman" w:cs="Times New Roman"/>
          <w:b/>
          <w:sz w:val="28"/>
          <w:szCs w:val="28"/>
        </w:rPr>
        <w:t xml:space="preserve">Особенности организации </w:t>
      </w:r>
      <w:r>
        <w:rPr>
          <w:rFonts w:ascii="Times New Roman" w:hAnsi="Times New Roman" w:cs="Times New Roman"/>
          <w:b/>
          <w:sz w:val="28"/>
          <w:szCs w:val="28"/>
        </w:rPr>
        <w:t>РППС</w:t>
      </w:r>
    </w:p>
    <w:p w14:paraId="6D62EBB0"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246C73">
        <w:rPr>
          <w:color w:val="000000"/>
          <w:sz w:val="28"/>
          <w:szCs w:val="28"/>
        </w:rPr>
        <w:t>РППС рассматривается как часть образовательной среды и фактор, обогащающий развитие детей. РППС ДОО выступает основой для разнообразной, разносторонне развивающей, содержательной и привлекательной для каждого ребенка деятельности.</w:t>
      </w:r>
    </w:p>
    <w:p w14:paraId="06F8B687"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0" w:name="102147"/>
      <w:bookmarkEnd w:id="560"/>
      <w:r>
        <w:rPr>
          <w:color w:val="000000"/>
          <w:sz w:val="28"/>
          <w:szCs w:val="28"/>
        </w:rPr>
        <w:t xml:space="preserve">       </w:t>
      </w:r>
      <w:r w:rsidRPr="00246C73">
        <w:rPr>
          <w:color w:val="000000"/>
          <w:sz w:val="28"/>
          <w:szCs w:val="28"/>
        </w:rPr>
        <w:t xml:space="preserve"> РППС включает организованное пространство (территория ДО</w:t>
      </w:r>
      <w:r>
        <w:rPr>
          <w:color w:val="000000"/>
          <w:sz w:val="28"/>
          <w:szCs w:val="28"/>
        </w:rPr>
        <w:t>У</w:t>
      </w:r>
      <w:r w:rsidRPr="00246C73">
        <w:rPr>
          <w:color w:val="000000"/>
          <w:sz w:val="28"/>
          <w:szCs w:val="28"/>
        </w:rPr>
        <w:t>, группов</w:t>
      </w:r>
      <w:r>
        <w:rPr>
          <w:color w:val="000000"/>
          <w:sz w:val="28"/>
          <w:szCs w:val="28"/>
        </w:rPr>
        <w:t>ую</w:t>
      </w:r>
      <w:r w:rsidRPr="00246C73">
        <w:rPr>
          <w:color w:val="000000"/>
          <w:sz w:val="28"/>
          <w:szCs w:val="28"/>
        </w:rPr>
        <w:t xml:space="preserve"> комнат</w:t>
      </w:r>
      <w:r>
        <w:rPr>
          <w:color w:val="000000"/>
          <w:sz w:val="28"/>
          <w:szCs w:val="28"/>
        </w:rPr>
        <w:t>у</w:t>
      </w:r>
      <w:r w:rsidRPr="00246C73">
        <w:rPr>
          <w:color w:val="000000"/>
          <w:sz w:val="28"/>
          <w:szCs w:val="28"/>
        </w:rPr>
        <w:t>, специализированные, технологические, административные и иные помещения), материалы, оборудование, электронные образовательные ресурсы и средства обучения и воспитания, охраны и укрепления здоровья детей, материалы для организации самостоятельной творческой деятельности детей. РППС создает возможности для учета особенностей, возможностей и интересов детей, коррекции недостатков их развития.</w:t>
      </w:r>
    </w:p>
    <w:p w14:paraId="0E7F08A0" w14:textId="039C6A7D"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1" w:name="102148"/>
      <w:bookmarkEnd w:id="561"/>
      <w:r>
        <w:rPr>
          <w:color w:val="000000"/>
          <w:sz w:val="28"/>
          <w:szCs w:val="28"/>
        </w:rPr>
        <w:t xml:space="preserve">        </w:t>
      </w:r>
      <w:r w:rsidRPr="00246C73">
        <w:rPr>
          <w:color w:val="000000"/>
          <w:sz w:val="28"/>
          <w:szCs w:val="28"/>
        </w:rPr>
        <w:t>При проектировании РППС учт</w:t>
      </w:r>
      <w:r w:rsidR="00FC660A">
        <w:rPr>
          <w:color w:val="000000"/>
          <w:sz w:val="28"/>
          <w:szCs w:val="28"/>
        </w:rPr>
        <w:t>е</w:t>
      </w:r>
      <w:r>
        <w:rPr>
          <w:color w:val="000000"/>
          <w:sz w:val="28"/>
          <w:szCs w:val="28"/>
        </w:rPr>
        <w:t>ны</w:t>
      </w:r>
      <w:r w:rsidRPr="00246C73">
        <w:rPr>
          <w:color w:val="000000"/>
          <w:sz w:val="28"/>
          <w:szCs w:val="28"/>
        </w:rPr>
        <w:t>:</w:t>
      </w:r>
    </w:p>
    <w:p w14:paraId="3A7AA2B7" w14:textId="194646FA"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2" w:name="102151"/>
      <w:bookmarkEnd w:id="562"/>
      <w:r w:rsidRPr="00246C73">
        <w:rPr>
          <w:color w:val="000000"/>
          <w:sz w:val="28"/>
          <w:szCs w:val="28"/>
        </w:rPr>
        <w:t>местные этнопсихологические, социокультурные, культурно-исторические и природно-климатические условия, в которых находится ДО</w:t>
      </w:r>
      <w:r w:rsidR="00B74274">
        <w:rPr>
          <w:color w:val="000000"/>
          <w:sz w:val="28"/>
          <w:szCs w:val="28"/>
        </w:rPr>
        <w:t>О</w:t>
      </w:r>
      <w:r w:rsidRPr="00246C73">
        <w:rPr>
          <w:color w:val="000000"/>
          <w:sz w:val="28"/>
          <w:szCs w:val="28"/>
        </w:rPr>
        <w:t>;</w:t>
      </w:r>
    </w:p>
    <w:p w14:paraId="0DC10FFD"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3" w:name="102152"/>
      <w:bookmarkEnd w:id="563"/>
      <w:r w:rsidRPr="00246C73">
        <w:rPr>
          <w:color w:val="000000"/>
          <w:sz w:val="28"/>
          <w:szCs w:val="28"/>
        </w:rPr>
        <w:t>возраст, уровень развития детей и особенности их деятельности, содержание образования;</w:t>
      </w:r>
    </w:p>
    <w:p w14:paraId="428F17A7" w14:textId="037AACF5"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4" w:name="102153"/>
      <w:bookmarkEnd w:id="564"/>
      <w:r w:rsidRPr="00246C73">
        <w:rPr>
          <w:color w:val="000000"/>
          <w:sz w:val="28"/>
          <w:szCs w:val="28"/>
        </w:rPr>
        <w:t xml:space="preserve">задачи образовательной программы для </w:t>
      </w:r>
      <w:r>
        <w:rPr>
          <w:color w:val="000000"/>
          <w:sz w:val="28"/>
          <w:szCs w:val="28"/>
        </w:rPr>
        <w:t xml:space="preserve">детей </w:t>
      </w:r>
      <w:r w:rsidR="00B74274">
        <w:rPr>
          <w:color w:val="000000"/>
          <w:sz w:val="28"/>
          <w:szCs w:val="28"/>
        </w:rPr>
        <w:t>средней</w:t>
      </w:r>
      <w:r w:rsidRPr="00246C73">
        <w:rPr>
          <w:color w:val="000000"/>
          <w:sz w:val="28"/>
          <w:szCs w:val="28"/>
        </w:rPr>
        <w:t xml:space="preserve"> групп</w:t>
      </w:r>
      <w:r w:rsidR="00B74274">
        <w:rPr>
          <w:color w:val="000000"/>
          <w:sz w:val="28"/>
          <w:szCs w:val="28"/>
        </w:rPr>
        <w:t>ы</w:t>
      </w:r>
      <w:r w:rsidRPr="00246C73">
        <w:rPr>
          <w:color w:val="000000"/>
          <w:sz w:val="28"/>
          <w:szCs w:val="28"/>
        </w:rPr>
        <w:t>;</w:t>
      </w:r>
    </w:p>
    <w:p w14:paraId="068B4B19"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5" w:name="102154"/>
      <w:bookmarkEnd w:id="565"/>
      <w:r w:rsidRPr="00246C73">
        <w:rPr>
          <w:color w:val="000000"/>
          <w:sz w:val="28"/>
          <w:szCs w:val="28"/>
        </w:rPr>
        <w:t>возможности и потребности участников образовательной деятельности (детей и их семей, педагогов и других сотрудников ДО</w:t>
      </w:r>
      <w:r>
        <w:rPr>
          <w:color w:val="000000"/>
          <w:sz w:val="28"/>
          <w:szCs w:val="28"/>
        </w:rPr>
        <w:t>У</w:t>
      </w:r>
      <w:r w:rsidRPr="00246C73">
        <w:rPr>
          <w:color w:val="000000"/>
          <w:sz w:val="28"/>
          <w:szCs w:val="28"/>
        </w:rPr>
        <w:t>, участников сетевого взаимодействия и других участников образовательной деятельности).</w:t>
      </w:r>
    </w:p>
    <w:p w14:paraId="28CCA100" w14:textId="22ADF77B"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6" w:name="102155"/>
      <w:bookmarkEnd w:id="566"/>
      <w:r>
        <w:rPr>
          <w:color w:val="000000"/>
          <w:sz w:val="28"/>
          <w:szCs w:val="28"/>
        </w:rPr>
        <w:t xml:space="preserve">      </w:t>
      </w:r>
      <w:r w:rsidRPr="00246C73">
        <w:rPr>
          <w:color w:val="000000"/>
          <w:sz w:val="28"/>
          <w:szCs w:val="28"/>
        </w:rPr>
        <w:t>РППС соответств</w:t>
      </w:r>
      <w:r>
        <w:rPr>
          <w:color w:val="000000"/>
          <w:sz w:val="28"/>
          <w:szCs w:val="28"/>
        </w:rPr>
        <w:t>ует</w:t>
      </w:r>
      <w:r w:rsidRPr="00246C73">
        <w:rPr>
          <w:color w:val="000000"/>
          <w:sz w:val="28"/>
          <w:szCs w:val="28"/>
        </w:rPr>
        <w:t>:</w:t>
      </w:r>
    </w:p>
    <w:p w14:paraId="4D494934"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7" w:name="102156"/>
      <w:bookmarkEnd w:id="567"/>
      <w:r w:rsidRPr="00246C73">
        <w:rPr>
          <w:color w:val="000000"/>
          <w:sz w:val="28"/>
          <w:szCs w:val="28"/>
        </w:rPr>
        <w:t>требованиям </w:t>
      </w:r>
      <w:r>
        <w:rPr>
          <w:color w:val="000000"/>
          <w:sz w:val="28"/>
          <w:szCs w:val="28"/>
        </w:rPr>
        <w:t>ФГОС ДО</w:t>
      </w:r>
      <w:r w:rsidRPr="00246C73">
        <w:rPr>
          <w:color w:val="000000"/>
          <w:sz w:val="28"/>
          <w:szCs w:val="28"/>
        </w:rPr>
        <w:t>;</w:t>
      </w:r>
    </w:p>
    <w:p w14:paraId="0F8A1F51"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8" w:name="102157"/>
      <w:bookmarkEnd w:id="568"/>
      <w:r w:rsidRPr="00246C73">
        <w:rPr>
          <w:color w:val="000000"/>
          <w:sz w:val="28"/>
          <w:szCs w:val="28"/>
        </w:rPr>
        <w:t>образовательной программе ДО</w:t>
      </w:r>
      <w:r>
        <w:rPr>
          <w:color w:val="000000"/>
          <w:sz w:val="28"/>
          <w:szCs w:val="28"/>
        </w:rPr>
        <w:t>У</w:t>
      </w:r>
      <w:r w:rsidRPr="00246C73">
        <w:rPr>
          <w:color w:val="000000"/>
          <w:sz w:val="28"/>
          <w:szCs w:val="28"/>
        </w:rPr>
        <w:t>;</w:t>
      </w:r>
    </w:p>
    <w:p w14:paraId="40E02E95"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69" w:name="102158"/>
      <w:bookmarkEnd w:id="569"/>
      <w:r w:rsidRPr="00246C73">
        <w:rPr>
          <w:color w:val="000000"/>
          <w:sz w:val="28"/>
          <w:szCs w:val="28"/>
        </w:rPr>
        <w:t>материально-техническим и медико-социальным условиям пребывания детей в ДО</w:t>
      </w:r>
      <w:r>
        <w:rPr>
          <w:color w:val="000000"/>
          <w:sz w:val="28"/>
          <w:szCs w:val="28"/>
        </w:rPr>
        <w:t>У</w:t>
      </w:r>
      <w:r w:rsidRPr="00246C73">
        <w:rPr>
          <w:color w:val="000000"/>
          <w:sz w:val="28"/>
          <w:szCs w:val="28"/>
        </w:rPr>
        <w:t>;</w:t>
      </w:r>
    </w:p>
    <w:p w14:paraId="7367E0E5"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70" w:name="102159"/>
      <w:bookmarkEnd w:id="570"/>
      <w:r w:rsidRPr="00246C73">
        <w:rPr>
          <w:color w:val="000000"/>
          <w:sz w:val="28"/>
          <w:szCs w:val="28"/>
        </w:rPr>
        <w:t>возрастным особенностям детей;</w:t>
      </w:r>
    </w:p>
    <w:p w14:paraId="732B9811"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71" w:name="102160"/>
      <w:bookmarkEnd w:id="571"/>
      <w:r w:rsidRPr="00246C73">
        <w:rPr>
          <w:color w:val="000000"/>
          <w:sz w:val="28"/>
          <w:szCs w:val="28"/>
        </w:rPr>
        <w:t>воспитывающему характеру обучения детей в ДО</w:t>
      </w:r>
      <w:r>
        <w:rPr>
          <w:color w:val="000000"/>
          <w:sz w:val="28"/>
          <w:szCs w:val="28"/>
        </w:rPr>
        <w:t>У</w:t>
      </w:r>
      <w:r w:rsidRPr="00246C73">
        <w:rPr>
          <w:color w:val="000000"/>
          <w:sz w:val="28"/>
          <w:szCs w:val="28"/>
        </w:rPr>
        <w:t>;</w:t>
      </w:r>
    </w:p>
    <w:p w14:paraId="6A75AD26"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72" w:name="102161"/>
      <w:bookmarkEnd w:id="572"/>
      <w:r w:rsidRPr="00246C73">
        <w:rPr>
          <w:color w:val="000000"/>
          <w:sz w:val="28"/>
          <w:szCs w:val="28"/>
        </w:rPr>
        <w:t>требованиям безопасности и надежности.</w:t>
      </w:r>
    </w:p>
    <w:p w14:paraId="3F807714"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73" w:name="102162"/>
      <w:bookmarkEnd w:id="573"/>
      <w:r>
        <w:rPr>
          <w:color w:val="000000"/>
          <w:sz w:val="28"/>
          <w:szCs w:val="28"/>
        </w:rPr>
        <w:lastRenderedPageBreak/>
        <w:t xml:space="preserve">        </w:t>
      </w:r>
      <w:r w:rsidRPr="00246C73">
        <w:rPr>
          <w:color w:val="000000"/>
          <w:sz w:val="28"/>
          <w:szCs w:val="28"/>
        </w:rPr>
        <w:t>РППС обеспечива</w:t>
      </w:r>
      <w:r>
        <w:rPr>
          <w:color w:val="000000"/>
          <w:sz w:val="28"/>
          <w:szCs w:val="28"/>
        </w:rPr>
        <w:t>ет</w:t>
      </w:r>
      <w:r w:rsidRPr="00246C73">
        <w:rPr>
          <w:color w:val="000000"/>
          <w:sz w:val="28"/>
          <w:szCs w:val="28"/>
        </w:rPr>
        <w:t xml:space="preserve"> возможность реализации разных видов индивидуальной и коллективной деятельности: игровой, коммуникативной, познавательно-исследовательской, двигательной, продуктивной и прочее, в соответствии с потребностями детей, охраны и укрепления их здоровья, возможностями учета особенностей и коррекции недостатков их развития.</w:t>
      </w:r>
    </w:p>
    <w:p w14:paraId="3E64FFCD" w14:textId="77777777" w:rsidR="00246C73" w:rsidRPr="00246C73" w:rsidRDefault="00246C73" w:rsidP="00C25AB2">
      <w:pPr>
        <w:pStyle w:val="pboth"/>
        <w:shd w:val="clear" w:color="auto" w:fill="FFFFFF"/>
        <w:spacing w:before="0" w:beforeAutospacing="0" w:after="0" w:afterAutospacing="0"/>
        <w:jc w:val="both"/>
        <w:rPr>
          <w:color w:val="000000"/>
          <w:sz w:val="28"/>
          <w:szCs w:val="28"/>
        </w:rPr>
      </w:pPr>
      <w:bookmarkStart w:id="574" w:name="102164"/>
      <w:bookmarkEnd w:id="574"/>
      <w:r>
        <w:rPr>
          <w:color w:val="000000"/>
          <w:sz w:val="28"/>
          <w:szCs w:val="28"/>
        </w:rPr>
        <w:t xml:space="preserve">       </w:t>
      </w:r>
      <w:r w:rsidRPr="00246C73">
        <w:rPr>
          <w:color w:val="000000"/>
          <w:sz w:val="28"/>
          <w:szCs w:val="28"/>
        </w:rPr>
        <w:t>РППС обеспечива</w:t>
      </w:r>
      <w:r>
        <w:rPr>
          <w:color w:val="000000"/>
          <w:sz w:val="28"/>
          <w:szCs w:val="28"/>
        </w:rPr>
        <w:t>ет</w:t>
      </w:r>
      <w:r w:rsidRPr="00246C73">
        <w:rPr>
          <w:color w:val="000000"/>
          <w:sz w:val="28"/>
          <w:szCs w:val="28"/>
        </w:rPr>
        <w:t xml:space="preserve"> условия для эмоционального благополучия детей и комфортной работы педагогических и учебно-вспомогательных сотрудников.</w:t>
      </w:r>
    </w:p>
    <w:p w14:paraId="43B62487" w14:textId="2D1A2DD6" w:rsidR="00246C73" w:rsidRPr="00B74274" w:rsidRDefault="00495F3F" w:rsidP="00C25AB2">
      <w:pPr>
        <w:pStyle w:val="pboth"/>
        <w:shd w:val="clear" w:color="auto" w:fill="FFFFFF"/>
        <w:spacing w:before="0" w:beforeAutospacing="0" w:after="0" w:afterAutospacing="0"/>
        <w:jc w:val="both"/>
        <w:rPr>
          <w:sz w:val="28"/>
          <w:szCs w:val="28"/>
        </w:rPr>
      </w:pPr>
      <w:bookmarkStart w:id="575" w:name="102166"/>
      <w:bookmarkEnd w:id="575"/>
      <w:r w:rsidRPr="00BB57D7">
        <w:rPr>
          <w:color w:val="00B050"/>
          <w:sz w:val="28"/>
          <w:szCs w:val="28"/>
        </w:rPr>
        <w:t xml:space="preserve">       </w:t>
      </w:r>
      <w:r w:rsidR="00246C73" w:rsidRPr="00B74274">
        <w:rPr>
          <w:sz w:val="28"/>
          <w:szCs w:val="28"/>
        </w:rPr>
        <w:t xml:space="preserve">В </w:t>
      </w:r>
      <w:r w:rsidRPr="00B74274">
        <w:rPr>
          <w:sz w:val="28"/>
          <w:szCs w:val="28"/>
        </w:rPr>
        <w:t>группе</w:t>
      </w:r>
      <w:r w:rsidR="00246C73" w:rsidRPr="00B74274">
        <w:rPr>
          <w:sz w:val="28"/>
          <w:szCs w:val="28"/>
        </w:rPr>
        <w:t xml:space="preserve"> созданы условия для информатизации образовательного процесса. </w:t>
      </w:r>
      <w:r w:rsidRPr="00B74274">
        <w:rPr>
          <w:sz w:val="28"/>
          <w:szCs w:val="28"/>
        </w:rPr>
        <w:t>И</w:t>
      </w:r>
      <w:r w:rsidR="00246C73" w:rsidRPr="00B74274">
        <w:rPr>
          <w:sz w:val="28"/>
          <w:szCs w:val="28"/>
        </w:rPr>
        <w:t>ме</w:t>
      </w:r>
      <w:r w:rsidRPr="00B74274">
        <w:rPr>
          <w:sz w:val="28"/>
          <w:szCs w:val="28"/>
        </w:rPr>
        <w:t>ется</w:t>
      </w:r>
      <w:r w:rsidR="00246C73" w:rsidRPr="00B74274">
        <w:rPr>
          <w:sz w:val="28"/>
          <w:szCs w:val="28"/>
        </w:rPr>
        <w:t xml:space="preserve"> оборудование для использования информационно-коммуникационных технологий в образовательном процессе</w:t>
      </w:r>
      <w:r w:rsidR="00B74274" w:rsidRPr="00B74274">
        <w:rPr>
          <w:sz w:val="28"/>
          <w:szCs w:val="28"/>
        </w:rPr>
        <w:t xml:space="preserve"> (проектор)</w:t>
      </w:r>
      <w:r w:rsidR="00246C73" w:rsidRPr="00B74274">
        <w:rPr>
          <w:sz w:val="28"/>
          <w:szCs w:val="28"/>
        </w:rPr>
        <w:t>.</w:t>
      </w:r>
    </w:p>
    <w:p w14:paraId="5E53D12D" w14:textId="260D0232" w:rsidR="00246C73" w:rsidRPr="00B74274" w:rsidRDefault="00495F3F" w:rsidP="00C25AB2">
      <w:pPr>
        <w:pStyle w:val="pboth"/>
        <w:shd w:val="clear" w:color="auto" w:fill="FFFFFF"/>
        <w:spacing w:before="0" w:beforeAutospacing="0" w:after="0" w:afterAutospacing="0"/>
        <w:jc w:val="both"/>
        <w:rPr>
          <w:sz w:val="28"/>
          <w:szCs w:val="28"/>
        </w:rPr>
      </w:pPr>
      <w:bookmarkStart w:id="576" w:name="102167"/>
      <w:bookmarkStart w:id="577" w:name="102168"/>
      <w:bookmarkEnd w:id="576"/>
      <w:bookmarkEnd w:id="577"/>
      <w:r w:rsidRPr="00BB57D7">
        <w:rPr>
          <w:color w:val="00B050"/>
          <w:sz w:val="28"/>
          <w:szCs w:val="28"/>
        </w:rPr>
        <w:t xml:space="preserve">       </w:t>
      </w:r>
      <w:r w:rsidR="00246C73" w:rsidRPr="00B74274">
        <w:rPr>
          <w:sz w:val="28"/>
          <w:szCs w:val="28"/>
        </w:rPr>
        <w:t>Для детей с ОВЗ должна име</w:t>
      </w:r>
      <w:r w:rsidRPr="00B74274">
        <w:rPr>
          <w:sz w:val="28"/>
          <w:szCs w:val="28"/>
        </w:rPr>
        <w:t>т</w:t>
      </w:r>
      <w:r w:rsidR="009B751F">
        <w:rPr>
          <w:sz w:val="28"/>
          <w:szCs w:val="28"/>
        </w:rPr>
        <w:t>ь</w:t>
      </w:r>
      <w:r w:rsidR="00246C73" w:rsidRPr="00B74274">
        <w:rPr>
          <w:sz w:val="28"/>
          <w:szCs w:val="28"/>
        </w:rPr>
        <w:t>ся специально приспособленная мебель, позволяющая заниматься разными видами деятельности, общаться и играть со сверстниками.</w:t>
      </w:r>
    </w:p>
    <w:p w14:paraId="508C98BE" w14:textId="77777777" w:rsidR="00246C73" w:rsidRDefault="00246C73" w:rsidP="00C25AB2">
      <w:pPr>
        <w:spacing w:after="0" w:line="240" w:lineRule="auto"/>
        <w:jc w:val="both"/>
        <w:rPr>
          <w:rFonts w:ascii="Times New Roman" w:hAnsi="Times New Roman" w:cs="Times New Roman"/>
          <w:b/>
          <w:sz w:val="28"/>
          <w:szCs w:val="28"/>
        </w:rPr>
      </w:pPr>
    </w:p>
    <w:p w14:paraId="3CCC925B" w14:textId="77777777" w:rsidR="00174900" w:rsidRDefault="00D00260"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r w:rsidRPr="00D00260">
        <w:t xml:space="preserve"> </w:t>
      </w:r>
      <w:r w:rsidRPr="00D00260">
        <w:rPr>
          <w:rFonts w:ascii="Times New Roman" w:hAnsi="Times New Roman" w:cs="Times New Roman"/>
          <w:b/>
          <w:sz w:val="28"/>
          <w:szCs w:val="28"/>
        </w:rPr>
        <w:t>Материально-техническое обеспечение программы, обеспеченность методическими материалами и средствами обучения и воспитания</w:t>
      </w:r>
    </w:p>
    <w:p w14:paraId="14571A76"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D73359">
        <w:rPr>
          <w:color w:val="000000"/>
          <w:sz w:val="28"/>
          <w:szCs w:val="28"/>
        </w:rPr>
        <w:t xml:space="preserve">В </w:t>
      </w:r>
      <w:r>
        <w:rPr>
          <w:color w:val="000000"/>
          <w:sz w:val="28"/>
          <w:szCs w:val="28"/>
        </w:rPr>
        <w:t>группе</w:t>
      </w:r>
      <w:r w:rsidRPr="00D73359">
        <w:rPr>
          <w:color w:val="000000"/>
          <w:sz w:val="28"/>
          <w:szCs w:val="28"/>
        </w:rPr>
        <w:t xml:space="preserve"> созданы материально-технические условия, обеспечивающие:</w:t>
      </w:r>
    </w:p>
    <w:p w14:paraId="6C9EEE31"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78" w:name="102171"/>
      <w:bookmarkEnd w:id="578"/>
      <w:r w:rsidRPr="00D73359">
        <w:rPr>
          <w:color w:val="000000"/>
          <w:sz w:val="28"/>
          <w:szCs w:val="28"/>
        </w:rPr>
        <w:t xml:space="preserve">1) возможность достижения обучающимися планируемых результатов освоения </w:t>
      </w:r>
      <w:r>
        <w:rPr>
          <w:color w:val="000000"/>
          <w:sz w:val="28"/>
          <w:szCs w:val="28"/>
        </w:rPr>
        <w:t>П</w:t>
      </w:r>
      <w:r w:rsidRPr="00D73359">
        <w:rPr>
          <w:color w:val="000000"/>
          <w:sz w:val="28"/>
          <w:szCs w:val="28"/>
        </w:rPr>
        <w:t>рограммы;</w:t>
      </w:r>
    </w:p>
    <w:p w14:paraId="2824B906"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79" w:name="102172"/>
      <w:bookmarkEnd w:id="579"/>
      <w:r w:rsidRPr="00D73359">
        <w:rPr>
          <w:color w:val="000000"/>
          <w:sz w:val="28"/>
          <w:szCs w:val="28"/>
        </w:rPr>
        <w:t>2) выполнение требований санитарно-эпидемиологических правил и гигиенических нормативов:</w:t>
      </w:r>
    </w:p>
    <w:p w14:paraId="23DAF253"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80" w:name="102173"/>
      <w:bookmarkEnd w:id="580"/>
      <w:r w:rsidRPr="00D73359">
        <w:rPr>
          <w:color w:val="000000"/>
          <w:sz w:val="28"/>
          <w:szCs w:val="28"/>
        </w:rPr>
        <w:t>к условиям размещения, осуществляющих образовательную деятельность;</w:t>
      </w:r>
    </w:p>
    <w:p w14:paraId="218F1725"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81" w:name="102174"/>
      <w:bookmarkEnd w:id="581"/>
      <w:r w:rsidRPr="00D73359">
        <w:rPr>
          <w:color w:val="000000"/>
          <w:sz w:val="28"/>
          <w:szCs w:val="28"/>
        </w:rPr>
        <w:t>оборудованию и содержанию территории;</w:t>
      </w:r>
    </w:p>
    <w:p w14:paraId="0977BABD"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82" w:name="102175"/>
      <w:bookmarkEnd w:id="582"/>
      <w:r w:rsidRPr="00D73359">
        <w:rPr>
          <w:color w:val="000000"/>
          <w:sz w:val="28"/>
          <w:szCs w:val="28"/>
        </w:rPr>
        <w:t>помещениям, их оборудованию и содержанию;</w:t>
      </w:r>
    </w:p>
    <w:p w14:paraId="5143A566"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83" w:name="102176"/>
      <w:bookmarkEnd w:id="583"/>
      <w:r w:rsidRPr="00D73359">
        <w:rPr>
          <w:color w:val="000000"/>
          <w:sz w:val="28"/>
          <w:szCs w:val="28"/>
        </w:rPr>
        <w:t>естественному и искусственному освещению помещений;</w:t>
      </w:r>
    </w:p>
    <w:p w14:paraId="2B2D117F"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84" w:name="102177"/>
      <w:bookmarkEnd w:id="584"/>
      <w:r w:rsidRPr="00D73359">
        <w:rPr>
          <w:color w:val="000000"/>
          <w:sz w:val="28"/>
          <w:szCs w:val="28"/>
        </w:rPr>
        <w:t>отоплению и вентиляции;</w:t>
      </w:r>
    </w:p>
    <w:p w14:paraId="7B050E00"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85" w:name="102178"/>
      <w:bookmarkEnd w:id="585"/>
      <w:r w:rsidRPr="00D73359">
        <w:rPr>
          <w:color w:val="000000"/>
          <w:sz w:val="28"/>
          <w:szCs w:val="28"/>
        </w:rPr>
        <w:t>водоснабжению и канализации;</w:t>
      </w:r>
    </w:p>
    <w:p w14:paraId="0BF7002D"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86" w:name="102179"/>
      <w:bookmarkEnd w:id="586"/>
      <w:r w:rsidRPr="00D73359">
        <w:rPr>
          <w:color w:val="000000"/>
          <w:sz w:val="28"/>
          <w:szCs w:val="28"/>
        </w:rPr>
        <w:t>организации питания;</w:t>
      </w:r>
    </w:p>
    <w:p w14:paraId="1DCE80A9"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87" w:name="102180"/>
      <w:bookmarkEnd w:id="587"/>
      <w:r w:rsidRPr="00D73359">
        <w:rPr>
          <w:color w:val="000000"/>
          <w:sz w:val="28"/>
          <w:szCs w:val="28"/>
        </w:rPr>
        <w:t>медицинскому обеспечению;</w:t>
      </w:r>
    </w:p>
    <w:p w14:paraId="162AA3B8"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88" w:name="102181"/>
      <w:bookmarkStart w:id="589" w:name="102182"/>
      <w:bookmarkEnd w:id="588"/>
      <w:bookmarkEnd w:id="589"/>
      <w:r w:rsidRPr="00D73359">
        <w:rPr>
          <w:color w:val="000000"/>
          <w:sz w:val="28"/>
          <w:szCs w:val="28"/>
        </w:rPr>
        <w:t>организации режима дня;</w:t>
      </w:r>
    </w:p>
    <w:p w14:paraId="7CD798E4"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90" w:name="102183"/>
      <w:bookmarkEnd w:id="590"/>
      <w:r w:rsidRPr="00D73359">
        <w:rPr>
          <w:color w:val="000000"/>
          <w:sz w:val="28"/>
          <w:szCs w:val="28"/>
        </w:rPr>
        <w:t>организации физического воспитания;</w:t>
      </w:r>
    </w:p>
    <w:p w14:paraId="761154DE"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91" w:name="102184"/>
      <w:bookmarkEnd w:id="591"/>
      <w:r w:rsidRPr="00D73359">
        <w:rPr>
          <w:color w:val="000000"/>
          <w:sz w:val="28"/>
          <w:szCs w:val="28"/>
        </w:rPr>
        <w:t>личной гигиене персонала</w:t>
      </w:r>
      <w:r>
        <w:rPr>
          <w:color w:val="000000"/>
          <w:sz w:val="28"/>
          <w:szCs w:val="28"/>
        </w:rPr>
        <w:t>.</w:t>
      </w:r>
    </w:p>
    <w:p w14:paraId="11F1B42C"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92" w:name="102185"/>
      <w:bookmarkEnd w:id="592"/>
      <w:r w:rsidRPr="00D73359">
        <w:rPr>
          <w:color w:val="000000"/>
          <w:sz w:val="28"/>
          <w:szCs w:val="28"/>
        </w:rPr>
        <w:t>3) выполнение требований пожарной безопасности и электробезопасности;</w:t>
      </w:r>
    </w:p>
    <w:p w14:paraId="0099C8A4" w14:textId="77777777" w:rsidR="00D73359" w:rsidRPr="00D73359" w:rsidRDefault="00D73359" w:rsidP="00C25AB2">
      <w:pPr>
        <w:pStyle w:val="pboth"/>
        <w:shd w:val="clear" w:color="auto" w:fill="FFFFFF"/>
        <w:spacing w:before="0" w:beforeAutospacing="0" w:after="0" w:afterAutospacing="0"/>
        <w:jc w:val="both"/>
        <w:rPr>
          <w:color w:val="000000"/>
          <w:sz w:val="28"/>
          <w:szCs w:val="28"/>
        </w:rPr>
      </w:pPr>
      <w:bookmarkStart w:id="593" w:name="102186"/>
      <w:bookmarkEnd w:id="593"/>
      <w:r w:rsidRPr="00D73359">
        <w:rPr>
          <w:color w:val="000000"/>
          <w:sz w:val="28"/>
          <w:szCs w:val="28"/>
        </w:rPr>
        <w:t>4) выполнение требований по охране здоровья обучающихся и охране труда работников ДО</w:t>
      </w:r>
      <w:r>
        <w:rPr>
          <w:color w:val="000000"/>
          <w:sz w:val="28"/>
          <w:szCs w:val="28"/>
        </w:rPr>
        <w:t>У</w:t>
      </w:r>
      <w:r w:rsidRPr="00D73359">
        <w:rPr>
          <w:color w:val="000000"/>
          <w:sz w:val="28"/>
          <w:szCs w:val="28"/>
        </w:rPr>
        <w:t>;</w:t>
      </w:r>
    </w:p>
    <w:p w14:paraId="26B2E816" w14:textId="77777777" w:rsidR="00D73359" w:rsidRPr="00892071" w:rsidRDefault="00D73359" w:rsidP="00C25AB2">
      <w:pPr>
        <w:pStyle w:val="pboth"/>
        <w:shd w:val="clear" w:color="auto" w:fill="FFFFFF"/>
        <w:spacing w:before="0" w:beforeAutospacing="0" w:after="0" w:afterAutospacing="0"/>
        <w:jc w:val="both"/>
        <w:rPr>
          <w:color w:val="FF0000"/>
          <w:sz w:val="28"/>
          <w:szCs w:val="28"/>
        </w:rPr>
      </w:pPr>
      <w:bookmarkStart w:id="594" w:name="102187"/>
      <w:bookmarkEnd w:id="594"/>
      <w:r w:rsidRPr="00D73359">
        <w:rPr>
          <w:color w:val="000000"/>
          <w:sz w:val="28"/>
          <w:szCs w:val="28"/>
        </w:rPr>
        <w:lastRenderedPageBreak/>
        <w:t xml:space="preserve">5) </w:t>
      </w:r>
      <w:r w:rsidRPr="00B74274">
        <w:rPr>
          <w:sz w:val="28"/>
          <w:szCs w:val="28"/>
        </w:rPr>
        <w:t>возможность для беспрепятственного доступа обучающихся с ОВЗ, в том числе детей-инвалидов к объектам инфраструктуры ДОО.</w:t>
      </w:r>
    </w:p>
    <w:p w14:paraId="387E69C9" w14:textId="1559DB82" w:rsidR="00D73359" w:rsidRPr="00B74274" w:rsidRDefault="00D73359" w:rsidP="00C25AB2">
      <w:pPr>
        <w:pStyle w:val="pboth"/>
        <w:shd w:val="clear" w:color="auto" w:fill="FFFFFF"/>
        <w:spacing w:before="0" w:beforeAutospacing="0" w:after="0" w:afterAutospacing="0"/>
        <w:jc w:val="both"/>
        <w:rPr>
          <w:sz w:val="28"/>
          <w:szCs w:val="28"/>
        </w:rPr>
      </w:pPr>
      <w:bookmarkStart w:id="595" w:name="102188"/>
      <w:bookmarkStart w:id="596" w:name="102189"/>
      <w:bookmarkEnd w:id="595"/>
      <w:bookmarkEnd w:id="596"/>
      <w:r>
        <w:rPr>
          <w:color w:val="000000"/>
          <w:sz w:val="28"/>
          <w:szCs w:val="28"/>
        </w:rPr>
        <w:t xml:space="preserve">         Группа</w:t>
      </w:r>
      <w:r w:rsidRPr="00D73359">
        <w:rPr>
          <w:color w:val="000000"/>
          <w:sz w:val="28"/>
          <w:szCs w:val="28"/>
        </w:rPr>
        <w:t xml:space="preserve"> оснащена полным набором оборудования для различных видов детской деятельности в помещении и на участке, игровыми и физкультурными площадками, озелененной территорией.</w:t>
      </w:r>
      <w:r w:rsidR="00555798">
        <w:rPr>
          <w:color w:val="000000"/>
          <w:sz w:val="28"/>
          <w:szCs w:val="28"/>
        </w:rPr>
        <w:t xml:space="preserve"> </w:t>
      </w:r>
      <w:r>
        <w:rPr>
          <w:color w:val="000000"/>
          <w:sz w:val="28"/>
          <w:szCs w:val="28"/>
        </w:rPr>
        <w:t>И</w:t>
      </w:r>
      <w:r w:rsidRPr="00D73359">
        <w:rPr>
          <w:color w:val="000000"/>
          <w:sz w:val="28"/>
          <w:szCs w:val="28"/>
        </w:rPr>
        <w:t>ме</w:t>
      </w:r>
      <w:r>
        <w:rPr>
          <w:color w:val="000000"/>
          <w:sz w:val="28"/>
          <w:szCs w:val="28"/>
        </w:rPr>
        <w:t>ется</w:t>
      </w:r>
      <w:r w:rsidRPr="00D73359">
        <w:rPr>
          <w:color w:val="000000"/>
          <w:sz w:val="28"/>
          <w:szCs w:val="28"/>
        </w:rPr>
        <w:t xml:space="preserve"> необходимое оснащение и оборудование для всех видов воспитательной и образовательной деятельности обучающихся </w:t>
      </w:r>
      <w:r w:rsidRPr="00B74274">
        <w:rPr>
          <w:sz w:val="28"/>
          <w:szCs w:val="28"/>
        </w:rPr>
        <w:t>(в том числе детей с ОВЗ и детей-инвалидов)</w:t>
      </w:r>
    </w:p>
    <w:p w14:paraId="64AD2889" w14:textId="77777777" w:rsidR="001B286A" w:rsidRPr="00B74274" w:rsidRDefault="001B286A" w:rsidP="00C25AB2">
      <w:pPr>
        <w:pStyle w:val="pboth"/>
        <w:shd w:val="clear" w:color="auto" w:fill="FFFFFF"/>
        <w:spacing w:before="0" w:beforeAutospacing="0" w:after="0" w:afterAutospacing="0"/>
        <w:jc w:val="both"/>
        <w:rPr>
          <w:sz w:val="28"/>
          <w:szCs w:val="28"/>
        </w:rPr>
      </w:pPr>
    </w:p>
    <w:p w14:paraId="61F8F020" w14:textId="5D3FB7D0" w:rsidR="001B286A" w:rsidRPr="00B74274" w:rsidRDefault="00B74274" w:rsidP="00B74274">
      <w:pPr>
        <w:spacing w:after="0" w:line="240" w:lineRule="auto"/>
        <w:rPr>
          <w:rFonts w:ascii="Times New Roman" w:hAnsi="Times New Roman" w:cs="Times New Roman"/>
          <w:b/>
          <w:sz w:val="28"/>
          <w:szCs w:val="28"/>
        </w:rPr>
      </w:pPr>
      <w:r w:rsidRPr="00B74274">
        <w:rPr>
          <w:rFonts w:ascii="Times New Roman" w:hAnsi="Times New Roman" w:cs="Times New Roman"/>
          <w:b/>
          <w:sz w:val="28"/>
          <w:szCs w:val="28"/>
        </w:rPr>
        <w:t>П</w:t>
      </w:r>
      <w:r w:rsidR="001B286A" w:rsidRPr="00B74274">
        <w:rPr>
          <w:rFonts w:ascii="Times New Roman" w:hAnsi="Times New Roman" w:cs="Times New Roman"/>
          <w:b/>
          <w:sz w:val="28"/>
          <w:szCs w:val="28"/>
        </w:rPr>
        <w:t>еречень литературы и пособий к Программе</w:t>
      </w:r>
    </w:p>
    <w:p w14:paraId="2620EC18" w14:textId="77777777" w:rsidR="001B286A" w:rsidRPr="00B74274" w:rsidRDefault="001B286A" w:rsidP="00C25AB2">
      <w:pPr>
        <w:spacing w:after="0" w:line="240" w:lineRule="auto"/>
        <w:rPr>
          <w:rFonts w:ascii="Times New Roman" w:hAnsi="Times New Roman" w:cs="Times New Roman"/>
          <w:sz w:val="28"/>
          <w:szCs w:val="28"/>
        </w:rPr>
      </w:pPr>
    </w:p>
    <w:p w14:paraId="580E20D8" w14:textId="1B6C6419" w:rsidR="001B286A" w:rsidRPr="001B286A" w:rsidRDefault="001B286A" w:rsidP="00C25AB2">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От рождения до школы. Инновационная программа дошкольного образования / Под ред. Н. Е. Вераксы, Т. С. Комаровой, Э. М. Дорофеевой</w:t>
      </w:r>
      <w:r w:rsidR="00A609D2">
        <w:rPr>
          <w:rFonts w:ascii="Times New Roman" w:hAnsi="Times New Roman" w:cs="Times New Roman"/>
          <w:sz w:val="28"/>
          <w:szCs w:val="28"/>
        </w:rPr>
        <w:t xml:space="preserve"> </w:t>
      </w:r>
      <w:r w:rsidRPr="001B286A">
        <w:rPr>
          <w:rFonts w:ascii="Times New Roman" w:hAnsi="Times New Roman" w:cs="Times New Roman"/>
          <w:sz w:val="28"/>
          <w:szCs w:val="28"/>
        </w:rPr>
        <w:t>- 6-е изд., доп. – М.: МОЗАИКА-СИНТЕЗ, 2020.</w:t>
      </w:r>
    </w:p>
    <w:p w14:paraId="7F6DD182" w14:textId="330B55EC" w:rsidR="00D336F4" w:rsidRDefault="001B286A" w:rsidP="00D336F4">
      <w:pPr>
        <w:spacing w:after="0" w:line="240" w:lineRule="auto"/>
        <w:jc w:val="center"/>
        <w:rPr>
          <w:rFonts w:ascii="Times New Roman" w:hAnsi="Times New Roman" w:cs="Times New Roman"/>
          <w:b/>
          <w:sz w:val="28"/>
          <w:szCs w:val="28"/>
        </w:rPr>
      </w:pPr>
      <w:r w:rsidRPr="001B286A">
        <w:rPr>
          <w:rFonts w:ascii="Times New Roman" w:hAnsi="Times New Roman" w:cs="Times New Roman"/>
          <w:b/>
          <w:sz w:val="28"/>
          <w:szCs w:val="28"/>
        </w:rPr>
        <w:t xml:space="preserve">Перечень программ, технологий и пособий по освоению образовательной области </w:t>
      </w:r>
    </w:p>
    <w:p w14:paraId="5B238749" w14:textId="442CA2C9" w:rsidR="001B286A" w:rsidRPr="001B286A" w:rsidRDefault="001B286A" w:rsidP="00C25AB2">
      <w:pPr>
        <w:spacing w:after="0" w:line="240" w:lineRule="auto"/>
        <w:jc w:val="center"/>
        <w:rPr>
          <w:rFonts w:ascii="Times New Roman" w:hAnsi="Times New Roman" w:cs="Times New Roman"/>
          <w:b/>
          <w:sz w:val="28"/>
          <w:szCs w:val="28"/>
        </w:rPr>
      </w:pPr>
      <w:r w:rsidRPr="001B286A">
        <w:rPr>
          <w:rFonts w:ascii="Times New Roman" w:hAnsi="Times New Roman" w:cs="Times New Roman"/>
          <w:b/>
          <w:sz w:val="28"/>
          <w:szCs w:val="28"/>
        </w:rPr>
        <w:t>«Социально-коммуникативное развитие»</w:t>
      </w:r>
    </w:p>
    <w:p w14:paraId="7D09E5EA" w14:textId="77777777" w:rsidR="001B286A" w:rsidRPr="001B286A" w:rsidRDefault="001B286A" w:rsidP="00C25AB2">
      <w:pPr>
        <w:spacing w:after="0" w:line="240" w:lineRule="auto"/>
        <w:rPr>
          <w:rFonts w:ascii="Times New Roman" w:hAnsi="Times New Roman" w:cs="Times New Roman"/>
          <w:sz w:val="28"/>
          <w:szCs w:val="28"/>
        </w:rPr>
      </w:pPr>
    </w:p>
    <w:p w14:paraId="7FC63F82" w14:textId="77777777" w:rsidR="001B286A" w:rsidRPr="00C05AE2" w:rsidRDefault="001B286A" w:rsidP="00C25AB2">
      <w:pPr>
        <w:spacing w:after="0" w:line="240" w:lineRule="auto"/>
        <w:rPr>
          <w:rFonts w:ascii="Times New Roman" w:hAnsi="Times New Roman" w:cs="Times New Roman"/>
          <w:b/>
          <w:sz w:val="28"/>
          <w:szCs w:val="28"/>
        </w:rPr>
      </w:pPr>
      <w:r w:rsidRPr="00C05AE2">
        <w:rPr>
          <w:rFonts w:ascii="Times New Roman" w:hAnsi="Times New Roman" w:cs="Times New Roman"/>
          <w:b/>
          <w:sz w:val="28"/>
          <w:szCs w:val="28"/>
        </w:rPr>
        <w:t>Развитие игровой деятельности</w:t>
      </w:r>
    </w:p>
    <w:p w14:paraId="737F6804"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Губанова Н.Ф. Развитие игровой деятельности. Для занятий с детьми </w:t>
      </w:r>
      <w:r w:rsidR="00AB1BA2">
        <w:rPr>
          <w:rFonts w:ascii="Times New Roman" w:hAnsi="Times New Roman" w:cs="Times New Roman"/>
          <w:sz w:val="28"/>
          <w:szCs w:val="28"/>
        </w:rPr>
        <w:t>4</w:t>
      </w:r>
      <w:r w:rsidRPr="001B286A">
        <w:rPr>
          <w:rFonts w:ascii="Times New Roman" w:hAnsi="Times New Roman" w:cs="Times New Roman"/>
          <w:sz w:val="28"/>
          <w:szCs w:val="28"/>
        </w:rPr>
        <w:t>-</w:t>
      </w:r>
      <w:r w:rsidR="00AB1BA2">
        <w:rPr>
          <w:rFonts w:ascii="Times New Roman" w:hAnsi="Times New Roman" w:cs="Times New Roman"/>
          <w:sz w:val="28"/>
          <w:szCs w:val="28"/>
        </w:rPr>
        <w:t>5</w:t>
      </w:r>
      <w:r w:rsidRPr="001B286A">
        <w:rPr>
          <w:rFonts w:ascii="Times New Roman" w:hAnsi="Times New Roman" w:cs="Times New Roman"/>
          <w:sz w:val="28"/>
          <w:szCs w:val="28"/>
        </w:rPr>
        <w:t xml:space="preserve"> лет - М.: Мозаика-Синтез, 2014 г.</w:t>
      </w:r>
    </w:p>
    <w:p w14:paraId="4AD6B931" w14:textId="0D4B7038" w:rsid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Наглядно-дидактические пособия</w:t>
      </w:r>
    </w:p>
    <w:p w14:paraId="221CC221" w14:textId="24764CBB" w:rsidR="00136A73" w:rsidRPr="001B286A" w:rsidRDefault="00136A73"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Серия: уроки для самых маленьких. «Безопасность дома и на улице», «Уроки безопасности», «Правила маленького пешехода»</w:t>
      </w:r>
    </w:p>
    <w:p w14:paraId="2A8B678A"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«Мир в картинках»: «Государственные символы России»; «День Победы».</w:t>
      </w:r>
    </w:p>
    <w:p w14:paraId="410FF1B3" w14:textId="3439972B"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«Защитники Отечества».</w:t>
      </w:r>
    </w:p>
    <w:p w14:paraId="1BB82E54" w14:textId="696A6D3C" w:rsid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«Расскажите детям о..»: «Расскажите детям об Отечественной войне 1812 года».</w:t>
      </w:r>
    </w:p>
    <w:p w14:paraId="63395B8D" w14:textId="22804BB6" w:rsidR="00136A73" w:rsidRDefault="00136A73"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Демонстрационный материал: «Азбука безопасности на улице, во дворе»</w:t>
      </w:r>
      <w:r w:rsidR="00192F47">
        <w:rPr>
          <w:rFonts w:ascii="Times New Roman" w:hAnsi="Times New Roman" w:cs="Times New Roman"/>
          <w:sz w:val="28"/>
          <w:szCs w:val="28"/>
        </w:rPr>
        <w:t>, «Права ребёнка»</w:t>
      </w:r>
    </w:p>
    <w:p w14:paraId="3DC1E22F" w14:textId="77777777" w:rsidR="00136A73" w:rsidRDefault="00136A73"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Плакаты:</w:t>
      </w:r>
    </w:p>
    <w:p w14:paraId="32ED85B1" w14:textId="6C71304B" w:rsidR="00136A73" w:rsidRDefault="00136A73"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«Если ты дома один», «Правила безопасности для детей», </w:t>
      </w:r>
      <w:r w:rsidR="00192F47">
        <w:rPr>
          <w:rFonts w:ascii="Times New Roman" w:hAnsi="Times New Roman" w:cs="Times New Roman"/>
          <w:sz w:val="28"/>
          <w:szCs w:val="28"/>
        </w:rPr>
        <w:t>«Как избежать неприятности»</w:t>
      </w:r>
    </w:p>
    <w:p w14:paraId="0524CD83" w14:textId="00049640" w:rsidR="00192F47" w:rsidRPr="001B286A" w:rsidRDefault="00192F47"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Комплек</w:t>
      </w:r>
      <w:r w:rsidR="00D336F4">
        <w:rPr>
          <w:rFonts w:ascii="Times New Roman" w:hAnsi="Times New Roman" w:cs="Times New Roman"/>
          <w:sz w:val="28"/>
          <w:szCs w:val="28"/>
        </w:rPr>
        <w:t xml:space="preserve">ты для оформления род уголков. </w:t>
      </w:r>
    </w:p>
    <w:p w14:paraId="1201D1E1" w14:textId="0A667417" w:rsidR="00B347A9" w:rsidRPr="00A609D2" w:rsidRDefault="00B347A9" w:rsidP="00B347A9">
      <w:pPr>
        <w:spacing w:after="0" w:line="240" w:lineRule="auto"/>
        <w:jc w:val="both"/>
        <w:rPr>
          <w:rFonts w:ascii="Times New Roman" w:hAnsi="Times New Roman" w:cs="Times New Roman"/>
          <w:iCs/>
          <w:sz w:val="28"/>
          <w:szCs w:val="28"/>
        </w:rPr>
      </w:pPr>
      <w:r w:rsidRPr="00A609D2">
        <w:rPr>
          <w:rFonts w:ascii="Times New Roman" w:hAnsi="Times New Roman" w:cs="Times New Roman"/>
          <w:iCs/>
          <w:sz w:val="28"/>
          <w:szCs w:val="28"/>
        </w:rPr>
        <w:t>К.Ю. Белая «Формирование основ безопасности у дошкольников» Пособие для педагогов дошкольных учреждений и родителей»: Мозаика-синтез; М.</w:t>
      </w:r>
      <w:r w:rsidR="00A609D2" w:rsidRPr="00A609D2">
        <w:rPr>
          <w:rFonts w:ascii="Times New Roman" w:hAnsi="Times New Roman" w:cs="Times New Roman"/>
          <w:iCs/>
          <w:sz w:val="28"/>
          <w:szCs w:val="28"/>
        </w:rPr>
        <w:t>:</w:t>
      </w:r>
      <w:r w:rsidRPr="00A609D2">
        <w:rPr>
          <w:rFonts w:ascii="Times New Roman" w:hAnsi="Times New Roman" w:cs="Times New Roman"/>
          <w:iCs/>
          <w:sz w:val="28"/>
          <w:szCs w:val="28"/>
        </w:rPr>
        <w:t xml:space="preserve"> 2017</w:t>
      </w:r>
    </w:p>
    <w:p w14:paraId="03D61F3E" w14:textId="7144BCDA" w:rsidR="001B286A" w:rsidRDefault="00B347A9"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 А. Безопасные сказки. Беседы с детьми о безопасном поведении дома и на улиц</w:t>
      </w:r>
      <w:r w:rsidR="00A609D2">
        <w:rPr>
          <w:rFonts w:ascii="Times New Roman" w:hAnsi="Times New Roman" w:cs="Times New Roman"/>
          <w:sz w:val="28"/>
          <w:szCs w:val="28"/>
        </w:rPr>
        <w:t>е</w:t>
      </w:r>
      <w:r>
        <w:rPr>
          <w:rFonts w:ascii="Times New Roman" w:hAnsi="Times New Roman" w:cs="Times New Roman"/>
          <w:sz w:val="28"/>
          <w:szCs w:val="28"/>
        </w:rPr>
        <w:t xml:space="preserve">. – М.: ТЦ Сфера, 2014.-128 с.- (сказки-подсказки). </w:t>
      </w:r>
    </w:p>
    <w:p w14:paraId="42F41F04" w14:textId="544E62DB" w:rsidR="00A609D2" w:rsidRDefault="00B347A9" w:rsidP="00A609D2">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Шорыгина Т. А.</w:t>
      </w:r>
      <w:r w:rsidR="00A609D2">
        <w:rPr>
          <w:rFonts w:ascii="Times New Roman" w:hAnsi="Times New Roman" w:cs="Times New Roman"/>
          <w:sz w:val="28"/>
          <w:szCs w:val="28"/>
        </w:rPr>
        <w:t xml:space="preserve"> </w:t>
      </w:r>
      <w:r>
        <w:rPr>
          <w:rFonts w:ascii="Times New Roman" w:hAnsi="Times New Roman" w:cs="Times New Roman"/>
          <w:sz w:val="28"/>
          <w:szCs w:val="28"/>
        </w:rPr>
        <w:t>Познавательные сказки.  Беседы с детьми о земле и её жителях. – М.: ТЦ Сфера</w:t>
      </w:r>
      <w:r w:rsidR="00A609D2">
        <w:rPr>
          <w:rFonts w:ascii="Times New Roman" w:hAnsi="Times New Roman" w:cs="Times New Roman"/>
          <w:sz w:val="28"/>
          <w:szCs w:val="28"/>
        </w:rPr>
        <w:t xml:space="preserve">, 2015. – 80 с.- (сказки-подсказки). </w:t>
      </w:r>
    </w:p>
    <w:p w14:paraId="43A236AE" w14:textId="3775A64F" w:rsidR="00A609D2" w:rsidRDefault="00A609D2" w:rsidP="00A609D2">
      <w:pPr>
        <w:pStyle w:val="ab"/>
        <w:rPr>
          <w:rFonts w:ascii="Times New Roman" w:hAnsi="Times New Roman" w:cs="Times New Roman"/>
          <w:sz w:val="28"/>
          <w:szCs w:val="28"/>
        </w:rPr>
      </w:pPr>
      <w:r w:rsidRPr="0086318A">
        <w:rPr>
          <w:rFonts w:ascii="Times New Roman" w:hAnsi="Times New Roman" w:cs="Times New Roman"/>
          <w:spacing w:val="-1"/>
          <w:sz w:val="28"/>
          <w:szCs w:val="28"/>
        </w:rPr>
        <w:t>Т</w:t>
      </w:r>
      <w:r w:rsidRPr="0086318A">
        <w:rPr>
          <w:rFonts w:ascii="Times New Roman" w:hAnsi="Times New Roman" w:cs="Times New Roman"/>
          <w:sz w:val="28"/>
          <w:szCs w:val="28"/>
        </w:rPr>
        <w:t>.Ф.</w:t>
      </w:r>
      <w:r w:rsidRPr="0086318A">
        <w:rPr>
          <w:rFonts w:ascii="Times New Roman" w:hAnsi="Times New Roman" w:cs="Times New Roman"/>
          <w:spacing w:val="-6"/>
          <w:sz w:val="28"/>
          <w:szCs w:val="28"/>
        </w:rPr>
        <w:t xml:space="preserve"> </w:t>
      </w:r>
      <w:r w:rsidRPr="0086318A">
        <w:rPr>
          <w:rFonts w:ascii="Times New Roman" w:hAnsi="Times New Roman" w:cs="Times New Roman"/>
          <w:sz w:val="28"/>
          <w:szCs w:val="28"/>
        </w:rPr>
        <w:t>С</w:t>
      </w:r>
      <w:r w:rsidRPr="0086318A">
        <w:rPr>
          <w:rFonts w:ascii="Times New Roman" w:hAnsi="Times New Roman" w:cs="Times New Roman"/>
          <w:spacing w:val="3"/>
          <w:sz w:val="28"/>
          <w:szCs w:val="28"/>
        </w:rPr>
        <w:t>а</w:t>
      </w:r>
      <w:r w:rsidRPr="0086318A">
        <w:rPr>
          <w:rFonts w:ascii="Times New Roman" w:hAnsi="Times New Roman" w:cs="Times New Roman"/>
          <w:spacing w:val="-6"/>
          <w:sz w:val="28"/>
          <w:szCs w:val="28"/>
        </w:rPr>
        <w:t>у</w:t>
      </w:r>
      <w:r w:rsidRPr="0086318A">
        <w:rPr>
          <w:rFonts w:ascii="Times New Roman" w:hAnsi="Times New Roman" w:cs="Times New Roman"/>
          <w:sz w:val="28"/>
          <w:szCs w:val="28"/>
        </w:rPr>
        <w:t>л</w:t>
      </w:r>
      <w:r w:rsidRPr="0086318A">
        <w:rPr>
          <w:rFonts w:ascii="Times New Roman" w:hAnsi="Times New Roman" w:cs="Times New Roman"/>
          <w:spacing w:val="1"/>
          <w:sz w:val="28"/>
          <w:szCs w:val="28"/>
        </w:rPr>
        <w:t>ин</w:t>
      </w:r>
      <w:r w:rsidRPr="0086318A">
        <w:rPr>
          <w:rFonts w:ascii="Times New Roman" w:hAnsi="Times New Roman" w:cs="Times New Roman"/>
          <w:sz w:val="28"/>
          <w:szCs w:val="28"/>
        </w:rPr>
        <w:t>а</w:t>
      </w:r>
      <w:r w:rsidRPr="0086318A">
        <w:rPr>
          <w:rFonts w:ascii="Times New Roman" w:hAnsi="Times New Roman" w:cs="Times New Roman"/>
          <w:spacing w:val="-6"/>
          <w:sz w:val="28"/>
          <w:szCs w:val="28"/>
        </w:rPr>
        <w:t xml:space="preserve"> </w:t>
      </w:r>
      <w:r w:rsidRPr="0086318A">
        <w:rPr>
          <w:rFonts w:ascii="Times New Roman" w:hAnsi="Times New Roman" w:cs="Times New Roman"/>
          <w:spacing w:val="-1"/>
          <w:sz w:val="28"/>
          <w:szCs w:val="28"/>
        </w:rPr>
        <w:t>З</w:t>
      </w:r>
      <w:r w:rsidRPr="0086318A">
        <w:rPr>
          <w:rFonts w:ascii="Times New Roman" w:hAnsi="Times New Roman" w:cs="Times New Roman"/>
          <w:spacing w:val="1"/>
          <w:sz w:val="28"/>
          <w:szCs w:val="28"/>
        </w:rPr>
        <w:t>н</w:t>
      </w:r>
      <w:r w:rsidRPr="0086318A">
        <w:rPr>
          <w:rFonts w:ascii="Times New Roman" w:hAnsi="Times New Roman" w:cs="Times New Roman"/>
          <w:spacing w:val="-1"/>
          <w:sz w:val="28"/>
          <w:szCs w:val="28"/>
        </w:rPr>
        <w:t>а</w:t>
      </w:r>
      <w:r w:rsidRPr="0086318A">
        <w:rPr>
          <w:rFonts w:ascii="Times New Roman" w:hAnsi="Times New Roman" w:cs="Times New Roman"/>
          <w:spacing w:val="1"/>
          <w:sz w:val="28"/>
          <w:szCs w:val="28"/>
        </w:rPr>
        <w:t>к</w:t>
      </w:r>
      <w:r w:rsidRPr="0086318A">
        <w:rPr>
          <w:rFonts w:ascii="Times New Roman" w:hAnsi="Times New Roman" w:cs="Times New Roman"/>
          <w:sz w:val="28"/>
          <w:szCs w:val="28"/>
        </w:rPr>
        <w:t>о</w:t>
      </w:r>
      <w:r w:rsidRPr="0086318A">
        <w:rPr>
          <w:rFonts w:ascii="Times New Roman" w:hAnsi="Times New Roman" w:cs="Times New Roman"/>
          <w:spacing w:val="-1"/>
          <w:sz w:val="28"/>
          <w:szCs w:val="28"/>
        </w:rPr>
        <w:t>м</w:t>
      </w:r>
      <w:r w:rsidRPr="0086318A">
        <w:rPr>
          <w:rFonts w:ascii="Times New Roman" w:hAnsi="Times New Roman" w:cs="Times New Roman"/>
          <w:spacing w:val="1"/>
          <w:sz w:val="28"/>
          <w:szCs w:val="28"/>
        </w:rPr>
        <w:t>и</w:t>
      </w:r>
      <w:r w:rsidRPr="0086318A">
        <w:rPr>
          <w:rFonts w:ascii="Times New Roman" w:hAnsi="Times New Roman" w:cs="Times New Roman"/>
          <w:sz w:val="28"/>
          <w:szCs w:val="28"/>
        </w:rPr>
        <w:t>м</w:t>
      </w:r>
      <w:r w:rsidRPr="0086318A">
        <w:rPr>
          <w:rFonts w:ascii="Times New Roman" w:hAnsi="Times New Roman" w:cs="Times New Roman"/>
          <w:spacing w:val="-7"/>
          <w:sz w:val="28"/>
          <w:szCs w:val="28"/>
        </w:rPr>
        <w:t xml:space="preserve"> </w:t>
      </w:r>
      <w:r w:rsidRPr="0086318A">
        <w:rPr>
          <w:rFonts w:ascii="Times New Roman" w:hAnsi="Times New Roman" w:cs="Times New Roman"/>
          <w:sz w:val="28"/>
          <w:szCs w:val="28"/>
        </w:rPr>
        <w:t>дош</w:t>
      </w:r>
      <w:r w:rsidRPr="0086318A">
        <w:rPr>
          <w:rFonts w:ascii="Times New Roman" w:hAnsi="Times New Roman" w:cs="Times New Roman"/>
          <w:spacing w:val="1"/>
          <w:sz w:val="28"/>
          <w:szCs w:val="28"/>
        </w:rPr>
        <w:t>к</w:t>
      </w:r>
      <w:r w:rsidRPr="0086318A">
        <w:rPr>
          <w:rFonts w:ascii="Times New Roman" w:hAnsi="Times New Roman" w:cs="Times New Roman"/>
          <w:sz w:val="28"/>
          <w:szCs w:val="28"/>
        </w:rPr>
        <w:t>ол</w:t>
      </w:r>
      <w:r w:rsidRPr="0086318A">
        <w:rPr>
          <w:rFonts w:ascii="Times New Roman" w:hAnsi="Times New Roman" w:cs="Times New Roman"/>
          <w:spacing w:val="1"/>
          <w:sz w:val="28"/>
          <w:szCs w:val="28"/>
        </w:rPr>
        <w:t>ьн</w:t>
      </w:r>
      <w:r w:rsidRPr="0086318A">
        <w:rPr>
          <w:rFonts w:ascii="Times New Roman" w:hAnsi="Times New Roman" w:cs="Times New Roman"/>
          <w:spacing w:val="-2"/>
          <w:sz w:val="28"/>
          <w:szCs w:val="28"/>
        </w:rPr>
        <w:t>и</w:t>
      </w:r>
      <w:r w:rsidRPr="0086318A">
        <w:rPr>
          <w:rFonts w:ascii="Times New Roman" w:hAnsi="Times New Roman" w:cs="Times New Roman"/>
          <w:spacing w:val="1"/>
          <w:sz w:val="28"/>
          <w:szCs w:val="28"/>
        </w:rPr>
        <w:t>к</w:t>
      </w:r>
      <w:r w:rsidRPr="0086318A">
        <w:rPr>
          <w:rFonts w:ascii="Times New Roman" w:hAnsi="Times New Roman" w:cs="Times New Roman"/>
          <w:sz w:val="28"/>
          <w:szCs w:val="28"/>
        </w:rPr>
        <w:t>ов</w:t>
      </w:r>
      <w:r w:rsidRPr="0086318A">
        <w:rPr>
          <w:rFonts w:ascii="Times New Roman" w:hAnsi="Times New Roman" w:cs="Times New Roman"/>
          <w:spacing w:val="-6"/>
          <w:sz w:val="28"/>
          <w:szCs w:val="28"/>
        </w:rPr>
        <w:t xml:space="preserve"> </w:t>
      </w:r>
      <w:r w:rsidRPr="0086318A">
        <w:rPr>
          <w:rFonts w:ascii="Times New Roman" w:hAnsi="Times New Roman" w:cs="Times New Roman"/>
          <w:sz w:val="28"/>
          <w:szCs w:val="28"/>
        </w:rPr>
        <w:t>с</w:t>
      </w:r>
      <w:r w:rsidRPr="0086318A">
        <w:rPr>
          <w:rFonts w:ascii="Times New Roman" w:hAnsi="Times New Roman" w:cs="Times New Roman"/>
          <w:spacing w:val="-7"/>
          <w:sz w:val="28"/>
          <w:szCs w:val="28"/>
        </w:rPr>
        <w:t xml:space="preserve"> </w:t>
      </w:r>
      <w:r w:rsidRPr="0086318A">
        <w:rPr>
          <w:rFonts w:ascii="Times New Roman" w:hAnsi="Times New Roman" w:cs="Times New Roman"/>
          <w:spacing w:val="1"/>
          <w:sz w:val="28"/>
          <w:szCs w:val="28"/>
        </w:rPr>
        <w:t>п</w:t>
      </w:r>
      <w:r w:rsidRPr="0086318A">
        <w:rPr>
          <w:rFonts w:ascii="Times New Roman" w:hAnsi="Times New Roman" w:cs="Times New Roman"/>
          <w:sz w:val="28"/>
          <w:szCs w:val="28"/>
        </w:rPr>
        <w:t>р</w:t>
      </w:r>
      <w:r w:rsidRPr="0086318A">
        <w:rPr>
          <w:rFonts w:ascii="Times New Roman" w:hAnsi="Times New Roman" w:cs="Times New Roman"/>
          <w:spacing w:val="-1"/>
          <w:sz w:val="28"/>
          <w:szCs w:val="28"/>
        </w:rPr>
        <w:t>ав</w:t>
      </w:r>
      <w:r w:rsidRPr="0086318A">
        <w:rPr>
          <w:rFonts w:ascii="Times New Roman" w:hAnsi="Times New Roman" w:cs="Times New Roman"/>
          <w:spacing w:val="1"/>
          <w:sz w:val="28"/>
          <w:szCs w:val="28"/>
        </w:rPr>
        <w:t>и</w:t>
      </w:r>
      <w:r w:rsidRPr="0086318A">
        <w:rPr>
          <w:rFonts w:ascii="Times New Roman" w:hAnsi="Times New Roman" w:cs="Times New Roman"/>
          <w:sz w:val="28"/>
          <w:szCs w:val="28"/>
        </w:rPr>
        <w:t>л</w:t>
      </w:r>
      <w:r w:rsidRPr="0086318A">
        <w:rPr>
          <w:rFonts w:ascii="Times New Roman" w:hAnsi="Times New Roman" w:cs="Times New Roman"/>
          <w:spacing w:val="-1"/>
          <w:sz w:val="28"/>
          <w:szCs w:val="28"/>
        </w:rPr>
        <w:t>ам</w:t>
      </w:r>
      <w:r w:rsidRPr="0086318A">
        <w:rPr>
          <w:rFonts w:ascii="Times New Roman" w:hAnsi="Times New Roman" w:cs="Times New Roman"/>
          <w:sz w:val="28"/>
          <w:szCs w:val="28"/>
        </w:rPr>
        <w:t>и</w:t>
      </w:r>
      <w:r w:rsidRPr="0086318A">
        <w:rPr>
          <w:rFonts w:ascii="Times New Roman" w:hAnsi="Times New Roman" w:cs="Times New Roman"/>
          <w:spacing w:val="-5"/>
          <w:sz w:val="28"/>
          <w:szCs w:val="28"/>
        </w:rPr>
        <w:t xml:space="preserve"> </w:t>
      </w:r>
      <w:r w:rsidRPr="0086318A">
        <w:rPr>
          <w:rFonts w:ascii="Times New Roman" w:hAnsi="Times New Roman" w:cs="Times New Roman"/>
          <w:sz w:val="28"/>
          <w:szCs w:val="28"/>
        </w:rPr>
        <w:t>д</w:t>
      </w:r>
      <w:r w:rsidRPr="0086318A">
        <w:rPr>
          <w:rFonts w:ascii="Times New Roman" w:hAnsi="Times New Roman" w:cs="Times New Roman"/>
          <w:spacing w:val="-1"/>
          <w:sz w:val="28"/>
          <w:szCs w:val="28"/>
        </w:rPr>
        <w:t>о</w:t>
      </w:r>
      <w:r w:rsidRPr="0086318A">
        <w:rPr>
          <w:rFonts w:ascii="Times New Roman" w:hAnsi="Times New Roman" w:cs="Times New Roman"/>
          <w:sz w:val="28"/>
          <w:szCs w:val="28"/>
        </w:rPr>
        <w:t>ро</w:t>
      </w:r>
      <w:r w:rsidRPr="0086318A">
        <w:rPr>
          <w:rFonts w:ascii="Times New Roman" w:hAnsi="Times New Roman" w:cs="Times New Roman"/>
          <w:spacing w:val="-1"/>
          <w:sz w:val="28"/>
          <w:szCs w:val="28"/>
        </w:rPr>
        <w:t>ж</w:t>
      </w:r>
      <w:r w:rsidRPr="0086318A">
        <w:rPr>
          <w:rFonts w:ascii="Times New Roman" w:hAnsi="Times New Roman" w:cs="Times New Roman"/>
          <w:spacing w:val="1"/>
          <w:sz w:val="28"/>
          <w:szCs w:val="28"/>
        </w:rPr>
        <w:t>н</w:t>
      </w:r>
      <w:r w:rsidRPr="0086318A">
        <w:rPr>
          <w:rFonts w:ascii="Times New Roman" w:hAnsi="Times New Roman" w:cs="Times New Roman"/>
          <w:sz w:val="28"/>
          <w:szCs w:val="28"/>
        </w:rPr>
        <w:t>ого</w:t>
      </w:r>
      <w:r w:rsidRPr="0086318A">
        <w:rPr>
          <w:rFonts w:ascii="Times New Roman" w:hAnsi="Times New Roman" w:cs="Times New Roman"/>
          <w:spacing w:val="-5"/>
          <w:sz w:val="28"/>
          <w:szCs w:val="28"/>
        </w:rPr>
        <w:t xml:space="preserve"> </w:t>
      </w:r>
      <w:r w:rsidRPr="0086318A">
        <w:rPr>
          <w:rFonts w:ascii="Times New Roman" w:hAnsi="Times New Roman" w:cs="Times New Roman"/>
          <w:sz w:val="28"/>
          <w:szCs w:val="28"/>
        </w:rPr>
        <w:t>д</w:t>
      </w:r>
      <w:r w:rsidRPr="0086318A">
        <w:rPr>
          <w:rFonts w:ascii="Times New Roman" w:hAnsi="Times New Roman" w:cs="Times New Roman"/>
          <w:spacing w:val="-1"/>
          <w:sz w:val="28"/>
          <w:szCs w:val="28"/>
        </w:rPr>
        <w:t>в</w:t>
      </w:r>
      <w:r w:rsidRPr="0086318A">
        <w:rPr>
          <w:rFonts w:ascii="Times New Roman" w:hAnsi="Times New Roman" w:cs="Times New Roman"/>
          <w:spacing w:val="1"/>
          <w:sz w:val="28"/>
          <w:szCs w:val="28"/>
        </w:rPr>
        <w:t>и</w:t>
      </w:r>
      <w:r w:rsidRPr="0086318A">
        <w:rPr>
          <w:rFonts w:ascii="Times New Roman" w:hAnsi="Times New Roman" w:cs="Times New Roman"/>
          <w:spacing w:val="-3"/>
          <w:sz w:val="28"/>
          <w:szCs w:val="28"/>
        </w:rPr>
        <w:t>ж</w:t>
      </w:r>
      <w:r w:rsidRPr="0086318A">
        <w:rPr>
          <w:rFonts w:ascii="Times New Roman" w:hAnsi="Times New Roman" w:cs="Times New Roman"/>
          <w:spacing w:val="-1"/>
          <w:sz w:val="28"/>
          <w:szCs w:val="28"/>
        </w:rPr>
        <w:t>е</w:t>
      </w:r>
      <w:r w:rsidRPr="0086318A">
        <w:rPr>
          <w:rFonts w:ascii="Times New Roman" w:hAnsi="Times New Roman" w:cs="Times New Roman"/>
          <w:spacing w:val="1"/>
          <w:sz w:val="28"/>
          <w:szCs w:val="28"/>
        </w:rPr>
        <w:t>ни</w:t>
      </w:r>
      <w:r w:rsidRPr="0086318A">
        <w:rPr>
          <w:rFonts w:ascii="Times New Roman" w:hAnsi="Times New Roman" w:cs="Times New Roman"/>
          <w:sz w:val="28"/>
          <w:szCs w:val="28"/>
        </w:rPr>
        <w:t>я:</w:t>
      </w:r>
      <w:r w:rsidRPr="0086318A">
        <w:rPr>
          <w:rFonts w:ascii="Times New Roman" w:hAnsi="Times New Roman" w:cs="Times New Roman"/>
          <w:spacing w:val="-6"/>
          <w:sz w:val="28"/>
          <w:szCs w:val="28"/>
        </w:rPr>
        <w:t xml:space="preserve"> </w:t>
      </w:r>
      <w:r w:rsidRPr="0086318A">
        <w:rPr>
          <w:rFonts w:ascii="Times New Roman" w:hAnsi="Times New Roman" w:cs="Times New Roman"/>
          <w:spacing w:val="-1"/>
          <w:sz w:val="28"/>
          <w:szCs w:val="28"/>
        </w:rPr>
        <w:t>Д</w:t>
      </w:r>
      <w:r w:rsidRPr="0086318A">
        <w:rPr>
          <w:rFonts w:ascii="Times New Roman" w:hAnsi="Times New Roman" w:cs="Times New Roman"/>
          <w:sz w:val="28"/>
          <w:szCs w:val="28"/>
        </w:rPr>
        <w:t>ля</w:t>
      </w:r>
      <w:r w:rsidRPr="0086318A">
        <w:rPr>
          <w:rFonts w:ascii="Times New Roman" w:hAnsi="Times New Roman" w:cs="Times New Roman"/>
          <w:spacing w:val="-6"/>
          <w:sz w:val="28"/>
          <w:szCs w:val="28"/>
        </w:rPr>
        <w:t xml:space="preserve"> </w:t>
      </w:r>
      <w:r w:rsidRPr="0086318A">
        <w:rPr>
          <w:rFonts w:ascii="Times New Roman" w:hAnsi="Times New Roman" w:cs="Times New Roman"/>
          <w:spacing w:val="1"/>
          <w:sz w:val="28"/>
          <w:szCs w:val="28"/>
        </w:rPr>
        <w:t>з</w:t>
      </w:r>
      <w:r w:rsidRPr="0086318A">
        <w:rPr>
          <w:rFonts w:ascii="Times New Roman" w:hAnsi="Times New Roman" w:cs="Times New Roman"/>
          <w:spacing w:val="-1"/>
          <w:sz w:val="28"/>
          <w:szCs w:val="28"/>
        </w:rPr>
        <w:t>а</w:t>
      </w:r>
      <w:r w:rsidRPr="0086318A">
        <w:rPr>
          <w:rFonts w:ascii="Times New Roman" w:hAnsi="Times New Roman" w:cs="Times New Roman"/>
          <w:spacing w:val="1"/>
          <w:sz w:val="28"/>
          <w:szCs w:val="28"/>
        </w:rPr>
        <w:t>н</w:t>
      </w:r>
      <w:r w:rsidRPr="0086318A">
        <w:rPr>
          <w:rFonts w:ascii="Times New Roman" w:hAnsi="Times New Roman" w:cs="Times New Roman"/>
          <w:sz w:val="28"/>
          <w:szCs w:val="28"/>
        </w:rPr>
        <w:t>я</w:t>
      </w:r>
      <w:r w:rsidRPr="0086318A">
        <w:rPr>
          <w:rFonts w:ascii="Times New Roman" w:hAnsi="Times New Roman" w:cs="Times New Roman"/>
          <w:spacing w:val="-2"/>
          <w:sz w:val="28"/>
          <w:szCs w:val="28"/>
        </w:rPr>
        <w:t>т</w:t>
      </w:r>
      <w:r w:rsidRPr="0086318A">
        <w:rPr>
          <w:rFonts w:ascii="Times New Roman" w:hAnsi="Times New Roman" w:cs="Times New Roman"/>
          <w:spacing w:val="1"/>
          <w:sz w:val="28"/>
          <w:szCs w:val="28"/>
        </w:rPr>
        <w:t>и</w:t>
      </w:r>
      <w:r w:rsidRPr="0086318A">
        <w:rPr>
          <w:rFonts w:ascii="Times New Roman" w:hAnsi="Times New Roman" w:cs="Times New Roman"/>
          <w:sz w:val="28"/>
          <w:szCs w:val="28"/>
        </w:rPr>
        <w:t>й</w:t>
      </w:r>
      <w:r w:rsidRPr="0086318A">
        <w:rPr>
          <w:rFonts w:ascii="Times New Roman" w:hAnsi="Times New Roman" w:cs="Times New Roman"/>
          <w:spacing w:val="-5"/>
          <w:sz w:val="28"/>
          <w:szCs w:val="28"/>
        </w:rPr>
        <w:t xml:space="preserve"> </w:t>
      </w:r>
      <w:r w:rsidRPr="0086318A">
        <w:rPr>
          <w:rFonts w:ascii="Times New Roman" w:hAnsi="Times New Roman" w:cs="Times New Roman"/>
          <w:sz w:val="28"/>
          <w:szCs w:val="28"/>
        </w:rPr>
        <w:t>с</w:t>
      </w:r>
      <w:r w:rsidRPr="0086318A">
        <w:rPr>
          <w:rFonts w:ascii="Times New Roman" w:hAnsi="Times New Roman" w:cs="Times New Roman"/>
          <w:spacing w:val="-6"/>
          <w:sz w:val="28"/>
          <w:szCs w:val="28"/>
        </w:rPr>
        <w:t xml:space="preserve"> </w:t>
      </w:r>
      <w:r w:rsidRPr="0086318A">
        <w:rPr>
          <w:rFonts w:ascii="Times New Roman" w:hAnsi="Times New Roman" w:cs="Times New Roman"/>
          <w:sz w:val="28"/>
          <w:szCs w:val="28"/>
        </w:rPr>
        <w:t>д</w:t>
      </w:r>
      <w:r w:rsidRPr="0086318A">
        <w:rPr>
          <w:rFonts w:ascii="Times New Roman" w:hAnsi="Times New Roman" w:cs="Times New Roman"/>
          <w:spacing w:val="-1"/>
          <w:sz w:val="28"/>
          <w:szCs w:val="28"/>
        </w:rPr>
        <w:t>е</w:t>
      </w:r>
      <w:r w:rsidRPr="0086318A">
        <w:rPr>
          <w:rFonts w:ascii="Times New Roman" w:hAnsi="Times New Roman" w:cs="Times New Roman"/>
          <w:sz w:val="28"/>
          <w:szCs w:val="28"/>
        </w:rPr>
        <w:t>т</w:t>
      </w:r>
      <w:r w:rsidRPr="0086318A">
        <w:rPr>
          <w:rFonts w:ascii="Times New Roman" w:hAnsi="Times New Roman" w:cs="Times New Roman"/>
          <w:spacing w:val="1"/>
          <w:sz w:val="28"/>
          <w:szCs w:val="28"/>
        </w:rPr>
        <w:t>ь</w:t>
      </w:r>
      <w:r w:rsidRPr="0086318A">
        <w:rPr>
          <w:rFonts w:ascii="Times New Roman" w:hAnsi="Times New Roman" w:cs="Times New Roman"/>
          <w:spacing w:val="-1"/>
          <w:sz w:val="28"/>
          <w:szCs w:val="28"/>
        </w:rPr>
        <w:t>м</w:t>
      </w:r>
      <w:r w:rsidRPr="0086318A">
        <w:rPr>
          <w:rFonts w:ascii="Times New Roman" w:hAnsi="Times New Roman" w:cs="Times New Roman"/>
          <w:sz w:val="28"/>
          <w:szCs w:val="28"/>
        </w:rPr>
        <w:t>и 3-7л</w:t>
      </w:r>
      <w:r w:rsidRPr="0086318A">
        <w:rPr>
          <w:rFonts w:ascii="Times New Roman" w:hAnsi="Times New Roman" w:cs="Times New Roman"/>
          <w:spacing w:val="-1"/>
          <w:sz w:val="28"/>
          <w:szCs w:val="28"/>
        </w:rPr>
        <w:t>е</w:t>
      </w:r>
      <w:r w:rsidRPr="0086318A">
        <w:rPr>
          <w:rFonts w:ascii="Times New Roman" w:hAnsi="Times New Roman" w:cs="Times New Roman"/>
          <w:sz w:val="28"/>
          <w:szCs w:val="28"/>
        </w:rPr>
        <w:t>т.</w:t>
      </w:r>
      <w:r w:rsidRPr="0086318A">
        <w:rPr>
          <w:rFonts w:ascii="Times New Roman" w:hAnsi="Times New Roman" w:cs="Times New Roman"/>
          <w:spacing w:val="-7"/>
          <w:sz w:val="28"/>
          <w:szCs w:val="28"/>
        </w:rPr>
        <w:t xml:space="preserve"> </w:t>
      </w:r>
      <w:r w:rsidRPr="0086318A">
        <w:rPr>
          <w:rFonts w:ascii="Times New Roman" w:hAnsi="Times New Roman" w:cs="Times New Roman"/>
          <w:sz w:val="28"/>
          <w:szCs w:val="28"/>
        </w:rPr>
        <w:t>–</w:t>
      </w:r>
      <w:r w:rsidRPr="0086318A">
        <w:rPr>
          <w:rFonts w:ascii="Times New Roman" w:hAnsi="Times New Roman" w:cs="Times New Roman"/>
          <w:spacing w:val="-6"/>
          <w:sz w:val="28"/>
          <w:szCs w:val="28"/>
        </w:rPr>
        <w:t xml:space="preserve"> </w:t>
      </w:r>
      <w:r w:rsidRPr="0086318A">
        <w:rPr>
          <w:rFonts w:ascii="Times New Roman" w:hAnsi="Times New Roman" w:cs="Times New Roman"/>
          <w:sz w:val="28"/>
          <w:szCs w:val="28"/>
        </w:rPr>
        <w:t>М.:</w:t>
      </w:r>
      <w:r w:rsidRPr="0086318A">
        <w:rPr>
          <w:rFonts w:ascii="Times New Roman" w:hAnsi="Times New Roman" w:cs="Times New Roman"/>
          <w:spacing w:val="-6"/>
          <w:sz w:val="28"/>
          <w:szCs w:val="28"/>
        </w:rPr>
        <w:t xml:space="preserve"> </w:t>
      </w:r>
      <w:r w:rsidRPr="0086318A">
        <w:rPr>
          <w:rFonts w:ascii="Times New Roman" w:hAnsi="Times New Roman" w:cs="Times New Roman"/>
          <w:sz w:val="28"/>
          <w:szCs w:val="28"/>
        </w:rPr>
        <w:t>М</w:t>
      </w:r>
      <w:r w:rsidRPr="0086318A">
        <w:rPr>
          <w:rFonts w:ascii="Times New Roman" w:hAnsi="Times New Roman" w:cs="Times New Roman"/>
          <w:spacing w:val="-1"/>
          <w:sz w:val="28"/>
          <w:szCs w:val="28"/>
        </w:rPr>
        <w:t>ОЗАИ</w:t>
      </w:r>
      <w:r w:rsidRPr="0086318A">
        <w:rPr>
          <w:rFonts w:ascii="Times New Roman" w:hAnsi="Times New Roman" w:cs="Times New Roman"/>
          <w:sz w:val="28"/>
          <w:szCs w:val="28"/>
        </w:rPr>
        <w:t>КА</w:t>
      </w:r>
      <w:r w:rsidRPr="0086318A">
        <w:rPr>
          <w:rFonts w:ascii="Times New Roman" w:hAnsi="Times New Roman" w:cs="Times New Roman"/>
          <w:spacing w:val="-7"/>
          <w:sz w:val="28"/>
          <w:szCs w:val="28"/>
        </w:rPr>
        <w:t xml:space="preserve"> </w:t>
      </w:r>
      <w:r w:rsidRPr="0086318A">
        <w:rPr>
          <w:rFonts w:ascii="Times New Roman" w:hAnsi="Times New Roman" w:cs="Times New Roman"/>
          <w:sz w:val="28"/>
          <w:szCs w:val="28"/>
        </w:rPr>
        <w:t>–</w:t>
      </w:r>
      <w:r w:rsidRPr="0086318A">
        <w:rPr>
          <w:rFonts w:ascii="Times New Roman" w:hAnsi="Times New Roman" w:cs="Times New Roman"/>
          <w:spacing w:val="-6"/>
          <w:sz w:val="28"/>
          <w:szCs w:val="28"/>
        </w:rPr>
        <w:t xml:space="preserve"> </w:t>
      </w:r>
      <w:r w:rsidRPr="0086318A">
        <w:rPr>
          <w:rFonts w:ascii="Times New Roman" w:hAnsi="Times New Roman" w:cs="Times New Roman"/>
          <w:sz w:val="28"/>
          <w:szCs w:val="28"/>
        </w:rPr>
        <w:t>С</w:t>
      </w:r>
      <w:r w:rsidRPr="0086318A">
        <w:rPr>
          <w:rFonts w:ascii="Times New Roman" w:hAnsi="Times New Roman" w:cs="Times New Roman"/>
          <w:spacing w:val="-1"/>
          <w:sz w:val="28"/>
          <w:szCs w:val="28"/>
        </w:rPr>
        <w:t>ИНТЕЗ</w:t>
      </w:r>
      <w:r w:rsidRPr="0086318A">
        <w:rPr>
          <w:rFonts w:ascii="Times New Roman" w:hAnsi="Times New Roman" w:cs="Times New Roman"/>
          <w:sz w:val="28"/>
          <w:szCs w:val="28"/>
        </w:rPr>
        <w:t>,</w:t>
      </w:r>
      <w:r w:rsidRPr="0086318A">
        <w:rPr>
          <w:rFonts w:ascii="Times New Roman" w:hAnsi="Times New Roman" w:cs="Times New Roman"/>
          <w:spacing w:val="-6"/>
          <w:sz w:val="28"/>
          <w:szCs w:val="28"/>
        </w:rPr>
        <w:t xml:space="preserve"> </w:t>
      </w:r>
      <w:r w:rsidRPr="0086318A">
        <w:rPr>
          <w:rFonts w:ascii="Times New Roman" w:hAnsi="Times New Roman" w:cs="Times New Roman"/>
          <w:sz w:val="28"/>
          <w:szCs w:val="28"/>
        </w:rPr>
        <w:t>2015</w:t>
      </w:r>
      <w:r>
        <w:rPr>
          <w:rFonts w:ascii="Times New Roman" w:hAnsi="Times New Roman" w:cs="Times New Roman"/>
          <w:sz w:val="28"/>
          <w:szCs w:val="28"/>
        </w:rPr>
        <w:t>.</w:t>
      </w:r>
    </w:p>
    <w:p w14:paraId="3779E630" w14:textId="1FE64FBD" w:rsidR="00D33488" w:rsidRPr="0086318A" w:rsidRDefault="00D33488" w:rsidP="00A609D2">
      <w:pPr>
        <w:pStyle w:val="ab"/>
        <w:rPr>
          <w:rFonts w:ascii="Times New Roman" w:hAnsi="Times New Roman" w:cs="Times New Roman"/>
          <w:sz w:val="28"/>
          <w:szCs w:val="28"/>
        </w:rPr>
      </w:pPr>
      <w:r>
        <w:rPr>
          <w:rFonts w:ascii="Times New Roman" w:hAnsi="Times New Roman" w:cs="Times New Roman"/>
          <w:sz w:val="28"/>
          <w:szCs w:val="28"/>
        </w:rPr>
        <w:t xml:space="preserve">Занятия по правилам дорожного движения </w:t>
      </w:r>
      <w:r w:rsidR="00674FE9">
        <w:rPr>
          <w:rFonts w:ascii="Times New Roman" w:hAnsi="Times New Roman" w:cs="Times New Roman"/>
          <w:sz w:val="28"/>
          <w:szCs w:val="28"/>
        </w:rPr>
        <w:t>Н. А. Извекова, А.Ф. Медведева, Л.Б. Полякова, А.Н. Федотова.  – М.: ТЦ Сфера, 2010</w:t>
      </w:r>
      <w:r w:rsidR="00230B55">
        <w:rPr>
          <w:rFonts w:ascii="Times New Roman" w:hAnsi="Times New Roman" w:cs="Times New Roman"/>
          <w:sz w:val="28"/>
          <w:szCs w:val="28"/>
        </w:rPr>
        <w:t>. – 64 с.</w:t>
      </w:r>
    </w:p>
    <w:p w14:paraId="64E5D341" w14:textId="641722DF" w:rsidR="00B347A9" w:rsidRDefault="00A609D2"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Старцева</w:t>
      </w:r>
      <w:r w:rsidR="00192F47">
        <w:rPr>
          <w:rFonts w:ascii="Times New Roman" w:hAnsi="Times New Roman" w:cs="Times New Roman"/>
          <w:sz w:val="28"/>
          <w:szCs w:val="28"/>
        </w:rPr>
        <w:t xml:space="preserve"> О.Ю. Школа дорожных наук: профилактика детского дорожно-транспортного травматизма</w:t>
      </w:r>
      <w:r>
        <w:rPr>
          <w:rFonts w:ascii="Times New Roman" w:hAnsi="Times New Roman" w:cs="Times New Roman"/>
          <w:sz w:val="28"/>
          <w:szCs w:val="28"/>
        </w:rPr>
        <w:t xml:space="preserve"> -</w:t>
      </w:r>
      <w:r w:rsidR="00136A73">
        <w:rPr>
          <w:rFonts w:ascii="Times New Roman" w:hAnsi="Times New Roman" w:cs="Times New Roman"/>
          <w:sz w:val="28"/>
          <w:szCs w:val="28"/>
        </w:rPr>
        <w:t xml:space="preserve"> </w:t>
      </w:r>
      <w:r>
        <w:rPr>
          <w:rFonts w:ascii="Times New Roman" w:hAnsi="Times New Roman" w:cs="Times New Roman"/>
          <w:sz w:val="28"/>
          <w:szCs w:val="28"/>
        </w:rPr>
        <w:t>М.: ТЦ Сфера, 2009, 2 изд.</w:t>
      </w:r>
      <w:r w:rsidR="00136A73">
        <w:rPr>
          <w:rFonts w:ascii="Times New Roman" w:hAnsi="Times New Roman" w:cs="Times New Roman"/>
          <w:sz w:val="28"/>
          <w:szCs w:val="28"/>
        </w:rPr>
        <w:t>-е.- 64 с</w:t>
      </w:r>
    </w:p>
    <w:p w14:paraId="6613E452" w14:textId="1E0E6B85" w:rsidR="00B347A9" w:rsidRDefault="00B347A9"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Хромцева Т. Г. Воспитание безопасного поведения дошкольников на улице: Учебное пособие – М.: Центр педагогического образования, 2007. – 80 с. </w:t>
      </w:r>
    </w:p>
    <w:p w14:paraId="7B59D981" w14:textId="1AE3FD35" w:rsidR="00B347A9" w:rsidRPr="001B286A" w:rsidRDefault="00136A73" w:rsidP="00C25AB2">
      <w:pPr>
        <w:spacing w:after="0" w:line="240" w:lineRule="auto"/>
        <w:rPr>
          <w:rFonts w:ascii="Times New Roman" w:hAnsi="Times New Roman" w:cs="Times New Roman"/>
          <w:sz w:val="28"/>
          <w:szCs w:val="28"/>
        </w:rPr>
      </w:pPr>
      <w:r w:rsidRPr="00A609D2">
        <w:rPr>
          <w:rFonts w:ascii="Times New Roman" w:hAnsi="Times New Roman" w:cs="Times New Roman"/>
          <w:iCs/>
          <w:sz w:val="28"/>
          <w:szCs w:val="28"/>
        </w:rPr>
        <w:t>К.Ю. Белая</w:t>
      </w:r>
      <w:r>
        <w:rPr>
          <w:rFonts w:ascii="Times New Roman" w:hAnsi="Times New Roman" w:cs="Times New Roman"/>
          <w:iCs/>
          <w:sz w:val="28"/>
          <w:szCs w:val="28"/>
        </w:rPr>
        <w:t>, Зимонина В.Н. «Как</w:t>
      </w:r>
      <w:r w:rsidR="00D33488">
        <w:rPr>
          <w:rFonts w:ascii="Times New Roman" w:hAnsi="Times New Roman" w:cs="Times New Roman"/>
          <w:iCs/>
          <w:sz w:val="28"/>
          <w:szCs w:val="28"/>
        </w:rPr>
        <w:t xml:space="preserve"> </w:t>
      </w:r>
      <w:r>
        <w:rPr>
          <w:rFonts w:ascii="Times New Roman" w:hAnsi="Times New Roman" w:cs="Times New Roman"/>
          <w:iCs/>
          <w:sz w:val="28"/>
          <w:szCs w:val="28"/>
        </w:rPr>
        <w:t>обеспечить безопасность дошкольников: конспекты занятий по основам безопасности детей дошкольного возраста. Кн. для воспитателей дет.сада– 5 изд. М.: Просвещение, 2006 – 94с.</w:t>
      </w:r>
    </w:p>
    <w:p w14:paraId="03516B61" w14:textId="77777777" w:rsidR="00192F47" w:rsidRDefault="00192F47" w:rsidP="00C25AB2">
      <w:pPr>
        <w:spacing w:after="0" w:line="240" w:lineRule="auto"/>
        <w:jc w:val="center"/>
        <w:rPr>
          <w:rFonts w:ascii="Times New Roman" w:hAnsi="Times New Roman" w:cs="Times New Roman"/>
          <w:b/>
          <w:sz w:val="28"/>
          <w:szCs w:val="28"/>
        </w:rPr>
      </w:pPr>
    </w:p>
    <w:p w14:paraId="48792F04" w14:textId="11BFBA0E" w:rsidR="001B286A" w:rsidRPr="001B286A" w:rsidRDefault="00B347A9" w:rsidP="00C25AB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001B286A" w:rsidRPr="001B286A">
        <w:rPr>
          <w:rFonts w:ascii="Times New Roman" w:hAnsi="Times New Roman" w:cs="Times New Roman"/>
          <w:b/>
          <w:sz w:val="28"/>
          <w:szCs w:val="28"/>
        </w:rPr>
        <w:t>еречень программ, технологий и пособий по освоению образовательной области «Познавательное развитие»</w:t>
      </w:r>
    </w:p>
    <w:p w14:paraId="6C0D8DB5" w14:textId="77777777" w:rsidR="001B286A" w:rsidRPr="001B286A" w:rsidRDefault="001B286A" w:rsidP="00C25AB2">
      <w:pPr>
        <w:spacing w:after="0" w:line="240" w:lineRule="auto"/>
        <w:rPr>
          <w:rFonts w:ascii="Times New Roman" w:hAnsi="Times New Roman" w:cs="Times New Roman"/>
          <w:sz w:val="28"/>
          <w:szCs w:val="28"/>
        </w:rPr>
      </w:pPr>
    </w:p>
    <w:p w14:paraId="5F02501D"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Ознакомление с окружающим миром. Экология</w:t>
      </w:r>
    </w:p>
    <w:p w14:paraId="669EE615" w14:textId="77777777" w:rsidR="00192F47" w:rsidRDefault="00192F47"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Л.Ю. Павлова Сборник дидактических игр по ознакомлению с окружающим миром: для работы с детьми 4-7 лет. М.: МОЗАИКА – СИНТЕЗ 2013.- 80 с</w:t>
      </w:r>
    </w:p>
    <w:p w14:paraId="76C85002" w14:textId="7693FAE0" w:rsidR="001B286A" w:rsidRPr="001B286A" w:rsidRDefault="00192F47"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Палаткина С.П. Экологические игры для детей дошкольного возраста: методическое пособие. Палаткина С.П. - Ханты-Мансийск: Полиграфист.</w:t>
      </w:r>
      <w:r w:rsidR="004723A9">
        <w:rPr>
          <w:rFonts w:ascii="Times New Roman" w:hAnsi="Times New Roman" w:cs="Times New Roman"/>
          <w:sz w:val="28"/>
          <w:szCs w:val="28"/>
        </w:rPr>
        <w:t xml:space="preserve"> 2004</w:t>
      </w:r>
      <w:r>
        <w:rPr>
          <w:rFonts w:ascii="Times New Roman" w:hAnsi="Times New Roman" w:cs="Times New Roman"/>
          <w:sz w:val="28"/>
          <w:szCs w:val="28"/>
        </w:rPr>
        <w:t xml:space="preserve"> – 328 с. Сборник игр.</w:t>
      </w:r>
    </w:p>
    <w:p w14:paraId="29528C75"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Дыбина О.В. Ознакомление с предметным и социальным окружением. </w:t>
      </w:r>
      <w:r w:rsidR="00AB1BA2">
        <w:rPr>
          <w:rFonts w:ascii="Times New Roman" w:hAnsi="Times New Roman" w:cs="Times New Roman"/>
          <w:sz w:val="28"/>
          <w:szCs w:val="28"/>
        </w:rPr>
        <w:t>Средняя</w:t>
      </w:r>
      <w:r w:rsidRPr="001B286A">
        <w:rPr>
          <w:rFonts w:ascii="Times New Roman" w:hAnsi="Times New Roman" w:cs="Times New Roman"/>
          <w:sz w:val="28"/>
          <w:szCs w:val="28"/>
        </w:rPr>
        <w:t xml:space="preserve"> группа - М.: Мозаика-Синтез, 2016 г.</w:t>
      </w:r>
    </w:p>
    <w:p w14:paraId="589F06A7" w14:textId="7661F8C1"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Ознакомление дошкольников с миром природы - М.: Мозаика-Синтез, 2016 г.</w:t>
      </w:r>
    </w:p>
    <w:p w14:paraId="67CF24FC"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Дыбина О.В. Из чего сделаны предметы. Игры – занятия для дошкольников – М.: Творческий Центр СФЕРА, 2010 г.</w:t>
      </w:r>
    </w:p>
    <w:p w14:paraId="68B04147"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Наглядно-дидактические пособия</w:t>
      </w:r>
    </w:p>
    <w:p w14:paraId="418FDF88" w14:textId="295EBE12" w:rsidR="001B286A" w:rsidRPr="00403905" w:rsidRDefault="001B286A" w:rsidP="00C25AB2">
      <w:pPr>
        <w:spacing w:after="0" w:line="240" w:lineRule="auto"/>
        <w:rPr>
          <w:rFonts w:ascii="Times New Roman" w:hAnsi="Times New Roman" w:cs="Times New Roman"/>
          <w:color w:val="000000" w:themeColor="text1"/>
          <w:sz w:val="28"/>
          <w:szCs w:val="28"/>
        </w:rPr>
      </w:pPr>
      <w:r w:rsidRPr="001B286A">
        <w:rPr>
          <w:rFonts w:ascii="Times New Roman" w:hAnsi="Times New Roman" w:cs="Times New Roman"/>
          <w:sz w:val="28"/>
          <w:szCs w:val="28"/>
        </w:rPr>
        <w:t xml:space="preserve">Серия «Мир в картинках»: </w:t>
      </w:r>
      <w:r w:rsidRPr="00403905">
        <w:rPr>
          <w:rFonts w:ascii="Times New Roman" w:hAnsi="Times New Roman" w:cs="Times New Roman"/>
          <w:color w:val="000000" w:themeColor="text1"/>
          <w:sz w:val="28"/>
          <w:szCs w:val="28"/>
        </w:rPr>
        <w:t>«Инструменты домашнего мастера»;</w:t>
      </w:r>
      <w:r w:rsidR="004723A9" w:rsidRPr="00403905">
        <w:rPr>
          <w:rFonts w:ascii="Times New Roman" w:hAnsi="Times New Roman" w:cs="Times New Roman"/>
          <w:color w:val="000000" w:themeColor="text1"/>
          <w:sz w:val="28"/>
          <w:szCs w:val="28"/>
        </w:rPr>
        <w:t xml:space="preserve"> «Фрукты; «Овощи»; «Собаки  друзья и помощники»; «Домашние животные»; «Рептилии и амфибии»; «Насекомые»; «Животные средней полосы»; «Лесные ягоды»; «Животные домашние питомцы»; «Зима»; «Осень»; « Времена года»; «Родная природа»; «Обувь»; « Как наши предки выращивали хлеб»; «Грибы и ягоды»; «Еда и напитки»; «Мебель»; «Транспорт»; </w:t>
      </w:r>
      <w:r w:rsidR="0064464F" w:rsidRPr="00403905">
        <w:rPr>
          <w:rFonts w:ascii="Times New Roman" w:hAnsi="Times New Roman" w:cs="Times New Roman"/>
          <w:color w:val="000000" w:themeColor="text1"/>
          <w:sz w:val="28"/>
          <w:szCs w:val="28"/>
        </w:rPr>
        <w:t xml:space="preserve">«Государственные символы РФ»,; «День Победы»; </w:t>
      </w:r>
      <w:r w:rsidR="004723A9" w:rsidRPr="00403905">
        <w:rPr>
          <w:rFonts w:ascii="Times New Roman" w:hAnsi="Times New Roman" w:cs="Times New Roman"/>
          <w:color w:val="000000" w:themeColor="text1"/>
          <w:sz w:val="28"/>
          <w:szCs w:val="28"/>
        </w:rPr>
        <w:t>«</w:t>
      </w:r>
      <w:r w:rsidRPr="00403905">
        <w:rPr>
          <w:rFonts w:ascii="Times New Roman" w:hAnsi="Times New Roman" w:cs="Times New Roman"/>
          <w:color w:val="000000" w:themeColor="text1"/>
          <w:sz w:val="28"/>
          <w:szCs w:val="28"/>
        </w:rPr>
        <w:t xml:space="preserve"> «Космос»; </w:t>
      </w:r>
    </w:p>
    <w:p w14:paraId="477F38C6" w14:textId="77777777" w:rsidR="001B286A" w:rsidRPr="00403905" w:rsidRDefault="001B286A" w:rsidP="00C25AB2">
      <w:pPr>
        <w:spacing w:after="0" w:line="240" w:lineRule="auto"/>
        <w:rPr>
          <w:rFonts w:ascii="Times New Roman" w:hAnsi="Times New Roman" w:cs="Times New Roman"/>
          <w:color w:val="000000" w:themeColor="text1"/>
          <w:sz w:val="28"/>
          <w:szCs w:val="28"/>
        </w:rPr>
      </w:pPr>
      <w:r w:rsidRPr="00403905">
        <w:rPr>
          <w:rFonts w:ascii="Times New Roman" w:hAnsi="Times New Roman" w:cs="Times New Roman"/>
          <w:color w:val="000000" w:themeColor="text1"/>
          <w:sz w:val="28"/>
          <w:szCs w:val="28"/>
        </w:rPr>
        <w:t>Серия «Рассказы по картинкам»: «В деревне»; «Кем быть?»; «Мой дом»; «Профессии».</w:t>
      </w:r>
    </w:p>
    <w:p w14:paraId="76B1F1FF" w14:textId="46A738A8" w:rsidR="001B286A" w:rsidRPr="00403905" w:rsidRDefault="001B286A" w:rsidP="00C25AB2">
      <w:pPr>
        <w:spacing w:after="0" w:line="240" w:lineRule="auto"/>
        <w:rPr>
          <w:rFonts w:ascii="Times New Roman" w:hAnsi="Times New Roman" w:cs="Times New Roman"/>
          <w:color w:val="000000" w:themeColor="text1"/>
          <w:sz w:val="28"/>
          <w:szCs w:val="28"/>
        </w:rPr>
      </w:pPr>
      <w:r w:rsidRPr="00403905">
        <w:rPr>
          <w:rFonts w:ascii="Times New Roman" w:hAnsi="Times New Roman" w:cs="Times New Roman"/>
          <w:color w:val="000000" w:themeColor="text1"/>
          <w:sz w:val="28"/>
          <w:szCs w:val="28"/>
        </w:rPr>
        <w:lastRenderedPageBreak/>
        <w:t>Серия «Расскажите детям о...»: «Расскажите детям о бытовых приборах»; «Расскажите детям о космонавтике»; «Расскажите детям о космосе»;  «Расскажите детям о рабочих инструментах»; «Расскажите детям о транспорте», «Расскажите детям о специальных машинах»; «Расскажите детям о хлебе».</w:t>
      </w:r>
      <w:r w:rsidR="004723A9" w:rsidRPr="00403905">
        <w:rPr>
          <w:rFonts w:ascii="Times New Roman" w:hAnsi="Times New Roman" w:cs="Times New Roman"/>
          <w:color w:val="000000" w:themeColor="text1"/>
          <w:sz w:val="28"/>
          <w:szCs w:val="28"/>
        </w:rPr>
        <w:t>; «</w:t>
      </w:r>
      <w:r w:rsidR="0064464F" w:rsidRPr="00403905">
        <w:rPr>
          <w:rFonts w:ascii="Times New Roman" w:hAnsi="Times New Roman" w:cs="Times New Roman"/>
          <w:color w:val="000000" w:themeColor="text1"/>
          <w:sz w:val="28"/>
          <w:szCs w:val="28"/>
        </w:rPr>
        <w:t>Расскажите детям о</w:t>
      </w:r>
      <w:r w:rsidR="004723A9" w:rsidRPr="00403905">
        <w:rPr>
          <w:rFonts w:ascii="Times New Roman" w:hAnsi="Times New Roman" w:cs="Times New Roman"/>
          <w:color w:val="000000" w:themeColor="text1"/>
          <w:sz w:val="28"/>
          <w:szCs w:val="28"/>
        </w:rPr>
        <w:t xml:space="preserve"> морских обитателях»</w:t>
      </w:r>
      <w:r w:rsidR="0064464F" w:rsidRPr="00403905">
        <w:rPr>
          <w:rFonts w:ascii="Times New Roman" w:hAnsi="Times New Roman" w:cs="Times New Roman"/>
          <w:color w:val="000000" w:themeColor="text1"/>
          <w:sz w:val="28"/>
          <w:szCs w:val="28"/>
        </w:rPr>
        <w:t>, «об Отеч</w:t>
      </w:r>
      <w:r w:rsidR="00D33488" w:rsidRPr="00403905">
        <w:rPr>
          <w:rFonts w:ascii="Times New Roman" w:hAnsi="Times New Roman" w:cs="Times New Roman"/>
          <w:color w:val="000000" w:themeColor="text1"/>
          <w:sz w:val="28"/>
          <w:szCs w:val="28"/>
        </w:rPr>
        <w:t>ественной</w:t>
      </w:r>
      <w:r w:rsidR="0064464F" w:rsidRPr="00403905">
        <w:rPr>
          <w:rFonts w:ascii="Times New Roman" w:hAnsi="Times New Roman" w:cs="Times New Roman"/>
          <w:color w:val="000000" w:themeColor="text1"/>
          <w:sz w:val="28"/>
          <w:szCs w:val="28"/>
        </w:rPr>
        <w:t xml:space="preserve"> войне 1812-го года»: «Наш дом»; «Моя семья»</w:t>
      </w:r>
    </w:p>
    <w:p w14:paraId="239DBD53" w14:textId="43A9CCA4" w:rsidR="001B286A" w:rsidRPr="00403905" w:rsidRDefault="004723A9" w:rsidP="00C25AB2">
      <w:pPr>
        <w:spacing w:after="0" w:line="240" w:lineRule="auto"/>
        <w:rPr>
          <w:rFonts w:ascii="Times New Roman" w:hAnsi="Times New Roman" w:cs="Times New Roman"/>
          <w:color w:val="000000" w:themeColor="text1"/>
          <w:sz w:val="28"/>
          <w:szCs w:val="28"/>
        </w:rPr>
      </w:pPr>
      <w:r w:rsidRPr="00403905">
        <w:rPr>
          <w:rFonts w:ascii="Times New Roman" w:hAnsi="Times New Roman" w:cs="Times New Roman"/>
          <w:color w:val="000000" w:themeColor="text1"/>
          <w:sz w:val="28"/>
          <w:szCs w:val="28"/>
        </w:rPr>
        <w:t>Дидактический материал</w:t>
      </w:r>
    </w:p>
    <w:p w14:paraId="641C91CF" w14:textId="20A78501" w:rsidR="0064464F" w:rsidRPr="00403905" w:rsidRDefault="0064464F" w:rsidP="00C25AB2">
      <w:pPr>
        <w:spacing w:after="0" w:line="240" w:lineRule="auto"/>
        <w:rPr>
          <w:rFonts w:ascii="Times New Roman" w:hAnsi="Times New Roman" w:cs="Times New Roman"/>
          <w:color w:val="000000" w:themeColor="text1"/>
          <w:sz w:val="28"/>
          <w:szCs w:val="28"/>
        </w:rPr>
      </w:pPr>
      <w:r w:rsidRPr="00403905">
        <w:rPr>
          <w:rFonts w:ascii="Times New Roman" w:hAnsi="Times New Roman" w:cs="Times New Roman"/>
          <w:color w:val="000000" w:themeColor="text1"/>
          <w:sz w:val="28"/>
          <w:szCs w:val="28"/>
        </w:rPr>
        <w:t>Мир вокруг нас: листья и плоды, времена года, лесные и полевые цветы, садовые цветы, луговые цветы, лето, насекомые 1, домашние животные.</w:t>
      </w:r>
    </w:p>
    <w:p w14:paraId="7574CC07" w14:textId="00C0D479" w:rsid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ФЭМП</w:t>
      </w:r>
    </w:p>
    <w:p w14:paraId="46E36450" w14:textId="488D4F22" w:rsidR="009B751F" w:rsidRPr="0010370B" w:rsidRDefault="009B751F" w:rsidP="009B751F">
      <w:pPr>
        <w:pStyle w:val="ab"/>
        <w:rPr>
          <w:rFonts w:ascii="Times New Roman" w:hAnsi="Times New Roman" w:cs="Times New Roman"/>
          <w:sz w:val="28"/>
          <w:szCs w:val="28"/>
        </w:rPr>
      </w:pPr>
      <w:r>
        <w:rPr>
          <w:rFonts w:ascii="Times New Roman" w:hAnsi="Times New Roman" w:cs="Times New Roman"/>
          <w:sz w:val="28"/>
          <w:szCs w:val="28"/>
        </w:rPr>
        <w:t xml:space="preserve">- </w:t>
      </w:r>
      <w:r w:rsidRPr="0010370B">
        <w:rPr>
          <w:rFonts w:ascii="Times New Roman" w:hAnsi="Times New Roman" w:cs="Times New Roman"/>
          <w:sz w:val="28"/>
          <w:szCs w:val="28"/>
        </w:rPr>
        <w:t>Л.Г.</w:t>
      </w:r>
      <w:r>
        <w:rPr>
          <w:rFonts w:ascii="Times New Roman" w:hAnsi="Times New Roman" w:cs="Times New Roman"/>
          <w:sz w:val="28"/>
          <w:szCs w:val="28"/>
        </w:rPr>
        <w:t xml:space="preserve"> </w:t>
      </w:r>
      <w:r w:rsidRPr="0010370B">
        <w:rPr>
          <w:rFonts w:ascii="Times New Roman" w:hAnsi="Times New Roman" w:cs="Times New Roman"/>
          <w:sz w:val="28"/>
          <w:szCs w:val="28"/>
        </w:rPr>
        <w:t>Петерсон, Е.Е.</w:t>
      </w:r>
      <w:r>
        <w:rPr>
          <w:rFonts w:ascii="Times New Roman" w:hAnsi="Times New Roman" w:cs="Times New Roman"/>
          <w:sz w:val="28"/>
          <w:szCs w:val="28"/>
        </w:rPr>
        <w:t xml:space="preserve"> </w:t>
      </w:r>
      <w:r w:rsidRPr="0010370B">
        <w:rPr>
          <w:rFonts w:ascii="Times New Roman" w:hAnsi="Times New Roman" w:cs="Times New Roman"/>
          <w:sz w:val="28"/>
          <w:szCs w:val="28"/>
        </w:rPr>
        <w:t>Кочемасов</w:t>
      </w:r>
      <w:r>
        <w:rPr>
          <w:rFonts w:ascii="Times New Roman" w:hAnsi="Times New Roman" w:cs="Times New Roman"/>
          <w:sz w:val="28"/>
          <w:szCs w:val="28"/>
        </w:rPr>
        <w:t>а</w:t>
      </w:r>
      <w:r w:rsidRPr="0010370B">
        <w:rPr>
          <w:rFonts w:ascii="Times New Roman" w:hAnsi="Times New Roman" w:cs="Times New Roman"/>
          <w:sz w:val="28"/>
          <w:szCs w:val="28"/>
        </w:rPr>
        <w:t xml:space="preserve"> </w:t>
      </w:r>
      <w:r>
        <w:rPr>
          <w:rFonts w:ascii="Times New Roman" w:hAnsi="Times New Roman" w:cs="Times New Roman"/>
          <w:sz w:val="28"/>
          <w:szCs w:val="28"/>
        </w:rPr>
        <w:t>«</w:t>
      </w:r>
      <w:r w:rsidRPr="0010370B">
        <w:rPr>
          <w:rFonts w:ascii="Times New Roman" w:hAnsi="Times New Roman" w:cs="Times New Roman"/>
          <w:sz w:val="28"/>
          <w:szCs w:val="28"/>
        </w:rPr>
        <w:t>Игралочка</w:t>
      </w:r>
      <w:r>
        <w:rPr>
          <w:rFonts w:ascii="Times New Roman" w:hAnsi="Times New Roman" w:cs="Times New Roman"/>
          <w:sz w:val="28"/>
          <w:szCs w:val="28"/>
        </w:rPr>
        <w:t>»</w:t>
      </w:r>
      <w:r w:rsidRPr="0010370B">
        <w:rPr>
          <w:rFonts w:ascii="Times New Roman" w:hAnsi="Times New Roman" w:cs="Times New Roman"/>
          <w:sz w:val="28"/>
          <w:szCs w:val="28"/>
        </w:rPr>
        <w:t>. Практический курс математики для детей 4 – 5 лет. Методические рекомендации.</w:t>
      </w:r>
      <w:r>
        <w:rPr>
          <w:rFonts w:ascii="Times New Roman" w:hAnsi="Times New Roman" w:cs="Times New Roman"/>
          <w:sz w:val="28"/>
          <w:szCs w:val="28"/>
        </w:rPr>
        <w:t xml:space="preserve"> </w:t>
      </w:r>
      <w:r w:rsidRPr="0010370B">
        <w:rPr>
          <w:rFonts w:ascii="Times New Roman" w:hAnsi="Times New Roman" w:cs="Times New Roman"/>
          <w:sz w:val="28"/>
          <w:szCs w:val="28"/>
        </w:rPr>
        <w:t>Часть 2. – Изд.5 – е, доп.</w:t>
      </w:r>
      <w:r>
        <w:rPr>
          <w:rFonts w:ascii="Times New Roman" w:hAnsi="Times New Roman" w:cs="Times New Roman"/>
          <w:sz w:val="28"/>
          <w:szCs w:val="28"/>
        </w:rPr>
        <w:t xml:space="preserve"> и</w:t>
      </w:r>
      <w:r w:rsidRPr="0010370B">
        <w:rPr>
          <w:rFonts w:ascii="Times New Roman" w:hAnsi="Times New Roman" w:cs="Times New Roman"/>
          <w:sz w:val="28"/>
          <w:szCs w:val="28"/>
        </w:rPr>
        <w:t xml:space="preserve"> перераб.\Л.Г.</w:t>
      </w:r>
      <w:r>
        <w:rPr>
          <w:rFonts w:ascii="Times New Roman" w:hAnsi="Times New Roman" w:cs="Times New Roman"/>
          <w:sz w:val="28"/>
          <w:szCs w:val="28"/>
        </w:rPr>
        <w:t xml:space="preserve"> </w:t>
      </w:r>
      <w:r w:rsidRPr="0010370B">
        <w:rPr>
          <w:rFonts w:ascii="Times New Roman" w:hAnsi="Times New Roman" w:cs="Times New Roman"/>
          <w:sz w:val="28"/>
          <w:szCs w:val="28"/>
        </w:rPr>
        <w:t>Петерсон, Е.Е. Кочемасова. – М.: Ювента, 2016. – 128с.: ил.</w:t>
      </w:r>
    </w:p>
    <w:p w14:paraId="1C8C2C54" w14:textId="77777777" w:rsidR="009B751F" w:rsidRDefault="009B751F" w:rsidP="009B751F">
      <w:pPr>
        <w:pStyle w:val="ab"/>
        <w:rPr>
          <w:rFonts w:ascii="Times New Roman" w:hAnsi="Times New Roman" w:cs="Times New Roman"/>
          <w:sz w:val="28"/>
          <w:szCs w:val="28"/>
        </w:rPr>
      </w:pPr>
      <w:r w:rsidRPr="0010370B">
        <w:rPr>
          <w:rFonts w:ascii="Times New Roman" w:hAnsi="Times New Roman" w:cs="Times New Roman"/>
          <w:sz w:val="28"/>
          <w:szCs w:val="28"/>
        </w:rPr>
        <w:t>Л.Г</w:t>
      </w:r>
      <w:r>
        <w:rPr>
          <w:rFonts w:ascii="Times New Roman" w:hAnsi="Times New Roman" w:cs="Times New Roman"/>
          <w:sz w:val="28"/>
          <w:szCs w:val="28"/>
        </w:rPr>
        <w:t>.</w:t>
      </w:r>
      <w:r w:rsidRPr="0010370B">
        <w:rPr>
          <w:rFonts w:ascii="Times New Roman" w:hAnsi="Times New Roman" w:cs="Times New Roman"/>
          <w:sz w:val="28"/>
          <w:szCs w:val="28"/>
        </w:rPr>
        <w:t xml:space="preserve"> Петерсон, Е.Е.</w:t>
      </w:r>
      <w:r>
        <w:rPr>
          <w:rFonts w:ascii="Times New Roman" w:hAnsi="Times New Roman" w:cs="Times New Roman"/>
          <w:sz w:val="28"/>
          <w:szCs w:val="28"/>
        </w:rPr>
        <w:t xml:space="preserve"> </w:t>
      </w:r>
      <w:r w:rsidRPr="0010370B">
        <w:rPr>
          <w:rFonts w:ascii="Times New Roman" w:hAnsi="Times New Roman" w:cs="Times New Roman"/>
          <w:sz w:val="28"/>
          <w:szCs w:val="28"/>
        </w:rPr>
        <w:t xml:space="preserve">Кочемасова </w:t>
      </w:r>
      <w:r>
        <w:rPr>
          <w:rFonts w:ascii="Times New Roman" w:hAnsi="Times New Roman" w:cs="Times New Roman"/>
          <w:sz w:val="28"/>
          <w:szCs w:val="28"/>
        </w:rPr>
        <w:t>«</w:t>
      </w:r>
      <w:r w:rsidRPr="0010370B">
        <w:rPr>
          <w:rFonts w:ascii="Times New Roman" w:hAnsi="Times New Roman" w:cs="Times New Roman"/>
          <w:sz w:val="28"/>
          <w:szCs w:val="28"/>
        </w:rPr>
        <w:t>Игралочка</w:t>
      </w:r>
      <w:r>
        <w:rPr>
          <w:rFonts w:ascii="Times New Roman" w:hAnsi="Times New Roman" w:cs="Times New Roman"/>
          <w:sz w:val="28"/>
          <w:szCs w:val="28"/>
        </w:rPr>
        <w:t>»</w:t>
      </w:r>
      <w:r w:rsidRPr="0010370B">
        <w:rPr>
          <w:rFonts w:ascii="Times New Roman" w:hAnsi="Times New Roman" w:cs="Times New Roman"/>
          <w:sz w:val="28"/>
          <w:szCs w:val="28"/>
        </w:rPr>
        <w:t xml:space="preserve">. Математика для детей </w:t>
      </w:r>
      <w:r>
        <w:rPr>
          <w:rFonts w:ascii="Times New Roman" w:hAnsi="Times New Roman" w:cs="Times New Roman"/>
          <w:sz w:val="28"/>
          <w:szCs w:val="28"/>
        </w:rPr>
        <w:t>4</w:t>
      </w:r>
      <w:r w:rsidRPr="0010370B">
        <w:rPr>
          <w:rFonts w:ascii="Times New Roman" w:hAnsi="Times New Roman" w:cs="Times New Roman"/>
          <w:sz w:val="28"/>
          <w:szCs w:val="28"/>
        </w:rPr>
        <w:t xml:space="preserve"> – 5 лет</w:t>
      </w:r>
      <w:r>
        <w:rPr>
          <w:rFonts w:ascii="Times New Roman" w:hAnsi="Times New Roman" w:cs="Times New Roman"/>
          <w:sz w:val="28"/>
          <w:szCs w:val="28"/>
        </w:rPr>
        <w:t>;</w:t>
      </w:r>
    </w:p>
    <w:p w14:paraId="00A3CB8A" w14:textId="77777777" w:rsidR="009B751F" w:rsidRPr="001B286A" w:rsidRDefault="009B751F" w:rsidP="00C25AB2">
      <w:pPr>
        <w:spacing w:after="0" w:line="240" w:lineRule="auto"/>
        <w:rPr>
          <w:rFonts w:ascii="Times New Roman" w:hAnsi="Times New Roman" w:cs="Times New Roman"/>
          <w:sz w:val="28"/>
          <w:szCs w:val="28"/>
        </w:rPr>
      </w:pPr>
    </w:p>
    <w:p w14:paraId="1CC40F32"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Помораева И.А., Позина В.А. Формирование элементарных математических представлений. </w:t>
      </w:r>
      <w:r w:rsidR="00AB1BA2">
        <w:rPr>
          <w:rFonts w:ascii="Times New Roman" w:hAnsi="Times New Roman" w:cs="Times New Roman"/>
          <w:sz w:val="28"/>
          <w:szCs w:val="28"/>
        </w:rPr>
        <w:t>Средняя</w:t>
      </w:r>
      <w:r w:rsidRPr="001B286A">
        <w:rPr>
          <w:rFonts w:ascii="Times New Roman" w:hAnsi="Times New Roman" w:cs="Times New Roman"/>
          <w:sz w:val="28"/>
          <w:szCs w:val="28"/>
        </w:rPr>
        <w:t xml:space="preserve"> группа - М.: Мозаика-Синтез, 2016, 2018 гг.</w:t>
      </w:r>
    </w:p>
    <w:p w14:paraId="2887C54F" w14:textId="3CB95F68" w:rsid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Сенсорное развитие детей раннего и дошкольного возраста. Методическое пособие. Под редакцией И.В. Петровой – М.: Творческий Центр СФЕРА, 2012 г.</w:t>
      </w:r>
    </w:p>
    <w:p w14:paraId="51941964" w14:textId="77777777" w:rsidR="00546B11" w:rsidRDefault="00546B11"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Давайте вместе поиграем Игры с логическими блоками Дьенеша. </w:t>
      </w:r>
    </w:p>
    <w:p w14:paraId="2E8DDBFE" w14:textId="4915E22F" w:rsidR="00546B11" w:rsidRPr="001B286A" w:rsidRDefault="00546B11"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Санкт Петербург2013</w:t>
      </w:r>
    </w:p>
    <w:p w14:paraId="7BA940DC" w14:textId="5BECEB88" w:rsidR="001B286A" w:rsidRDefault="00546B11"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Новикова В.П, Тихонова Л.И. Развивающие игры и занятия с палочками Кюизенера раздаточный материал 3-7 лет</w:t>
      </w:r>
    </w:p>
    <w:p w14:paraId="2B149F0B" w14:textId="325173DD" w:rsidR="00546B11" w:rsidRPr="001B286A" w:rsidRDefault="00546B11"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Комплект метод пособий по работе с игровыми наборами «Дары Фрёбеля»</w:t>
      </w:r>
    </w:p>
    <w:p w14:paraId="272A3DF8" w14:textId="5074D900"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Трудово</w:t>
      </w:r>
      <w:r w:rsidR="00B74274">
        <w:rPr>
          <w:rFonts w:ascii="Times New Roman" w:hAnsi="Times New Roman" w:cs="Times New Roman"/>
          <w:sz w:val="28"/>
          <w:szCs w:val="28"/>
        </w:rPr>
        <w:t>е</w:t>
      </w:r>
      <w:r w:rsidRPr="001B286A">
        <w:rPr>
          <w:rFonts w:ascii="Times New Roman" w:hAnsi="Times New Roman" w:cs="Times New Roman"/>
          <w:sz w:val="28"/>
          <w:szCs w:val="28"/>
        </w:rPr>
        <w:t xml:space="preserve"> воспитание</w:t>
      </w:r>
    </w:p>
    <w:p w14:paraId="1A982B49"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Куцакова Л.В. Трудовое воспитание в детском саду. Для занятий с детьми 3-7 лет - М.: Мозаика-Синтез, 2016 г.</w:t>
      </w:r>
    </w:p>
    <w:p w14:paraId="5AC16157" w14:textId="77777777" w:rsidR="001B286A" w:rsidRPr="001B286A" w:rsidRDefault="001B286A" w:rsidP="00C25AB2">
      <w:pPr>
        <w:spacing w:after="0" w:line="240" w:lineRule="auto"/>
        <w:rPr>
          <w:rFonts w:ascii="Times New Roman" w:hAnsi="Times New Roman" w:cs="Times New Roman"/>
          <w:sz w:val="28"/>
          <w:szCs w:val="28"/>
        </w:rPr>
      </w:pPr>
    </w:p>
    <w:p w14:paraId="4970C1B4"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Региональный компонент</w:t>
      </w:r>
    </w:p>
    <w:p w14:paraId="4A564260" w14:textId="77777777" w:rsidR="009B751F" w:rsidRPr="0086318A" w:rsidRDefault="009B751F" w:rsidP="009B751F">
      <w:pPr>
        <w:pStyle w:val="ab"/>
        <w:rPr>
          <w:rFonts w:ascii="Times New Roman" w:hAnsi="Times New Roman" w:cs="Times New Roman"/>
          <w:sz w:val="28"/>
          <w:szCs w:val="28"/>
          <w:lang w:eastAsia="ru-RU"/>
        </w:rPr>
      </w:pPr>
      <w:r>
        <w:rPr>
          <w:rFonts w:ascii="Times New Roman" w:hAnsi="Times New Roman" w:cs="Times New Roman"/>
          <w:sz w:val="28"/>
          <w:szCs w:val="28"/>
          <w:lang w:eastAsia="ru-RU"/>
        </w:rPr>
        <w:t>- Р</w:t>
      </w:r>
      <w:r w:rsidRPr="0086318A">
        <w:rPr>
          <w:rFonts w:ascii="Times New Roman" w:hAnsi="Times New Roman" w:cs="Times New Roman"/>
          <w:sz w:val="28"/>
          <w:szCs w:val="28"/>
          <w:lang w:eastAsia="ru-RU"/>
        </w:rPr>
        <w:t>.К</w:t>
      </w:r>
      <w:r>
        <w:rPr>
          <w:rFonts w:ascii="Times New Roman" w:hAnsi="Times New Roman" w:cs="Times New Roman"/>
          <w:sz w:val="28"/>
          <w:szCs w:val="28"/>
          <w:lang w:eastAsia="ru-RU"/>
        </w:rPr>
        <w:t>.</w:t>
      </w:r>
      <w:r w:rsidRPr="000A0954">
        <w:rPr>
          <w:rFonts w:ascii="Times New Roman" w:hAnsi="Times New Roman" w:cs="Times New Roman"/>
          <w:sz w:val="28"/>
          <w:szCs w:val="28"/>
          <w:lang w:eastAsia="ru-RU"/>
        </w:rPr>
        <w:t xml:space="preserve"> </w:t>
      </w:r>
      <w:r w:rsidRPr="0086318A">
        <w:rPr>
          <w:rFonts w:ascii="Times New Roman" w:hAnsi="Times New Roman" w:cs="Times New Roman"/>
          <w:sz w:val="28"/>
          <w:szCs w:val="28"/>
          <w:lang w:eastAsia="ru-RU"/>
        </w:rPr>
        <w:t>Шаехова</w:t>
      </w:r>
      <w:r w:rsidRPr="000A0954">
        <w:rPr>
          <w:rFonts w:ascii="Times New Roman" w:hAnsi="Times New Roman" w:cs="Times New Roman"/>
          <w:sz w:val="24"/>
          <w:szCs w:val="24"/>
          <w:lang w:eastAsia="ru-RU"/>
        </w:rPr>
        <w:t xml:space="preserve"> </w:t>
      </w:r>
      <w:r w:rsidRPr="00C07AA9">
        <w:rPr>
          <w:rFonts w:ascii="Times New Roman" w:hAnsi="Times New Roman" w:cs="Times New Roman"/>
          <w:sz w:val="28"/>
          <w:szCs w:val="28"/>
        </w:rPr>
        <w:t>«Сөенеч»</w:t>
      </w:r>
      <w:r w:rsidRPr="00B86DD8">
        <w:rPr>
          <w:rStyle w:val="FontStyle63"/>
          <w:sz w:val="28"/>
          <w:szCs w:val="28"/>
        </w:rPr>
        <w:t xml:space="preserve"> – «Радость познания»</w:t>
      </w:r>
      <w:r>
        <w:rPr>
          <w:rStyle w:val="FontStyle63"/>
          <w:sz w:val="28"/>
          <w:szCs w:val="28"/>
        </w:rPr>
        <w:t xml:space="preserve"> </w:t>
      </w:r>
      <w:r w:rsidRPr="0086318A">
        <w:rPr>
          <w:rFonts w:ascii="Times New Roman" w:eastAsiaTheme="minorEastAsia" w:hAnsi="Times New Roman" w:cs="Times New Roman"/>
          <w:sz w:val="28"/>
          <w:szCs w:val="28"/>
          <w:lang w:eastAsia="ru-RU"/>
        </w:rPr>
        <w:t>- региональная образовательная программа дошкольного образования. – 2016. – 210 с</w:t>
      </w:r>
    </w:p>
    <w:p w14:paraId="6032EFBA" w14:textId="1CE963BA" w:rsidR="001B286A" w:rsidRPr="001B286A" w:rsidRDefault="009B751F" w:rsidP="009B751F">
      <w:pPr>
        <w:pStyle w:val="ab"/>
        <w:rPr>
          <w:rFonts w:ascii="Times New Roman" w:hAnsi="Times New Roman" w:cs="Times New Roman"/>
          <w:sz w:val="28"/>
          <w:szCs w:val="28"/>
        </w:rPr>
      </w:pPr>
      <w:r>
        <w:rPr>
          <w:rFonts w:ascii="Times New Roman" w:hAnsi="Times New Roman" w:cs="Times New Roman"/>
          <w:sz w:val="28"/>
          <w:szCs w:val="28"/>
        </w:rPr>
        <w:t xml:space="preserve"> </w:t>
      </w:r>
    </w:p>
    <w:p w14:paraId="1D23A1EB" w14:textId="6CCCCABC" w:rsidR="001B286A" w:rsidRPr="001B286A" w:rsidRDefault="00B74274" w:rsidP="00C25AB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001B286A" w:rsidRPr="001B286A">
        <w:rPr>
          <w:rFonts w:ascii="Times New Roman" w:hAnsi="Times New Roman" w:cs="Times New Roman"/>
          <w:b/>
          <w:sz w:val="28"/>
          <w:szCs w:val="28"/>
        </w:rPr>
        <w:t>еречень программ, технологий и пособий по освоению образовательной области «Речевое развитие»</w:t>
      </w:r>
    </w:p>
    <w:p w14:paraId="7B0764B2" w14:textId="77777777" w:rsidR="001B286A" w:rsidRPr="001B286A" w:rsidRDefault="001B286A" w:rsidP="00C25AB2">
      <w:pPr>
        <w:spacing w:after="0" w:line="240" w:lineRule="auto"/>
        <w:rPr>
          <w:rFonts w:ascii="Times New Roman" w:hAnsi="Times New Roman" w:cs="Times New Roman"/>
          <w:sz w:val="28"/>
          <w:szCs w:val="28"/>
        </w:rPr>
      </w:pPr>
    </w:p>
    <w:p w14:paraId="65AF06EF"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Гербова В.В. Развитие речи в детском саду. </w:t>
      </w:r>
      <w:r w:rsidR="00AB1BA2">
        <w:rPr>
          <w:rFonts w:ascii="Times New Roman" w:hAnsi="Times New Roman" w:cs="Times New Roman"/>
          <w:sz w:val="28"/>
          <w:szCs w:val="28"/>
        </w:rPr>
        <w:t>Средняя</w:t>
      </w:r>
      <w:r w:rsidRPr="001B286A">
        <w:rPr>
          <w:rFonts w:ascii="Times New Roman" w:hAnsi="Times New Roman" w:cs="Times New Roman"/>
          <w:sz w:val="28"/>
          <w:szCs w:val="28"/>
        </w:rPr>
        <w:t xml:space="preserve"> группа - М.: Мозаика-Синтез, 2014, 2016, 2018 гг.</w:t>
      </w:r>
    </w:p>
    <w:p w14:paraId="5BC4BA38" w14:textId="7BCFA931" w:rsidR="009B751F" w:rsidRDefault="009B751F" w:rsidP="009B751F">
      <w:pPr>
        <w:pStyle w:val="ab"/>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0370B">
        <w:rPr>
          <w:rFonts w:ascii="Times New Roman" w:hAnsi="Times New Roman" w:cs="Times New Roman"/>
          <w:sz w:val="28"/>
          <w:szCs w:val="28"/>
        </w:rPr>
        <w:t>Т.Р. Кислова</w:t>
      </w:r>
      <w:r w:rsidRPr="0010370B">
        <w:rPr>
          <w:rFonts w:ascii="Times New Roman" w:hAnsi="Times New Roman" w:cs="Times New Roman"/>
          <w:bCs/>
          <w:sz w:val="28"/>
          <w:szCs w:val="28"/>
        </w:rPr>
        <w:t xml:space="preserve"> «По дороге к Азбуке».</w:t>
      </w:r>
      <w:r w:rsidRPr="0010370B">
        <w:rPr>
          <w:rFonts w:ascii="Times New Roman" w:hAnsi="Times New Roman" w:cs="Times New Roman"/>
          <w:b/>
          <w:sz w:val="28"/>
          <w:szCs w:val="28"/>
        </w:rPr>
        <w:t xml:space="preserve"> </w:t>
      </w:r>
      <w:r w:rsidRPr="0010370B">
        <w:rPr>
          <w:rFonts w:ascii="Times New Roman" w:hAnsi="Times New Roman" w:cs="Times New Roman"/>
          <w:sz w:val="28"/>
          <w:szCs w:val="28"/>
        </w:rPr>
        <w:t>Методические рекомендации для воспитателей, логопедов, учителей и родителей к частям 1 и 2/ Т.Р. Кислова; под науч. ред. Р.Н. Бунеева, Е.В. Бунеевой. – Изд. 4 – е, испр. – М.: Балласс, 2013. – 208 с. (Образовательная система «Школа 2100». Образовательная программа «Детский сад 2100»)</w:t>
      </w:r>
      <w:r>
        <w:rPr>
          <w:rFonts w:ascii="Times New Roman" w:hAnsi="Times New Roman" w:cs="Times New Roman"/>
          <w:sz w:val="28"/>
          <w:szCs w:val="28"/>
        </w:rPr>
        <w:t>;</w:t>
      </w:r>
    </w:p>
    <w:p w14:paraId="5F9461C4" w14:textId="425CC3C8" w:rsidR="009B751F" w:rsidRDefault="009B751F" w:rsidP="009B751F">
      <w:pPr>
        <w:pStyle w:val="ab"/>
        <w:rPr>
          <w:rFonts w:ascii="Times New Roman" w:hAnsi="Times New Roman" w:cs="Times New Roman"/>
          <w:sz w:val="28"/>
          <w:szCs w:val="28"/>
        </w:rPr>
      </w:pPr>
      <w:r>
        <w:rPr>
          <w:rFonts w:ascii="Times New Roman" w:hAnsi="Times New Roman" w:cs="Times New Roman"/>
          <w:sz w:val="28"/>
          <w:szCs w:val="28"/>
        </w:rPr>
        <w:t xml:space="preserve"> </w:t>
      </w:r>
    </w:p>
    <w:p w14:paraId="17854A71"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Чтение художественной литературы</w:t>
      </w:r>
    </w:p>
    <w:p w14:paraId="6F8583D9" w14:textId="77777777" w:rsidR="001B286A" w:rsidRPr="001B286A" w:rsidRDefault="001B286A" w:rsidP="00C25AB2">
      <w:pPr>
        <w:spacing w:after="0" w:line="240" w:lineRule="auto"/>
        <w:rPr>
          <w:rFonts w:ascii="Times New Roman" w:hAnsi="Times New Roman" w:cs="Times New Roman"/>
          <w:sz w:val="28"/>
          <w:szCs w:val="28"/>
        </w:rPr>
      </w:pPr>
    </w:p>
    <w:p w14:paraId="702021E0" w14:textId="69E8FFE1" w:rsid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Хрестоматия для чтения детям в детском саду </w:t>
      </w:r>
      <w:r w:rsidR="00AB1BA2">
        <w:rPr>
          <w:rFonts w:ascii="Times New Roman" w:hAnsi="Times New Roman" w:cs="Times New Roman"/>
          <w:sz w:val="28"/>
          <w:szCs w:val="28"/>
        </w:rPr>
        <w:t>4</w:t>
      </w:r>
      <w:r w:rsidRPr="001B286A">
        <w:rPr>
          <w:rFonts w:ascii="Times New Roman" w:hAnsi="Times New Roman" w:cs="Times New Roman"/>
          <w:sz w:val="28"/>
          <w:szCs w:val="28"/>
        </w:rPr>
        <w:t>-</w:t>
      </w:r>
      <w:r w:rsidR="00AB1BA2">
        <w:rPr>
          <w:rFonts w:ascii="Times New Roman" w:hAnsi="Times New Roman" w:cs="Times New Roman"/>
          <w:sz w:val="28"/>
          <w:szCs w:val="28"/>
        </w:rPr>
        <w:t>5</w:t>
      </w:r>
      <w:r w:rsidRPr="001B286A">
        <w:rPr>
          <w:rFonts w:ascii="Times New Roman" w:hAnsi="Times New Roman" w:cs="Times New Roman"/>
          <w:sz w:val="28"/>
          <w:szCs w:val="28"/>
        </w:rPr>
        <w:t xml:space="preserve"> лет -  М.: Мозаика-Синтез, 2016 г.</w:t>
      </w:r>
    </w:p>
    <w:p w14:paraId="1BC08CEE" w14:textId="026164B1" w:rsidR="0067540F" w:rsidRPr="00C94209" w:rsidRDefault="00546B11" w:rsidP="00546B11">
      <w:pPr>
        <w:spacing w:after="0" w:line="240" w:lineRule="auto"/>
        <w:rPr>
          <w:rFonts w:ascii="Times New Roman" w:hAnsi="Times New Roman" w:cs="Times New Roman"/>
          <w:bCs/>
          <w:sz w:val="28"/>
          <w:szCs w:val="28"/>
        </w:rPr>
      </w:pPr>
      <w:r w:rsidRPr="00C94209">
        <w:rPr>
          <w:rFonts w:ascii="Times New Roman" w:hAnsi="Times New Roman" w:cs="Times New Roman"/>
          <w:bCs/>
          <w:sz w:val="28"/>
          <w:szCs w:val="28"/>
        </w:rPr>
        <w:t>Наглядно-дидактические пособия</w:t>
      </w:r>
      <w:r w:rsidR="00C94209">
        <w:rPr>
          <w:rFonts w:ascii="Times New Roman" w:hAnsi="Times New Roman" w:cs="Times New Roman"/>
          <w:bCs/>
          <w:sz w:val="28"/>
          <w:szCs w:val="28"/>
        </w:rPr>
        <w:t>.</w:t>
      </w:r>
    </w:p>
    <w:p w14:paraId="100AB417" w14:textId="5AA2D66B" w:rsidR="00546B11" w:rsidRDefault="00546B11" w:rsidP="00546B11">
      <w:pPr>
        <w:spacing w:after="0" w:line="240" w:lineRule="auto"/>
        <w:rPr>
          <w:rFonts w:ascii="Times New Roman" w:hAnsi="Times New Roman" w:cs="Times New Roman"/>
          <w:bCs/>
          <w:sz w:val="28"/>
          <w:szCs w:val="28"/>
        </w:rPr>
      </w:pPr>
      <w:r w:rsidRPr="00546B11">
        <w:rPr>
          <w:rFonts w:ascii="Times New Roman" w:hAnsi="Times New Roman" w:cs="Times New Roman"/>
          <w:bCs/>
          <w:sz w:val="28"/>
          <w:szCs w:val="28"/>
        </w:rPr>
        <w:t xml:space="preserve">Рассказы по картинкам «Колобок», </w:t>
      </w:r>
      <w:r w:rsidR="00C94209">
        <w:rPr>
          <w:rFonts w:ascii="Times New Roman" w:hAnsi="Times New Roman" w:cs="Times New Roman"/>
          <w:bCs/>
          <w:sz w:val="28"/>
          <w:szCs w:val="28"/>
        </w:rPr>
        <w:t>«</w:t>
      </w:r>
      <w:r w:rsidRPr="00546B11">
        <w:rPr>
          <w:rFonts w:ascii="Times New Roman" w:hAnsi="Times New Roman" w:cs="Times New Roman"/>
          <w:bCs/>
          <w:sz w:val="28"/>
          <w:szCs w:val="28"/>
        </w:rPr>
        <w:t>Репка», «Курочка Ряба»,</w:t>
      </w:r>
      <w:r w:rsidR="00C94209">
        <w:rPr>
          <w:rFonts w:ascii="Times New Roman" w:hAnsi="Times New Roman" w:cs="Times New Roman"/>
          <w:bCs/>
          <w:sz w:val="28"/>
          <w:szCs w:val="28"/>
        </w:rPr>
        <w:t xml:space="preserve"> «Три поросёнка»,  «Множественное число»</w:t>
      </w:r>
    </w:p>
    <w:p w14:paraId="1D26FB3F" w14:textId="6D607A25" w:rsidR="00C94209" w:rsidRDefault="00C94209" w:rsidP="00546B11">
      <w:pPr>
        <w:spacing w:after="0" w:line="240" w:lineRule="auto"/>
        <w:rPr>
          <w:rFonts w:ascii="Times New Roman" w:hAnsi="Times New Roman" w:cs="Times New Roman"/>
          <w:bCs/>
          <w:sz w:val="28"/>
          <w:szCs w:val="28"/>
        </w:rPr>
      </w:pPr>
      <w:r>
        <w:rPr>
          <w:rFonts w:ascii="Times New Roman" w:hAnsi="Times New Roman" w:cs="Times New Roman"/>
          <w:bCs/>
          <w:sz w:val="28"/>
          <w:szCs w:val="28"/>
        </w:rPr>
        <w:t>Грамматика в картинках 3-7 лет: «Ударение», «Словообразование», «Антонимы (глаголы)», «Многозначные слова», «Антонимы(прилагательные)», «Один-много».</w:t>
      </w:r>
    </w:p>
    <w:p w14:paraId="293ABEDA" w14:textId="77777777" w:rsidR="00C94209" w:rsidRPr="00546B11" w:rsidRDefault="00C94209" w:rsidP="00546B11">
      <w:pPr>
        <w:spacing w:after="0" w:line="240" w:lineRule="auto"/>
        <w:rPr>
          <w:rFonts w:ascii="Times New Roman" w:hAnsi="Times New Roman" w:cs="Times New Roman"/>
          <w:bCs/>
          <w:sz w:val="28"/>
          <w:szCs w:val="28"/>
        </w:rPr>
      </w:pPr>
    </w:p>
    <w:p w14:paraId="44EB585C" w14:textId="77777777" w:rsidR="001B286A" w:rsidRPr="001B286A" w:rsidRDefault="001B286A" w:rsidP="00C25AB2">
      <w:pPr>
        <w:spacing w:after="0" w:line="240" w:lineRule="auto"/>
        <w:jc w:val="center"/>
        <w:rPr>
          <w:rFonts w:ascii="Times New Roman" w:hAnsi="Times New Roman" w:cs="Times New Roman"/>
          <w:b/>
          <w:sz w:val="28"/>
          <w:szCs w:val="28"/>
        </w:rPr>
      </w:pPr>
      <w:r w:rsidRPr="001B286A">
        <w:rPr>
          <w:rFonts w:ascii="Times New Roman" w:hAnsi="Times New Roman" w:cs="Times New Roman"/>
          <w:b/>
          <w:sz w:val="28"/>
          <w:szCs w:val="28"/>
        </w:rPr>
        <w:t>Перечень программ, технологий и пособий по освоению образовательной области «Художественно - эстетическое развитие»</w:t>
      </w:r>
    </w:p>
    <w:p w14:paraId="13A9895B" w14:textId="77777777" w:rsidR="001B286A" w:rsidRPr="001B286A" w:rsidRDefault="001B286A" w:rsidP="00C25AB2">
      <w:pPr>
        <w:spacing w:after="0" w:line="240" w:lineRule="auto"/>
        <w:rPr>
          <w:rFonts w:ascii="Times New Roman" w:hAnsi="Times New Roman" w:cs="Times New Roman"/>
          <w:sz w:val="28"/>
          <w:szCs w:val="28"/>
        </w:rPr>
      </w:pPr>
    </w:p>
    <w:p w14:paraId="2FE00F9D" w14:textId="77777777" w:rsidR="001B286A" w:rsidRPr="001B286A" w:rsidRDefault="001B286A" w:rsidP="00C25AB2">
      <w:pPr>
        <w:spacing w:after="0" w:line="240" w:lineRule="auto"/>
        <w:rPr>
          <w:rFonts w:ascii="Times New Roman" w:hAnsi="Times New Roman" w:cs="Times New Roman"/>
          <w:sz w:val="28"/>
          <w:szCs w:val="28"/>
        </w:rPr>
      </w:pPr>
    </w:p>
    <w:p w14:paraId="41C3BB73"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Рисование, аппликация, лепка</w:t>
      </w:r>
    </w:p>
    <w:p w14:paraId="0CFAF436" w14:textId="77777777" w:rsidR="001B286A" w:rsidRPr="001B286A" w:rsidRDefault="001B286A" w:rsidP="00C25AB2">
      <w:pPr>
        <w:spacing w:after="0" w:line="240" w:lineRule="auto"/>
        <w:rPr>
          <w:rFonts w:ascii="Times New Roman" w:hAnsi="Times New Roman" w:cs="Times New Roman"/>
          <w:sz w:val="28"/>
          <w:szCs w:val="28"/>
        </w:rPr>
      </w:pPr>
    </w:p>
    <w:p w14:paraId="12776F65"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Комарова Т. С. Изобразительная деятельности в детском саду. </w:t>
      </w:r>
      <w:r w:rsidR="00E22EDA">
        <w:rPr>
          <w:rFonts w:ascii="Times New Roman" w:hAnsi="Times New Roman" w:cs="Times New Roman"/>
          <w:sz w:val="28"/>
          <w:szCs w:val="28"/>
        </w:rPr>
        <w:t>Средняя</w:t>
      </w:r>
      <w:r w:rsidRPr="001B286A">
        <w:rPr>
          <w:rFonts w:ascii="Times New Roman" w:hAnsi="Times New Roman" w:cs="Times New Roman"/>
          <w:sz w:val="28"/>
          <w:szCs w:val="28"/>
        </w:rPr>
        <w:t xml:space="preserve"> группа — М.: Мозаика-Синтез, 2016-2017.</w:t>
      </w:r>
    </w:p>
    <w:p w14:paraId="0AF93CE0"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Комарова Т. С. Занятия по изобразительной деятельности в </w:t>
      </w:r>
      <w:r w:rsidR="00E22EDA">
        <w:rPr>
          <w:rFonts w:ascii="Times New Roman" w:hAnsi="Times New Roman" w:cs="Times New Roman"/>
          <w:sz w:val="28"/>
          <w:szCs w:val="28"/>
        </w:rPr>
        <w:t>средней</w:t>
      </w:r>
      <w:r w:rsidRPr="001B286A">
        <w:rPr>
          <w:rFonts w:ascii="Times New Roman" w:hAnsi="Times New Roman" w:cs="Times New Roman"/>
          <w:sz w:val="28"/>
          <w:szCs w:val="28"/>
        </w:rPr>
        <w:t xml:space="preserve"> группе детского сада. Конспекты занятий. — М.: Мозаика-Синтез, 2009.</w:t>
      </w:r>
    </w:p>
    <w:p w14:paraId="16A12648"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Комарова Т. С. Развитие художественных способностей дошкольников. — М.: Мозаика- Синтез, 2015.</w:t>
      </w:r>
    </w:p>
    <w:p w14:paraId="3F4667E1"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Лыкова И.А. Развитие ребенка в изобразительной деятельности. Обзор программ в дошкольном образовании. Творческий Центр СФЕРА М., 2011.</w:t>
      </w:r>
    </w:p>
    <w:p w14:paraId="676C79D9"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«Сказочная гжель» наглядно-дидактическое пособие. Редактор В. Вилюнова. – М.: Мозаика-Синтез, 2016 г.</w:t>
      </w:r>
    </w:p>
    <w:p w14:paraId="478B6235"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«Золотая хохлома» наглядно-дидактическое пособие. Редактор В. Вилюнова. – М.: Мозаика-Синтез, 2016 г.</w:t>
      </w:r>
    </w:p>
    <w:p w14:paraId="49436611"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«Коргопольская игрушка» наглядно-дидактическое пособие. Редактор В. Вилюнова. – М.: Мозаика-Синтез, 2016 г.</w:t>
      </w:r>
    </w:p>
    <w:p w14:paraId="39AF79B6"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«Городецкая роспись» наглядно-дидактическое пособие. Редактор В. Вилюнова. – М.: Мозаика-Синтез, 2016 г.</w:t>
      </w:r>
    </w:p>
    <w:p w14:paraId="1BDD054C"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«Дымковская игрушка» наглядно-дидактическое пособие. Редактор В. Вилюнова. – М.: Мозаика-Синтез, 2016 г.</w:t>
      </w:r>
    </w:p>
    <w:p w14:paraId="092107B5"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«Филимоновская игрушка» наглядно-дидактическое пособие. Редактор В. Вилюнова. – М.: Мозаика-Синтез, 2016 г.</w:t>
      </w:r>
    </w:p>
    <w:p w14:paraId="53316F16" w14:textId="5616BD5E" w:rsidR="001B286A" w:rsidRPr="00776613" w:rsidRDefault="00C94209" w:rsidP="00C25AB2">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B050"/>
          <w:sz w:val="28"/>
          <w:szCs w:val="28"/>
        </w:rPr>
        <w:lastRenderedPageBreak/>
        <w:t xml:space="preserve"> </w:t>
      </w:r>
      <w:r w:rsidRPr="00776613">
        <w:rPr>
          <w:rFonts w:ascii="Times New Roman" w:hAnsi="Times New Roman" w:cs="Times New Roman"/>
          <w:color w:val="000000" w:themeColor="text1"/>
          <w:sz w:val="28"/>
          <w:szCs w:val="28"/>
        </w:rPr>
        <w:t>«Цветочные узоры Полхов-</w:t>
      </w:r>
      <w:r w:rsidR="00A45519" w:rsidRPr="00776613">
        <w:rPr>
          <w:rFonts w:ascii="Times New Roman" w:hAnsi="Times New Roman" w:cs="Times New Roman"/>
          <w:color w:val="000000" w:themeColor="text1"/>
          <w:sz w:val="28"/>
          <w:szCs w:val="28"/>
        </w:rPr>
        <w:t>М</w:t>
      </w:r>
      <w:r w:rsidRPr="00776613">
        <w:rPr>
          <w:rFonts w:ascii="Times New Roman" w:hAnsi="Times New Roman" w:cs="Times New Roman"/>
          <w:color w:val="000000" w:themeColor="text1"/>
          <w:sz w:val="28"/>
          <w:szCs w:val="28"/>
        </w:rPr>
        <w:t>айдано</w:t>
      </w:r>
      <w:r w:rsidR="00A45519" w:rsidRPr="00776613">
        <w:rPr>
          <w:rFonts w:ascii="Times New Roman" w:hAnsi="Times New Roman" w:cs="Times New Roman"/>
          <w:color w:val="000000" w:themeColor="text1"/>
          <w:sz w:val="28"/>
          <w:szCs w:val="28"/>
        </w:rPr>
        <w:t>в.</w:t>
      </w:r>
    </w:p>
    <w:p w14:paraId="2A7F9202"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Музыкально-художественная деятельность</w:t>
      </w:r>
    </w:p>
    <w:p w14:paraId="7B112998" w14:textId="77777777" w:rsidR="001B286A" w:rsidRPr="001B286A" w:rsidRDefault="001B286A" w:rsidP="00C25AB2">
      <w:pPr>
        <w:spacing w:after="0" w:line="240" w:lineRule="auto"/>
        <w:rPr>
          <w:rFonts w:ascii="Times New Roman" w:hAnsi="Times New Roman" w:cs="Times New Roman"/>
          <w:sz w:val="28"/>
          <w:szCs w:val="28"/>
        </w:rPr>
      </w:pPr>
    </w:p>
    <w:p w14:paraId="28C943F7" w14:textId="7FEEE728" w:rsidR="001B286A" w:rsidRDefault="001B286A" w:rsidP="00C25AB2">
      <w:pPr>
        <w:spacing w:after="0" w:line="240" w:lineRule="auto"/>
        <w:rPr>
          <w:rFonts w:ascii="Times New Roman" w:hAnsi="Times New Roman" w:cs="Times New Roman"/>
          <w:color w:val="000000"/>
          <w:sz w:val="28"/>
          <w:szCs w:val="28"/>
        </w:rPr>
      </w:pPr>
      <w:bookmarkStart w:id="597" w:name="_Hlk144818841"/>
      <w:r w:rsidRPr="001B286A">
        <w:rPr>
          <w:rFonts w:ascii="Times New Roman" w:hAnsi="Times New Roman" w:cs="Times New Roman"/>
          <w:sz w:val="28"/>
          <w:szCs w:val="28"/>
        </w:rPr>
        <w:t>Каплунова И.М., Новоскольцева И.А</w:t>
      </w:r>
      <w:bookmarkEnd w:id="597"/>
      <w:r w:rsidRPr="001B286A">
        <w:rPr>
          <w:rFonts w:ascii="Times New Roman" w:hAnsi="Times New Roman" w:cs="Times New Roman"/>
          <w:sz w:val="28"/>
          <w:szCs w:val="28"/>
        </w:rPr>
        <w:t>. Программа музыкального образования и развития детей  «Ладушки»,-</w:t>
      </w:r>
      <w:r w:rsidRPr="001B286A">
        <w:rPr>
          <w:rFonts w:ascii="Times New Roman" w:hAnsi="Times New Roman" w:cs="Times New Roman"/>
          <w:color w:val="000000"/>
          <w:sz w:val="28"/>
          <w:szCs w:val="28"/>
        </w:rPr>
        <w:t xml:space="preserve"> СПб., 2012</w:t>
      </w:r>
    </w:p>
    <w:p w14:paraId="0B26EE4F" w14:textId="651E53D1" w:rsidR="00A45519" w:rsidRPr="001B286A" w:rsidRDefault="00A45519" w:rsidP="00C25AB2">
      <w:pPr>
        <w:spacing w:after="0" w:line="240" w:lineRule="auto"/>
        <w:rPr>
          <w:rFonts w:ascii="Times New Roman" w:hAnsi="Times New Roman" w:cs="Times New Roman"/>
          <w:color w:val="000000"/>
          <w:sz w:val="28"/>
          <w:szCs w:val="28"/>
        </w:rPr>
      </w:pPr>
      <w:r w:rsidRPr="001B286A">
        <w:rPr>
          <w:rFonts w:ascii="Times New Roman" w:hAnsi="Times New Roman" w:cs="Times New Roman"/>
          <w:sz w:val="28"/>
          <w:szCs w:val="28"/>
        </w:rPr>
        <w:t>Каплунова И.М., Новоскольцева И.А</w:t>
      </w:r>
      <w:r>
        <w:rPr>
          <w:rFonts w:ascii="Times New Roman" w:hAnsi="Times New Roman" w:cs="Times New Roman"/>
          <w:sz w:val="28"/>
          <w:szCs w:val="28"/>
        </w:rPr>
        <w:t xml:space="preserve"> Праздник каждый день Конспекты муз занятий с аудиоприложением (3 изд)</w:t>
      </w:r>
    </w:p>
    <w:p w14:paraId="4C413372"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Зацепина М.Б., Жукова Г.Е. Музыкальное воспитание в детском саду. </w:t>
      </w:r>
      <w:r w:rsidR="00E22EDA">
        <w:rPr>
          <w:rFonts w:ascii="Times New Roman" w:hAnsi="Times New Roman" w:cs="Times New Roman"/>
          <w:sz w:val="28"/>
          <w:szCs w:val="28"/>
        </w:rPr>
        <w:t>Средняя</w:t>
      </w:r>
      <w:r w:rsidRPr="001B286A">
        <w:rPr>
          <w:rFonts w:ascii="Times New Roman" w:hAnsi="Times New Roman" w:cs="Times New Roman"/>
          <w:sz w:val="28"/>
          <w:szCs w:val="28"/>
        </w:rPr>
        <w:t xml:space="preserve"> группа, М.: Мозаика-Синтез, 2016 г.</w:t>
      </w:r>
    </w:p>
    <w:p w14:paraId="7C5F78A6"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Зацепина М.Б. Культурно-досуговая деятельность в детском саду. Для занятий с детьми 2-7 лет, М.: Мозаика-Синтез, 2016 г.</w:t>
      </w:r>
    </w:p>
    <w:p w14:paraId="75A46925" w14:textId="26145CA0" w:rsidR="001B286A" w:rsidRDefault="00A45519"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Мерзлякова С.И. Учим петь детей 4-5 лет</w:t>
      </w:r>
    </w:p>
    <w:p w14:paraId="76323DCA" w14:textId="1D44357D" w:rsidR="00A45519" w:rsidRDefault="00A45519"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Песни и упражнения для развития голоса. – М.: ТЦ Сфера 2014 – 176с.</w:t>
      </w:r>
    </w:p>
    <w:p w14:paraId="5CC4AE3C" w14:textId="7AD33B80" w:rsidR="00A45519" w:rsidRDefault="00A45519"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Радынова </w:t>
      </w:r>
      <w:r w:rsidR="00694136">
        <w:rPr>
          <w:rFonts w:ascii="Times New Roman" w:hAnsi="Times New Roman" w:cs="Times New Roman"/>
          <w:sz w:val="28"/>
          <w:szCs w:val="28"/>
        </w:rPr>
        <w:t>О.П. Музыкальные шедевры Песня Танец Марш 2 изд переработанное М.: ТЦ Сфера 2014-240с</w:t>
      </w:r>
    </w:p>
    <w:p w14:paraId="275CD9B9" w14:textId="77777777" w:rsidR="00A45519" w:rsidRPr="001B286A" w:rsidRDefault="00A45519" w:rsidP="00C25AB2">
      <w:pPr>
        <w:spacing w:after="0" w:line="240" w:lineRule="auto"/>
        <w:rPr>
          <w:rFonts w:ascii="Times New Roman" w:hAnsi="Times New Roman" w:cs="Times New Roman"/>
          <w:sz w:val="28"/>
          <w:szCs w:val="28"/>
        </w:rPr>
      </w:pPr>
    </w:p>
    <w:p w14:paraId="3F629F8F" w14:textId="24DBFA0C"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Конструктивная деятельность</w:t>
      </w:r>
      <w:r w:rsidR="00A45519">
        <w:rPr>
          <w:rFonts w:ascii="Times New Roman" w:hAnsi="Times New Roman" w:cs="Times New Roman"/>
          <w:sz w:val="28"/>
          <w:szCs w:val="28"/>
        </w:rPr>
        <w:t xml:space="preserve"> </w:t>
      </w:r>
    </w:p>
    <w:p w14:paraId="4590192D" w14:textId="77777777" w:rsidR="001B286A" w:rsidRPr="001B286A" w:rsidRDefault="001B286A" w:rsidP="00C25AB2">
      <w:pPr>
        <w:spacing w:after="0" w:line="240" w:lineRule="auto"/>
        <w:rPr>
          <w:rFonts w:ascii="Times New Roman" w:hAnsi="Times New Roman" w:cs="Times New Roman"/>
          <w:sz w:val="28"/>
          <w:szCs w:val="28"/>
        </w:rPr>
      </w:pPr>
    </w:p>
    <w:p w14:paraId="1025687B" w14:textId="07F9B24E" w:rsidR="001B286A" w:rsidRPr="001B286A" w:rsidRDefault="00A45519" w:rsidP="00C25AB2">
      <w:pPr>
        <w:spacing w:after="0" w:line="240" w:lineRule="auto"/>
        <w:rPr>
          <w:rFonts w:ascii="Times New Roman" w:hAnsi="Times New Roman" w:cs="Times New Roman"/>
          <w:sz w:val="28"/>
          <w:szCs w:val="28"/>
        </w:rPr>
      </w:pPr>
      <w:r>
        <w:rPr>
          <w:rFonts w:ascii="Times New Roman" w:hAnsi="Times New Roman" w:cs="Times New Roman"/>
          <w:sz w:val="28"/>
          <w:szCs w:val="28"/>
        </w:rPr>
        <w:t>Конструирование из строительных материалов наглядно-дидактический комплект Кудрявцева Е.А. Волгоград.:Учитель, 2014.-24с.</w:t>
      </w:r>
    </w:p>
    <w:p w14:paraId="0625EA77" w14:textId="77777777" w:rsidR="001B286A" w:rsidRPr="001B286A" w:rsidRDefault="001B286A" w:rsidP="00C25AB2">
      <w:pPr>
        <w:spacing w:after="0" w:line="240" w:lineRule="auto"/>
        <w:jc w:val="center"/>
        <w:rPr>
          <w:rFonts w:ascii="Times New Roman" w:hAnsi="Times New Roman" w:cs="Times New Roman"/>
          <w:b/>
          <w:sz w:val="28"/>
          <w:szCs w:val="28"/>
        </w:rPr>
      </w:pPr>
      <w:r w:rsidRPr="001B286A">
        <w:rPr>
          <w:rFonts w:ascii="Times New Roman" w:hAnsi="Times New Roman" w:cs="Times New Roman"/>
          <w:b/>
          <w:sz w:val="28"/>
          <w:szCs w:val="28"/>
        </w:rPr>
        <w:t>Содержание психолого-педагогической работы по освоению образовательной области «Физическая культура»</w:t>
      </w:r>
    </w:p>
    <w:p w14:paraId="77A0780C" w14:textId="77777777" w:rsidR="001B286A" w:rsidRPr="001B286A" w:rsidRDefault="001B286A" w:rsidP="00C25AB2">
      <w:pPr>
        <w:spacing w:after="0" w:line="240" w:lineRule="auto"/>
        <w:jc w:val="center"/>
        <w:rPr>
          <w:rFonts w:ascii="Times New Roman" w:hAnsi="Times New Roman" w:cs="Times New Roman"/>
          <w:sz w:val="28"/>
          <w:szCs w:val="28"/>
        </w:rPr>
      </w:pPr>
    </w:p>
    <w:p w14:paraId="622A53A0"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Пензулаева Л.И. Физическая культура в детском саду. </w:t>
      </w:r>
      <w:r w:rsidR="00AB1BA2">
        <w:rPr>
          <w:rFonts w:ascii="Times New Roman" w:hAnsi="Times New Roman" w:cs="Times New Roman"/>
          <w:sz w:val="28"/>
          <w:szCs w:val="28"/>
        </w:rPr>
        <w:t>Средняя</w:t>
      </w:r>
      <w:r w:rsidRPr="001B286A">
        <w:rPr>
          <w:rFonts w:ascii="Times New Roman" w:hAnsi="Times New Roman" w:cs="Times New Roman"/>
          <w:sz w:val="28"/>
          <w:szCs w:val="28"/>
        </w:rPr>
        <w:t xml:space="preserve"> группа - М.: Мозаика-Синтез, 2017 г.</w:t>
      </w:r>
    </w:p>
    <w:p w14:paraId="0CD7174A"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Наглядно-дидактические пособия</w:t>
      </w:r>
    </w:p>
    <w:p w14:paraId="32A53685"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«Мир в картинках»: «Спортивный инвентарь».</w:t>
      </w:r>
    </w:p>
    <w:p w14:paraId="07294E7B" w14:textId="77777777"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«Зимние виды спорта»; «Летние виды спорта»; «Распорядок дня».</w:t>
      </w:r>
    </w:p>
    <w:p w14:paraId="56B48712" w14:textId="0F53FF55" w:rsidR="001B286A" w:rsidRPr="001B286A" w:rsidRDefault="001B286A" w:rsidP="00C25AB2">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Серия «Расскажите детям о...»: «Расскажите детям о зимних видах спорта»; </w:t>
      </w:r>
    </w:p>
    <w:p w14:paraId="0BB0F4C1" w14:textId="77777777" w:rsidR="001B286A" w:rsidRPr="00892071" w:rsidRDefault="001B286A" w:rsidP="00C25AB2">
      <w:pPr>
        <w:pStyle w:val="pboth"/>
        <w:shd w:val="clear" w:color="auto" w:fill="FFFFFF"/>
        <w:spacing w:before="0" w:beforeAutospacing="0" w:after="0" w:afterAutospacing="0"/>
        <w:jc w:val="both"/>
        <w:rPr>
          <w:color w:val="FF0000"/>
          <w:sz w:val="28"/>
          <w:szCs w:val="28"/>
        </w:rPr>
      </w:pPr>
    </w:p>
    <w:p w14:paraId="07095159" w14:textId="49C7E53F" w:rsidR="00261952" w:rsidRPr="00C05AE2" w:rsidRDefault="00FD5328" w:rsidP="00C05AE2">
      <w:pPr>
        <w:spacing w:after="0" w:line="240" w:lineRule="auto"/>
        <w:rPr>
          <w:rFonts w:ascii="Times New Roman" w:hAnsi="Times New Roman" w:cs="Times New Roman"/>
          <w:b/>
          <w:sz w:val="28"/>
          <w:szCs w:val="28"/>
        </w:rPr>
      </w:pPr>
      <w:bookmarkStart w:id="598" w:name="102190"/>
      <w:bookmarkStart w:id="599" w:name="102191"/>
      <w:bookmarkStart w:id="600" w:name="102200"/>
      <w:bookmarkEnd w:id="598"/>
      <w:bookmarkEnd w:id="599"/>
      <w:bookmarkEnd w:id="600"/>
      <w:r w:rsidRPr="00FD5328">
        <w:rPr>
          <w:rFonts w:ascii="Times New Roman" w:hAnsi="Times New Roman" w:cs="Times New Roman"/>
          <w:b/>
          <w:sz w:val="28"/>
          <w:szCs w:val="28"/>
        </w:rPr>
        <w:t>П</w:t>
      </w:r>
      <w:r w:rsidR="005C061E" w:rsidRPr="001F1BD1">
        <w:rPr>
          <w:rFonts w:ascii="Times New Roman" w:hAnsi="Times New Roman" w:cs="Times New Roman"/>
          <w:b/>
          <w:sz w:val="28"/>
          <w:szCs w:val="28"/>
        </w:rPr>
        <w:t>ер</w:t>
      </w:r>
      <w:r w:rsidR="00C05AE2">
        <w:rPr>
          <w:rFonts w:ascii="Times New Roman" w:hAnsi="Times New Roman" w:cs="Times New Roman"/>
          <w:b/>
          <w:sz w:val="28"/>
          <w:szCs w:val="28"/>
        </w:rPr>
        <w:t>ечень художественной литературы:</w:t>
      </w:r>
    </w:p>
    <w:p w14:paraId="26821B78" w14:textId="58B51C74"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Малые формы фольклора. "Барашеньки...", "Гуси, вы гуси...", "Дождик-дождик, веселей", "Дон! Дон! Дон!...", "Жил у бабушки козел", "Зайчишка-трусишка...", "Идет лисичка по мосту...", "Иди весна, иди, красна...", "Кот на печку пошел...", "Наш козел...", "Ножки, ножки, где вы были?..", "Раз, два, три, четыре, пять - вышел зайчик погулять", "Сегодня день целый...", "Сидит, сидит зайка...", "Солнышко-ведрышко...", "Стучит, б</w:t>
      </w:r>
      <w:r w:rsidR="00C05AE2">
        <w:rPr>
          <w:rFonts w:ascii="Times New Roman" w:hAnsi="Times New Roman" w:cs="Times New Roman"/>
          <w:sz w:val="28"/>
          <w:szCs w:val="28"/>
        </w:rPr>
        <w:t>ренчит", "Тень-тень, потетень".</w:t>
      </w:r>
    </w:p>
    <w:p w14:paraId="778BEEFC" w14:textId="77777777" w:rsidR="00C05AE2" w:rsidRDefault="00563AF0" w:rsidP="00563AF0">
      <w:pPr>
        <w:spacing w:after="0" w:line="240" w:lineRule="auto"/>
        <w:jc w:val="both"/>
        <w:rPr>
          <w:rFonts w:ascii="Times New Roman" w:hAnsi="Times New Roman" w:cs="Times New Roman"/>
          <w:sz w:val="28"/>
          <w:szCs w:val="28"/>
        </w:rPr>
      </w:pPr>
      <w:r w:rsidRPr="00C05AE2">
        <w:rPr>
          <w:rFonts w:ascii="Times New Roman" w:hAnsi="Times New Roman" w:cs="Times New Roman"/>
          <w:b/>
          <w:sz w:val="28"/>
          <w:szCs w:val="28"/>
        </w:rPr>
        <w:t>Русские народные сказки</w:t>
      </w:r>
      <w:r w:rsidR="00C05AE2">
        <w:rPr>
          <w:rFonts w:ascii="Times New Roman" w:hAnsi="Times New Roman" w:cs="Times New Roman"/>
          <w:sz w:val="28"/>
          <w:szCs w:val="28"/>
        </w:rPr>
        <w:t>:</w:t>
      </w:r>
      <w:r w:rsidRPr="00563AF0">
        <w:rPr>
          <w:rFonts w:ascii="Times New Roman" w:hAnsi="Times New Roman" w:cs="Times New Roman"/>
          <w:sz w:val="28"/>
          <w:szCs w:val="28"/>
        </w:rPr>
        <w:t xml:space="preserve"> </w:t>
      </w:r>
    </w:p>
    <w:p w14:paraId="625F27EF" w14:textId="3549F1C4" w:rsidR="00C05AE2"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lastRenderedPageBreak/>
        <w:t>"Гуси-лебеди" (обраб. М.А. Булатова); "Жихарка" (обраб. И. Карнауховой); "Заяц-хваста" (обраб. А.Н. Толстого); "Зимовье" (обраб. И. Соколова-Микитова); "Коза-дереза" (обраб. М.А. Булатова); "Петушок и бобовое зернышко" (обраб. О. Капицы); "Лиса-лапотница" (обраб. В. Даля); "Лисичка-сестричка и волк" (обраб. М.А. Булатова); "Смоляной бычок" (обраб. М.А. Булатова); "Снег</w:t>
      </w:r>
      <w:r w:rsidR="00C05AE2">
        <w:rPr>
          <w:rFonts w:ascii="Times New Roman" w:hAnsi="Times New Roman" w:cs="Times New Roman"/>
          <w:sz w:val="28"/>
          <w:szCs w:val="28"/>
        </w:rPr>
        <w:t>урочка" (обраб. М.А. Булатова).</w:t>
      </w:r>
    </w:p>
    <w:p w14:paraId="37B6A26A" w14:textId="344A5131" w:rsidR="00563AF0" w:rsidRPr="00C05AE2" w:rsidRDefault="00563AF0" w:rsidP="00563AF0">
      <w:pPr>
        <w:spacing w:after="0" w:line="240" w:lineRule="auto"/>
        <w:jc w:val="both"/>
        <w:rPr>
          <w:rFonts w:ascii="Times New Roman" w:hAnsi="Times New Roman" w:cs="Times New Roman"/>
          <w:b/>
          <w:sz w:val="28"/>
          <w:szCs w:val="28"/>
        </w:rPr>
      </w:pPr>
      <w:r w:rsidRPr="00C05AE2">
        <w:rPr>
          <w:rFonts w:ascii="Times New Roman" w:hAnsi="Times New Roman" w:cs="Times New Roman"/>
          <w:b/>
          <w:sz w:val="28"/>
          <w:szCs w:val="28"/>
        </w:rPr>
        <w:t>Фольклор народ</w:t>
      </w:r>
      <w:r w:rsidR="00C05AE2">
        <w:rPr>
          <w:rFonts w:ascii="Times New Roman" w:hAnsi="Times New Roman" w:cs="Times New Roman"/>
          <w:b/>
          <w:sz w:val="28"/>
          <w:szCs w:val="28"/>
        </w:rPr>
        <w:t>ов мира:</w:t>
      </w:r>
    </w:p>
    <w:p w14:paraId="28AE5A4F" w14:textId="47CE9A74"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Песенки. "Утята", франц., обраб. Н. Гернет и С. Гиппиус; "Пальцы", пер. с нем. Л. Яхина; "Песня моряка" норвежск. нар. песенка (обраб. Ю. Вронского); "Барабек", англ. (обраб. К. Чуковского); "Шалтай-Болт</w:t>
      </w:r>
      <w:r w:rsidR="00C05AE2">
        <w:rPr>
          <w:rFonts w:ascii="Times New Roman" w:hAnsi="Times New Roman" w:cs="Times New Roman"/>
          <w:sz w:val="28"/>
          <w:szCs w:val="28"/>
        </w:rPr>
        <w:t>ай", англ. (обраб. С. Маршака).</w:t>
      </w:r>
    </w:p>
    <w:p w14:paraId="6BBB635F" w14:textId="3A7E811A"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Сказки. "Бременские музыканты" из сказок братьев Гримм, пер. с. нем. А. Введенского, под ред. С. Маршака; "Два жадных медвежонка", венгер. сказка (обраб. А. Красновой и В. Важдаева); "Колосок", укр. нар. сказка (обраб. С. Могилевской); "Красная Шапочка", из сказок Ш. Перро, пер. с франц. Т. Габбе; "Три поросен</w:t>
      </w:r>
      <w:r w:rsidR="00C05AE2">
        <w:rPr>
          <w:rFonts w:ascii="Times New Roman" w:hAnsi="Times New Roman" w:cs="Times New Roman"/>
          <w:sz w:val="28"/>
          <w:szCs w:val="28"/>
        </w:rPr>
        <w:t>ка", пер. с англ. С. Михалкова.</w:t>
      </w:r>
    </w:p>
    <w:p w14:paraId="49D0C95E" w14:textId="222B8AC1" w:rsidR="00563AF0" w:rsidRPr="00C05AE2" w:rsidRDefault="00563AF0" w:rsidP="00563AF0">
      <w:pPr>
        <w:spacing w:after="0" w:line="240" w:lineRule="auto"/>
        <w:jc w:val="both"/>
        <w:rPr>
          <w:rFonts w:ascii="Times New Roman" w:hAnsi="Times New Roman" w:cs="Times New Roman"/>
          <w:b/>
          <w:sz w:val="28"/>
          <w:szCs w:val="28"/>
        </w:rPr>
      </w:pPr>
      <w:r w:rsidRPr="00C05AE2">
        <w:rPr>
          <w:rFonts w:ascii="Times New Roman" w:hAnsi="Times New Roman" w:cs="Times New Roman"/>
          <w:b/>
          <w:sz w:val="28"/>
          <w:szCs w:val="28"/>
        </w:rPr>
        <w:t>Произве</w:t>
      </w:r>
      <w:r w:rsidR="00C05AE2">
        <w:rPr>
          <w:rFonts w:ascii="Times New Roman" w:hAnsi="Times New Roman" w:cs="Times New Roman"/>
          <w:b/>
          <w:sz w:val="28"/>
          <w:szCs w:val="28"/>
        </w:rPr>
        <w:t>дения поэтов и писателей России:</w:t>
      </w:r>
    </w:p>
    <w:p w14:paraId="69C9E5ED"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Поэзия. Аким Я.Л. "Первый снег"; Александрова З.Н. "Таня пропала", "Теплый дождик" (по выбору); Бальмонт К.Д. "Росинка"; Барто А.Л. "Уехали", "Я знаю, что надо придумать" (по выбору); Берестов В.Д. "Искалочка"; Благинина Е.А. "Дождик, дождик...", "Посидим в тишине" (по выбору); Брюсов В.Я. "Колыбельная"; Бунин И.А. "Листопад" (отрывок); Гамазкова И. "Колыбельная для бабушки"; Гернет Н. и Хармс Д. "Очень-очень вкусный пирог"; Есенин С.А. "Поет зима - аукает..."; Заходер Б.В. "Волчок", "Кискино горе" (по выбору); Кушак Ю.Н. "Сорок сорок"; Лукашина М. "Розовые очки", Маршак С.Я. "Багаж", "Про все на свете", "Вот какой рассеянный", "Мяч", "Усатый-полосатый", "Пограничники" (1 - 2 по выбору); Матвеева Н. "Она умеет превращаться"; Маяковский В.В. "Что такое хорошо и что такое плохо?"; Михалков С.В. "А что у Вас?", "Рисунок", "Дядя Степа - милиционер" (1 - 2 по выбору); Мориц Ю.П. "Песенка про сказку", "Дом гнома, гном - дома!", "Огромный собачий секрет" (1 - 2 по выбору); Мошковская Э.Э. "Добежали до вечера"; Орлова А. "Невероятно длинная история про таксу"; Пушкин А.С. "Месяц, месяц..." (из "Сказки о мертвой царевне..."), "У лукоморья..." (из вступления к поэме "Руслан и Людмила"), "Уж небо осенью дышало..." (из романа "Евгений Онегин") (по выбору); Сапгир Г.В. "Садовник"; Серова Е. "Похвалили"; Сеф Р.С. "На свете все на все похоже...", "Чудо" (по выбору); Токмакова И.П. "Ивы", "Сосны", "Плим", "Где спит рыбка?" (по выбору); Толстой А.К. "Колокольчики мои"; Усачев А. "Выбрал папа елочку"; Успенский Э.Н. "Разгром"; Фет А.А. "Мама! Глянь-ка из окошка..."; Хармс Д.И. "Очень страшная история", "Игра" (по выбору); Черный С. "Приставалка"; Чуковский К.И. "Путаница", "Закаляка", "Радость", "Тараканище" (по выбору).</w:t>
      </w:r>
    </w:p>
    <w:p w14:paraId="01869995" w14:textId="77777777" w:rsidR="00563AF0" w:rsidRPr="00563AF0" w:rsidRDefault="00563AF0" w:rsidP="00563AF0">
      <w:pPr>
        <w:spacing w:after="0" w:line="240" w:lineRule="auto"/>
        <w:jc w:val="both"/>
        <w:rPr>
          <w:rFonts w:ascii="Times New Roman" w:hAnsi="Times New Roman" w:cs="Times New Roman"/>
          <w:sz w:val="28"/>
          <w:szCs w:val="28"/>
        </w:rPr>
      </w:pPr>
    </w:p>
    <w:p w14:paraId="23BE8C7F" w14:textId="77777777" w:rsidR="00563AF0" w:rsidRPr="00563AF0" w:rsidRDefault="00563AF0" w:rsidP="00563AF0">
      <w:pPr>
        <w:spacing w:after="0" w:line="240" w:lineRule="auto"/>
        <w:jc w:val="both"/>
        <w:rPr>
          <w:rFonts w:ascii="Times New Roman" w:hAnsi="Times New Roman" w:cs="Times New Roman"/>
          <w:sz w:val="28"/>
          <w:szCs w:val="28"/>
        </w:rPr>
      </w:pPr>
      <w:r w:rsidRPr="00C05AE2">
        <w:rPr>
          <w:rFonts w:ascii="Times New Roman" w:hAnsi="Times New Roman" w:cs="Times New Roman"/>
          <w:b/>
          <w:sz w:val="28"/>
          <w:szCs w:val="28"/>
        </w:rPr>
        <w:lastRenderedPageBreak/>
        <w:t>Проза.</w:t>
      </w:r>
      <w:r w:rsidRPr="00563AF0">
        <w:rPr>
          <w:rFonts w:ascii="Times New Roman" w:hAnsi="Times New Roman" w:cs="Times New Roman"/>
          <w:sz w:val="28"/>
          <w:szCs w:val="28"/>
        </w:rPr>
        <w:t xml:space="preserve"> Абрамцева Н.К. "Дождик", "Как у зайчонка зуб болел" (по выбору); Берестов В.Д. "Как найти дорожку"; Бианки В.В. "Подкидыш", "Лис и мышонок", "Первая охота", "Лесной колобок - колючий бок" (1 - 2 рассказа по выбору); Вересаев В.В. "Братишка"; Воронин С.А. "Воинственный Жако"; Воронкова Л.Ф. "Как Аленка разбила зеркало" (из книги "Солнечный денек"); Дмитриев Ю. "Синий шалашик"; Драгунский В.Ю. "Он живой и светится...", "Тайное становится явным" (по выбору); Зощенко М.М. "Показательный ребенок", "Глупая история" (по выбору); Коваль Ю.И. "Дед, баба и Алеша"; Козлов С.Г. "Необыкновенная весна", "Такое дерево" (по выбору); Носов Н.Н. "Заплатка", "Затейники"; Пришвин М.М. "Ребята и утята", "Журка" (по выбору); Сахарнов С.В. "Кто прячется лучше всех?"; Сладков Н.И. "Неслух"; Сутеев В.Г. "Мышонок и карандаш"; Тайц Я.М. "По пояс", "Все здесь" (по выбору); Толстой Л.Н. "Собака шла по дощечке...", "Хотела галка пить...", "Правда всего дороже", "Какая бывает роса на траве", "Отец приказал сыновьям..." (1 - 2 по выбору); Ушинский К.Д. "Ласточка"; Цыферов Г.М. "В медвежачий час"; Чарушин Е.И. "Тюпа, Томка и сорока" (1 - 2 рассказа по выбору).</w:t>
      </w:r>
    </w:p>
    <w:p w14:paraId="6020B3C9" w14:textId="77777777" w:rsidR="00563AF0" w:rsidRPr="00563AF0" w:rsidRDefault="00563AF0" w:rsidP="00563AF0">
      <w:pPr>
        <w:spacing w:after="0" w:line="240" w:lineRule="auto"/>
        <w:jc w:val="both"/>
        <w:rPr>
          <w:rFonts w:ascii="Times New Roman" w:hAnsi="Times New Roman" w:cs="Times New Roman"/>
          <w:sz w:val="28"/>
          <w:szCs w:val="28"/>
        </w:rPr>
      </w:pPr>
    </w:p>
    <w:p w14:paraId="619E0E95" w14:textId="77777777" w:rsidR="00563AF0" w:rsidRPr="00563AF0" w:rsidRDefault="00563AF0" w:rsidP="00563AF0">
      <w:pPr>
        <w:spacing w:after="0" w:line="240" w:lineRule="auto"/>
        <w:jc w:val="both"/>
        <w:rPr>
          <w:rFonts w:ascii="Times New Roman" w:hAnsi="Times New Roman" w:cs="Times New Roman"/>
          <w:sz w:val="28"/>
          <w:szCs w:val="28"/>
        </w:rPr>
      </w:pPr>
      <w:r w:rsidRPr="00C05AE2">
        <w:rPr>
          <w:rFonts w:ascii="Times New Roman" w:hAnsi="Times New Roman" w:cs="Times New Roman"/>
          <w:b/>
          <w:sz w:val="28"/>
          <w:szCs w:val="28"/>
        </w:rPr>
        <w:t>Литературные сказки.</w:t>
      </w:r>
      <w:r w:rsidRPr="00563AF0">
        <w:rPr>
          <w:rFonts w:ascii="Times New Roman" w:hAnsi="Times New Roman" w:cs="Times New Roman"/>
          <w:sz w:val="28"/>
          <w:szCs w:val="28"/>
        </w:rPr>
        <w:t xml:space="preserve"> Горький М. "Воробьишко"; Мамин-Сибиряк Д.Н. "Сказка про Комара Комаровича - Длинный Нос и про Мохнатого Мишу - Короткий Хвост"; Москвина М.Л. "Что случилось с крокодилом"; Сеф Р.С. "Сказка о кругленьких и длинненьких человечках"; Чуковский К.И. "Телефон", "Тараканище", "Федорино горе", "Айболит и воробей" (1 - 2 рассказа по выбору).</w:t>
      </w:r>
    </w:p>
    <w:p w14:paraId="07A24326" w14:textId="77777777" w:rsidR="00563AF0" w:rsidRPr="00563AF0" w:rsidRDefault="00563AF0" w:rsidP="00563AF0">
      <w:pPr>
        <w:spacing w:after="0" w:line="240" w:lineRule="auto"/>
        <w:jc w:val="both"/>
        <w:rPr>
          <w:rFonts w:ascii="Times New Roman" w:hAnsi="Times New Roman" w:cs="Times New Roman"/>
          <w:sz w:val="28"/>
          <w:szCs w:val="28"/>
        </w:rPr>
      </w:pPr>
    </w:p>
    <w:p w14:paraId="76F6B42F"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Произведения поэтов и писателей разных стран.</w:t>
      </w:r>
    </w:p>
    <w:p w14:paraId="716B75CB" w14:textId="77777777" w:rsidR="00563AF0" w:rsidRPr="00563AF0" w:rsidRDefault="00563AF0" w:rsidP="00563AF0">
      <w:pPr>
        <w:spacing w:after="0" w:line="240" w:lineRule="auto"/>
        <w:jc w:val="both"/>
        <w:rPr>
          <w:rFonts w:ascii="Times New Roman" w:hAnsi="Times New Roman" w:cs="Times New Roman"/>
          <w:sz w:val="28"/>
          <w:szCs w:val="28"/>
        </w:rPr>
      </w:pPr>
    </w:p>
    <w:p w14:paraId="4292DD5D"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Поэзия. Бжехва Я. "Клей", пер. с польск. Б. Заходер; Грубин Ф. "Слезы", пер. с чеш. Е. Солоновича; Квитко Л.М. "Бабушкины руки" (пер. с евр. Т. Спендиаровой); Райнис Я. "Наперегонки", пер. с латыш. Л. Мезинова; Тувим Ю. "Чудеса", пер. с польск. В. Приходько; "Про пана Трулялинского", пересказ с польск. Б. Заходера; "Овощи", пер. с польск. С. Михалкова.</w:t>
      </w:r>
    </w:p>
    <w:p w14:paraId="174312ED" w14:textId="77777777" w:rsidR="00563AF0" w:rsidRPr="00563AF0" w:rsidRDefault="00563AF0" w:rsidP="00563AF0">
      <w:pPr>
        <w:spacing w:after="0" w:line="240" w:lineRule="auto"/>
        <w:jc w:val="both"/>
        <w:rPr>
          <w:rFonts w:ascii="Times New Roman" w:hAnsi="Times New Roman" w:cs="Times New Roman"/>
          <w:sz w:val="28"/>
          <w:szCs w:val="28"/>
        </w:rPr>
      </w:pPr>
    </w:p>
    <w:p w14:paraId="0339D549" w14:textId="77777777" w:rsidR="00AB1BA2"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 xml:space="preserve">Литературные сказки. Балинт А. "Гном Гномыч и Изюмка" (1 - 2 главы из книги по выбору), пер. с венг. Г. Лейбутина; Дональдсон Д. "Груффало", "Хочу к маме" (пер. М. Бородицкой) (по выбору); Ивамура К. "14 лесных мышей" (пер. Е. Байбиковой); Ингавес Г. "Мишка Бруно" (пер. О. Мяэотс); Керр Д. "Мяули. Истории из жизни удивительной кошки" (пер. М. Аромштам); Лангройтер Ю. "А дома лучше!" (пер. В. Фербикова); Мугур Ф. "Рилэ-Йепурилэ и Жучок с золотыми крылышками" (пер. с румынск. Д. Шполянской); Пенн О. "Поцелуй в ладошке" (пер. Е. Сорокиной); Родари Д. "Собака, которая не умела лаять" (из книги "Сказки, у которых три конца"), пер. с итал. И. Константиновой; Хогарт Э. </w:t>
      </w:r>
      <w:r w:rsidRPr="00563AF0">
        <w:rPr>
          <w:rFonts w:ascii="Times New Roman" w:hAnsi="Times New Roman" w:cs="Times New Roman"/>
          <w:sz w:val="28"/>
          <w:szCs w:val="28"/>
        </w:rPr>
        <w:lastRenderedPageBreak/>
        <w:t>"Мафин и его веселые друзья" (1 - 2 главы из книги по выбору), пер. с англ. О. Образцовой и Н. Шанько; Юхансон Г. "Мулле Мек и Буффа" (пер. Л. Затолокиной).</w:t>
      </w:r>
    </w:p>
    <w:p w14:paraId="5CB7F40F" w14:textId="77777777" w:rsidR="00AB1BA2" w:rsidRDefault="00AB1BA2" w:rsidP="00C25AB2">
      <w:pPr>
        <w:spacing w:after="0" w:line="240" w:lineRule="auto"/>
        <w:jc w:val="both"/>
        <w:rPr>
          <w:rFonts w:ascii="Times New Roman" w:hAnsi="Times New Roman" w:cs="Times New Roman"/>
          <w:b/>
          <w:color w:val="FF0000"/>
          <w:sz w:val="28"/>
          <w:szCs w:val="28"/>
        </w:rPr>
      </w:pPr>
    </w:p>
    <w:p w14:paraId="181AD98B" w14:textId="77777777" w:rsidR="00AB1BA2" w:rsidRDefault="00AB1BA2" w:rsidP="00C25AB2">
      <w:pPr>
        <w:spacing w:after="0" w:line="240" w:lineRule="auto"/>
        <w:jc w:val="both"/>
        <w:rPr>
          <w:rFonts w:ascii="Times New Roman" w:hAnsi="Times New Roman" w:cs="Times New Roman"/>
          <w:b/>
          <w:color w:val="FF0000"/>
          <w:sz w:val="28"/>
          <w:szCs w:val="28"/>
        </w:rPr>
      </w:pPr>
    </w:p>
    <w:p w14:paraId="591857CD" w14:textId="1B2E742B" w:rsidR="005C061E" w:rsidRDefault="001C3207" w:rsidP="00C25AB2">
      <w:pPr>
        <w:spacing w:after="0" w:line="240" w:lineRule="auto"/>
        <w:jc w:val="both"/>
        <w:rPr>
          <w:rFonts w:ascii="Times New Roman" w:hAnsi="Times New Roman" w:cs="Times New Roman"/>
          <w:b/>
          <w:sz w:val="28"/>
          <w:szCs w:val="28"/>
        </w:rPr>
      </w:pPr>
      <w:r>
        <w:rPr>
          <w:rFonts w:ascii="Times New Roman" w:hAnsi="Times New Roman" w:cs="Times New Roman"/>
          <w:b/>
          <w:color w:val="FF0000"/>
          <w:sz w:val="28"/>
          <w:szCs w:val="28"/>
        </w:rPr>
        <w:t xml:space="preserve">      </w:t>
      </w:r>
      <w:r w:rsidR="00FD5328" w:rsidRPr="00FD5328">
        <w:rPr>
          <w:rFonts w:ascii="Times New Roman" w:hAnsi="Times New Roman" w:cs="Times New Roman"/>
          <w:b/>
          <w:sz w:val="28"/>
          <w:szCs w:val="28"/>
        </w:rPr>
        <w:t>П</w:t>
      </w:r>
      <w:r w:rsidRPr="001C3207">
        <w:rPr>
          <w:rFonts w:ascii="Times New Roman" w:hAnsi="Times New Roman" w:cs="Times New Roman"/>
          <w:b/>
          <w:sz w:val="28"/>
          <w:szCs w:val="28"/>
        </w:rPr>
        <w:t>еречень музыкальных произведений</w:t>
      </w:r>
    </w:p>
    <w:p w14:paraId="15ED370E"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Слушание. "Ах ты, береза", рус. нар. песня; "Осенняя песенка", муз. Д. Васильева-Буглая, сл. А. Плещеева; "Музыкальный ящик" (из "Альбома пьес для детей" Г. Свиридова); "Вальс снежных хлопьев" из балета "Щелкунчик", муз. П. Чайковского; "Итальянская полька", муз. С. Рахманинова; "Как у наших у ворот", рус. нар. мелодия; "Мама", муз. П. Чайковского, "Жаворонок", муз. М. Глинки; "Марш", муз. С. Прокофьева.</w:t>
      </w:r>
    </w:p>
    <w:p w14:paraId="4865D6EC" w14:textId="77777777" w:rsidR="00563AF0" w:rsidRPr="00563AF0" w:rsidRDefault="00563AF0" w:rsidP="00563AF0">
      <w:pPr>
        <w:spacing w:after="0" w:line="240" w:lineRule="auto"/>
        <w:jc w:val="both"/>
        <w:rPr>
          <w:rFonts w:ascii="Times New Roman" w:hAnsi="Times New Roman" w:cs="Times New Roman"/>
          <w:sz w:val="28"/>
          <w:szCs w:val="28"/>
        </w:rPr>
      </w:pPr>
    </w:p>
    <w:p w14:paraId="05F2F67A"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Пение.</w:t>
      </w:r>
    </w:p>
    <w:p w14:paraId="54E65885" w14:textId="77777777" w:rsidR="00563AF0" w:rsidRPr="00563AF0" w:rsidRDefault="00563AF0" w:rsidP="00563AF0">
      <w:pPr>
        <w:spacing w:after="0" w:line="240" w:lineRule="auto"/>
        <w:jc w:val="both"/>
        <w:rPr>
          <w:rFonts w:ascii="Times New Roman" w:hAnsi="Times New Roman" w:cs="Times New Roman"/>
          <w:sz w:val="28"/>
          <w:szCs w:val="28"/>
        </w:rPr>
      </w:pPr>
    </w:p>
    <w:p w14:paraId="23DEDAFB"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Упражнения на развитие слуха и голоса. "Путаница" - песня-шутка; муз. Е. Тиличеевой, сл. К. Чуковского, "Кукушечка", рус. нар. песня, обраб. И. Арсеева; "Паучок" и "Кисонька-мурысонька", рус. нар. песни; заклички: "Ой, кулики! Весна поет!" и "Жаворонушки, прилетите!".</w:t>
      </w:r>
    </w:p>
    <w:p w14:paraId="3783A1E8" w14:textId="77777777" w:rsidR="00563AF0" w:rsidRPr="00563AF0" w:rsidRDefault="00563AF0" w:rsidP="00563AF0">
      <w:pPr>
        <w:spacing w:after="0" w:line="240" w:lineRule="auto"/>
        <w:jc w:val="both"/>
        <w:rPr>
          <w:rFonts w:ascii="Times New Roman" w:hAnsi="Times New Roman" w:cs="Times New Roman"/>
          <w:sz w:val="28"/>
          <w:szCs w:val="28"/>
        </w:rPr>
      </w:pPr>
    </w:p>
    <w:p w14:paraId="4FE70923"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Песни. "Осень", муз. И. Кишко, сл. Т. Волгиной; "Санки", муз. М. Красева, сл. О. Высотской; "Зима прошла", муз. Н. Метлова, сл. М. Клоковой; "Подарок маме", муз. А. Филиппенко, сл. Т. Волгиной; "Воробей", муз. В. Герчик, сл. А. Чельцова; "Дождик", муз. М. Красева, сл. Н. Френкель.</w:t>
      </w:r>
    </w:p>
    <w:p w14:paraId="6D5664F8" w14:textId="77777777" w:rsidR="00563AF0" w:rsidRPr="00563AF0" w:rsidRDefault="00563AF0" w:rsidP="00563AF0">
      <w:pPr>
        <w:spacing w:after="0" w:line="240" w:lineRule="auto"/>
        <w:jc w:val="both"/>
        <w:rPr>
          <w:rFonts w:ascii="Times New Roman" w:hAnsi="Times New Roman" w:cs="Times New Roman"/>
          <w:sz w:val="28"/>
          <w:szCs w:val="28"/>
        </w:rPr>
      </w:pPr>
    </w:p>
    <w:p w14:paraId="266C7575"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Музыкально-ритмические движения.</w:t>
      </w:r>
    </w:p>
    <w:p w14:paraId="29E2CA9E" w14:textId="77777777" w:rsidR="00563AF0" w:rsidRPr="00563AF0" w:rsidRDefault="00563AF0" w:rsidP="00563AF0">
      <w:pPr>
        <w:spacing w:after="0" w:line="240" w:lineRule="auto"/>
        <w:jc w:val="both"/>
        <w:rPr>
          <w:rFonts w:ascii="Times New Roman" w:hAnsi="Times New Roman" w:cs="Times New Roman"/>
          <w:sz w:val="28"/>
          <w:szCs w:val="28"/>
        </w:rPr>
      </w:pPr>
    </w:p>
    <w:p w14:paraId="7C83E351"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Игровые упражнения. "Пружинки" под рус. нар. мелодию; ходьба под "Марш", муз. И. Беркович; "Веселые мячики" (подпрыгивание и бег), муз. М. Сатулиной; лиса и зайцы под муз. А. Майкапара "В садике"; ходит медведь под муз. "Этюд" К. Черни; "Полька", муз. М. Глинки; "Всадники", муз. В. Витлина; потопаем, покружимся под рус. нар. мелодии; "Петух", муз. Т. Ломовой; "Кукла", муз. М. Старокадомского; "Упражнения с цветами" под муз. "Вальса" А. Жилина.</w:t>
      </w:r>
    </w:p>
    <w:p w14:paraId="6AB4850C" w14:textId="77777777" w:rsidR="00563AF0" w:rsidRPr="00563AF0" w:rsidRDefault="00563AF0" w:rsidP="00563AF0">
      <w:pPr>
        <w:spacing w:after="0" w:line="240" w:lineRule="auto"/>
        <w:jc w:val="both"/>
        <w:rPr>
          <w:rFonts w:ascii="Times New Roman" w:hAnsi="Times New Roman" w:cs="Times New Roman"/>
          <w:sz w:val="28"/>
          <w:szCs w:val="28"/>
        </w:rPr>
      </w:pPr>
    </w:p>
    <w:p w14:paraId="2A61097C"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Этюды-драматизации. "Барабанщик", муз. М. Красева; "Танец осенних листочков", муз. А. Филиппенко, сл. Е. Макшанцевой; "Барабанщики", муз. Д. Кабалевского и С. Левидова; "Считалка", "Катилось яблоко", муз. В. Агафонникова.</w:t>
      </w:r>
    </w:p>
    <w:p w14:paraId="67B591A4" w14:textId="77777777" w:rsidR="00563AF0" w:rsidRPr="00563AF0" w:rsidRDefault="00563AF0" w:rsidP="00563AF0">
      <w:pPr>
        <w:spacing w:after="0" w:line="240" w:lineRule="auto"/>
        <w:jc w:val="both"/>
        <w:rPr>
          <w:rFonts w:ascii="Times New Roman" w:hAnsi="Times New Roman" w:cs="Times New Roman"/>
          <w:sz w:val="28"/>
          <w:szCs w:val="28"/>
        </w:rPr>
      </w:pPr>
    </w:p>
    <w:p w14:paraId="3BA1383D"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Хороводы и пляски. "Топ и хлоп", муз. Т. Назарова-Метнер, сл. Е. Каргановой; "Танец с ложками" под рус. нар. мелодию; новогодние хороводы по выбору музыкального руководителя.</w:t>
      </w:r>
    </w:p>
    <w:p w14:paraId="32F75913" w14:textId="77777777" w:rsidR="00563AF0" w:rsidRPr="00563AF0" w:rsidRDefault="00563AF0" w:rsidP="00563AF0">
      <w:pPr>
        <w:spacing w:after="0" w:line="240" w:lineRule="auto"/>
        <w:jc w:val="both"/>
        <w:rPr>
          <w:rFonts w:ascii="Times New Roman" w:hAnsi="Times New Roman" w:cs="Times New Roman"/>
          <w:sz w:val="28"/>
          <w:szCs w:val="28"/>
        </w:rPr>
      </w:pPr>
    </w:p>
    <w:p w14:paraId="5620EA5E"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Характерные танцы. "Снежинки", муз. О. Берта, обраб. Н. Метлова; "Танец зайчат" под "Польку" И. Штрауса; "Снежинки", муз. Т. Ломовой; "Бусинки" под "Галоп" И. Дунаевского.</w:t>
      </w:r>
    </w:p>
    <w:p w14:paraId="47CC0864" w14:textId="77777777" w:rsidR="00563AF0" w:rsidRPr="00563AF0" w:rsidRDefault="00563AF0" w:rsidP="00563AF0">
      <w:pPr>
        <w:spacing w:after="0" w:line="240" w:lineRule="auto"/>
        <w:jc w:val="both"/>
        <w:rPr>
          <w:rFonts w:ascii="Times New Roman" w:hAnsi="Times New Roman" w:cs="Times New Roman"/>
          <w:sz w:val="28"/>
          <w:szCs w:val="28"/>
        </w:rPr>
      </w:pPr>
    </w:p>
    <w:p w14:paraId="796AC1E9"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Музыкальные игры. "Курочка и петушок", муз. Г. Фрида; "Жмурки", муз. Ф. Флотова; "Медведь и заяц", муз. В. Ребикова; "Самолеты", муз. М. Магиденко; "Найди себе пару", муз. Т. Ломовой; "Займи домик", муз. М. Магиденко.</w:t>
      </w:r>
    </w:p>
    <w:p w14:paraId="0F9E02D4" w14:textId="77777777" w:rsidR="00563AF0" w:rsidRPr="00C05AE2" w:rsidRDefault="00563AF0" w:rsidP="00563AF0">
      <w:pPr>
        <w:spacing w:after="0" w:line="240" w:lineRule="auto"/>
        <w:jc w:val="both"/>
        <w:rPr>
          <w:rFonts w:ascii="Times New Roman" w:hAnsi="Times New Roman" w:cs="Times New Roman"/>
          <w:b/>
          <w:sz w:val="28"/>
          <w:szCs w:val="28"/>
        </w:rPr>
      </w:pPr>
    </w:p>
    <w:p w14:paraId="3BDF4A2B" w14:textId="77777777" w:rsidR="00563AF0" w:rsidRPr="00563AF0" w:rsidRDefault="00563AF0" w:rsidP="00563AF0">
      <w:pPr>
        <w:spacing w:after="0" w:line="240" w:lineRule="auto"/>
        <w:jc w:val="both"/>
        <w:rPr>
          <w:rFonts w:ascii="Times New Roman" w:hAnsi="Times New Roman" w:cs="Times New Roman"/>
          <w:sz w:val="28"/>
          <w:szCs w:val="28"/>
        </w:rPr>
      </w:pPr>
      <w:r w:rsidRPr="00C05AE2">
        <w:rPr>
          <w:rFonts w:ascii="Times New Roman" w:hAnsi="Times New Roman" w:cs="Times New Roman"/>
          <w:b/>
          <w:sz w:val="28"/>
          <w:szCs w:val="28"/>
        </w:rPr>
        <w:t>Игры с пением.</w:t>
      </w:r>
      <w:r w:rsidRPr="00563AF0">
        <w:rPr>
          <w:rFonts w:ascii="Times New Roman" w:hAnsi="Times New Roman" w:cs="Times New Roman"/>
          <w:sz w:val="28"/>
          <w:szCs w:val="28"/>
        </w:rPr>
        <w:t xml:space="preserve"> "Огородная-хороводная", муз. Б. Можжевелова, сл. А. Пассовой; "Гуси, лебеди и волк", муз. Е. Тиличеевой, сл. М. Булатова; "Мы на луг ходили", муз. А. Филиппенко, сл. Н. Кукловской.</w:t>
      </w:r>
    </w:p>
    <w:p w14:paraId="002D3495" w14:textId="77777777" w:rsidR="00563AF0" w:rsidRPr="00563AF0" w:rsidRDefault="00563AF0" w:rsidP="00563AF0">
      <w:pPr>
        <w:spacing w:after="0" w:line="240" w:lineRule="auto"/>
        <w:jc w:val="both"/>
        <w:rPr>
          <w:rFonts w:ascii="Times New Roman" w:hAnsi="Times New Roman" w:cs="Times New Roman"/>
          <w:sz w:val="28"/>
          <w:szCs w:val="28"/>
        </w:rPr>
      </w:pPr>
    </w:p>
    <w:p w14:paraId="6146ED40" w14:textId="77777777" w:rsidR="00563AF0" w:rsidRPr="00563AF0" w:rsidRDefault="00563AF0" w:rsidP="00563AF0">
      <w:pPr>
        <w:spacing w:after="0" w:line="240" w:lineRule="auto"/>
        <w:jc w:val="both"/>
        <w:rPr>
          <w:rFonts w:ascii="Times New Roman" w:hAnsi="Times New Roman" w:cs="Times New Roman"/>
          <w:sz w:val="28"/>
          <w:szCs w:val="28"/>
        </w:rPr>
      </w:pPr>
      <w:r w:rsidRPr="00C05AE2">
        <w:rPr>
          <w:rFonts w:ascii="Times New Roman" w:hAnsi="Times New Roman" w:cs="Times New Roman"/>
          <w:b/>
          <w:sz w:val="28"/>
          <w:szCs w:val="28"/>
        </w:rPr>
        <w:t>Песенное творчество.</w:t>
      </w:r>
      <w:r w:rsidRPr="00563AF0">
        <w:rPr>
          <w:rFonts w:ascii="Times New Roman" w:hAnsi="Times New Roman" w:cs="Times New Roman"/>
          <w:sz w:val="28"/>
          <w:szCs w:val="28"/>
        </w:rPr>
        <w:t xml:space="preserve"> "Как тебя зовут?"; "Что ты хочешь, кошечка?"; "Наша песенка простая", муз. А. Александрова, сл. М. Ивенсен; "Курочка-рябушечка", муз. Г. Лобачева, сл. Народные.</w:t>
      </w:r>
    </w:p>
    <w:p w14:paraId="7908A822" w14:textId="77777777" w:rsidR="00563AF0" w:rsidRPr="00C05AE2" w:rsidRDefault="00563AF0" w:rsidP="00563AF0">
      <w:pPr>
        <w:spacing w:after="0" w:line="240" w:lineRule="auto"/>
        <w:jc w:val="both"/>
        <w:rPr>
          <w:rFonts w:ascii="Times New Roman" w:hAnsi="Times New Roman" w:cs="Times New Roman"/>
          <w:b/>
          <w:sz w:val="28"/>
          <w:szCs w:val="28"/>
        </w:rPr>
      </w:pPr>
    </w:p>
    <w:p w14:paraId="5C27208D" w14:textId="77777777" w:rsidR="00563AF0" w:rsidRPr="00563AF0" w:rsidRDefault="00563AF0" w:rsidP="00563AF0">
      <w:pPr>
        <w:spacing w:after="0" w:line="240" w:lineRule="auto"/>
        <w:jc w:val="both"/>
        <w:rPr>
          <w:rFonts w:ascii="Times New Roman" w:hAnsi="Times New Roman" w:cs="Times New Roman"/>
          <w:sz w:val="28"/>
          <w:szCs w:val="28"/>
        </w:rPr>
      </w:pPr>
      <w:r w:rsidRPr="00C05AE2">
        <w:rPr>
          <w:rFonts w:ascii="Times New Roman" w:hAnsi="Times New Roman" w:cs="Times New Roman"/>
          <w:b/>
          <w:sz w:val="28"/>
          <w:szCs w:val="28"/>
        </w:rPr>
        <w:t>Развитие танцевально-игрового творчества.</w:t>
      </w:r>
      <w:r w:rsidRPr="00563AF0">
        <w:rPr>
          <w:rFonts w:ascii="Times New Roman" w:hAnsi="Times New Roman" w:cs="Times New Roman"/>
          <w:sz w:val="28"/>
          <w:szCs w:val="28"/>
        </w:rPr>
        <w:t xml:space="preserve"> "Лошадка", муз. Н. Потоловского; "Зайчики", "Наседка и цыплята", "Воробей", муз. Т. Ломовой; "Ой, хмель мой, хмелек", рус. нар. мелодия, обраб. М. Раухвергера; "Кукла", муз. М. Старокадомского; "Медвежата", муз. М. Красева, сл. Н. Френкель.</w:t>
      </w:r>
    </w:p>
    <w:p w14:paraId="6418B955" w14:textId="77777777" w:rsidR="00563AF0" w:rsidRPr="00C05AE2" w:rsidRDefault="00563AF0" w:rsidP="00563AF0">
      <w:pPr>
        <w:spacing w:after="0" w:line="240" w:lineRule="auto"/>
        <w:jc w:val="both"/>
        <w:rPr>
          <w:rFonts w:ascii="Times New Roman" w:hAnsi="Times New Roman" w:cs="Times New Roman"/>
          <w:b/>
          <w:sz w:val="28"/>
          <w:szCs w:val="28"/>
        </w:rPr>
      </w:pPr>
    </w:p>
    <w:p w14:paraId="238AD23D" w14:textId="77777777" w:rsidR="00563AF0" w:rsidRPr="00C05AE2" w:rsidRDefault="00563AF0" w:rsidP="00563AF0">
      <w:pPr>
        <w:spacing w:after="0" w:line="240" w:lineRule="auto"/>
        <w:jc w:val="both"/>
        <w:rPr>
          <w:rFonts w:ascii="Times New Roman" w:hAnsi="Times New Roman" w:cs="Times New Roman"/>
          <w:b/>
          <w:sz w:val="28"/>
          <w:szCs w:val="28"/>
        </w:rPr>
      </w:pPr>
      <w:r w:rsidRPr="00C05AE2">
        <w:rPr>
          <w:rFonts w:ascii="Times New Roman" w:hAnsi="Times New Roman" w:cs="Times New Roman"/>
          <w:b/>
          <w:sz w:val="28"/>
          <w:szCs w:val="28"/>
        </w:rPr>
        <w:t>Музыкально-дидактические игры.</w:t>
      </w:r>
    </w:p>
    <w:p w14:paraId="1FB03844" w14:textId="77777777" w:rsidR="00563AF0" w:rsidRPr="00563AF0" w:rsidRDefault="00563AF0" w:rsidP="00563AF0">
      <w:pPr>
        <w:spacing w:after="0" w:line="240" w:lineRule="auto"/>
        <w:jc w:val="both"/>
        <w:rPr>
          <w:rFonts w:ascii="Times New Roman" w:hAnsi="Times New Roman" w:cs="Times New Roman"/>
          <w:sz w:val="28"/>
          <w:szCs w:val="28"/>
        </w:rPr>
      </w:pPr>
    </w:p>
    <w:p w14:paraId="466B54D5"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Развитие звуковысотного слуха. "Птицы и птенчики", "Качели".</w:t>
      </w:r>
    </w:p>
    <w:p w14:paraId="1EA237D6" w14:textId="77777777" w:rsidR="00563AF0" w:rsidRPr="00563AF0" w:rsidRDefault="00563AF0" w:rsidP="00563AF0">
      <w:pPr>
        <w:spacing w:after="0" w:line="240" w:lineRule="auto"/>
        <w:jc w:val="both"/>
        <w:rPr>
          <w:rFonts w:ascii="Times New Roman" w:hAnsi="Times New Roman" w:cs="Times New Roman"/>
          <w:sz w:val="28"/>
          <w:szCs w:val="28"/>
        </w:rPr>
      </w:pPr>
    </w:p>
    <w:p w14:paraId="5044D905"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Развитие ритмического слуха. "Петушок, курочка и цыпленок", "Кто как идет?", "Веселые дудочки"; "Сыграй, как я".</w:t>
      </w:r>
    </w:p>
    <w:p w14:paraId="7C466B35" w14:textId="77777777" w:rsidR="00563AF0" w:rsidRPr="00563AF0" w:rsidRDefault="00563AF0" w:rsidP="00563AF0">
      <w:pPr>
        <w:spacing w:after="0" w:line="240" w:lineRule="auto"/>
        <w:jc w:val="both"/>
        <w:rPr>
          <w:rFonts w:ascii="Times New Roman" w:hAnsi="Times New Roman" w:cs="Times New Roman"/>
          <w:sz w:val="28"/>
          <w:szCs w:val="28"/>
        </w:rPr>
      </w:pPr>
    </w:p>
    <w:p w14:paraId="348BBAA7" w14:textId="77777777" w:rsidR="00563AF0"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t>Развитие тембрового и динамического слуха. "Громко-тихо", "Узнай свой инструмент"; "Угадай, на чем играю". Определение жанра и развитие памяти. "Что делает кукла?", "Узнай и спой песню по картинке", "Музыкальный магазин".</w:t>
      </w:r>
    </w:p>
    <w:p w14:paraId="6F846FCF" w14:textId="77777777" w:rsidR="00563AF0" w:rsidRPr="00563AF0" w:rsidRDefault="00563AF0" w:rsidP="00563AF0">
      <w:pPr>
        <w:spacing w:after="0" w:line="240" w:lineRule="auto"/>
        <w:jc w:val="both"/>
        <w:rPr>
          <w:rFonts w:ascii="Times New Roman" w:hAnsi="Times New Roman" w:cs="Times New Roman"/>
          <w:sz w:val="28"/>
          <w:szCs w:val="28"/>
        </w:rPr>
      </w:pPr>
    </w:p>
    <w:p w14:paraId="46C23B8E" w14:textId="77777777" w:rsidR="001C3207" w:rsidRPr="00563AF0" w:rsidRDefault="00563AF0" w:rsidP="00563AF0">
      <w:pPr>
        <w:spacing w:after="0" w:line="240" w:lineRule="auto"/>
        <w:jc w:val="both"/>
        <w:rPr>
          <w:rFonts w:ascii="Times New Roman" w:hAnsi="Times New Roman" w:cs="Times New Roman"/>
          <w:sz w:val="28"/>
          <w:szCs w:val="28"/>
        </w:rPr>
      </w:pPr>
      <w:r w:rsidRPr="00563AF0">
        <w:rPr>
          <w:rFonts w:ascii="Times New Roman" w:hAnsi="Times New Roman" w:cs="Times New Roman"/>
          <w:sz w:val="28"/>
          <w:szCs w:val="28"/>
        </w:rPr>
        <w:lastRenderedPageBreak/>
        <w:t>Игра на детских музыкальных инструментах. "Гармошка", "Небо синее", "Андрей-воробей", муз. Е. Тиличеевой, сл. М. Долинова; "Сорока-сорока", рус. нар. прибаутка, обр. Т. Попатенко.</w:t>
      </w:r>
    </w:p>
    <w:p w14:paraId="24738B08" w14:textId="77777777" w:rsidR="00AB1BA2" w:rsidRDefault="00AB1BA2" w:rsidP="00C25AB2">
      <w:pPr>
        <w:spacing w:after="0" w:line="240" w:lineRule="auto"/>
        <w:jc w:val="both"/>
        <w:rPr>
          <w:rFonts w:ascii="Times New Roman" w:hAnsi="Times New Roman" w:cs="Times New Roman"/>
          <w:b/>
          <w:color w:val="FF0000"/>
          <w:sz w:val="28"/>
          <w:szCs w:val="28"/>
        </w:rPr>
      </w:pPr>
    </w:p>
    <w:p w14:paraId="7FA98094" w14:textId="4BA8AF7B" w:rsidR="001C3207" w:rsidRPr="005C061E" w:rsidRDefault="001C3207" w:rsidP="00C25AB2">
      <w:pPr>
        <w:spacing w:after="0" w:line="240" w:lineRule="auto"/>
        <w:jc w:val="both"/>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w:t>
      </w:r>
      <w:r w:rsidR="00EA386E" w:rsidRPr="00403905">
        <w:rPr>
          <w:rFonts w:ascii="Times New Roman" w:hAnsi="Times New Roman" w:cs="Times New Roman"/>
          <w:b/>
          <w:color w:val="000000" w:themeColor="text1"/>
          <w:sz w:val="28"/>
          <w:szCs w:val="28"/>
        </w:rPr>
        <w:t>П</w:t>
      </w:r>
      <w:r w:rsidRPr="001C3207">
        <w:rPr>
          <w:rFonts w:ascii="Times New Roman" w:hAnsi="Times New Roman" w:cs="Times New Roman"/>
          <w:b/>
          <w:sz w:val="28"/>
          <w:szCs w:val="28"/>
        </w:rPr>
        <w:t>еречень произведений изобразительного искусства</w:t>
      </w:r>
    </w:p>
    <w:p w14:paraId="24B6A355" w14:textId="77777777" w:rsidR="00AB1BA2" w:rsidRDefault="00AB1BA2" w:rsidP="00C25AB2">
      <w:pPr>
        <w:spacing w:after="0" w:line="240" w:lineRule="auto"/>
        <w:jc w:val="both"/>
        <w:rPr>
          <w:rFonts w:ascii="Times New Roman" w:hAnsi="Times New Roman" w:cs="Times New Roman"/>
          <w:b/>
          <w:color w:val="FF0000"/>
          <w:sz w:val="28"/>
          <w:szCs w:val="28"/>
        </w:rPr>
      </w:pPr>
    </w:p>
    <w:p w14:paraId="0DA4A735" w14:textId="77777777" w:rsidR="00684771" w:rsidRPr="00684771" w:rsidRDefault="00684771" w:rsidP="00684771">
      <w:pPr>
        <w:pStyle w:val="pboth"/>
        <w:shd w:val="clear" w:color="auto" w:fill="FFFFFF"/>
        <w:spacing w:before="0" w:beforeAutospacing="0" w:after="0" w:afterAutospacing="0" w:line="293" w:lineRule="atLeast"/>
        <w:jc w:val="both"/>
        <w:rPr>
          <w:color w:val="000000"/>
          <w:sz w:val="28"/>
          <w:szCs w:val="28"/>
        </w:rPr>
      </w:pPr>
      <w:r w:rsidRPr="00684771">
        <w:rPr>
          <w:color w:val="000000"/>
          <w:sz w:val="28"/>
          <w:szCs w:val="28"/>
        </w:rPr>
        <w:t>Иллюстрации, репродукции картин: И.Е. Репин "Яблоки и листья"; В.М. Васнецов "Снегурочка"; В.А. Тропинин "Девочка с куклой"; А.И. Бортников "Весна пришла"; А.Н. Комаров "Наводнение"; И.И. Левитан "Сирень"; И.И. Машков "Рябинка", "Малинка".</w:t>
      </w:r>
    </w:p>
    <w:p w14:paraId="00AF5FFE" w14:textId="77777777" w:rsidR="00684771" w:rsidRPr="00684771" w:rsidRDefault="00684771" w:rsidP="00684771">
      <w:pPr>
        <w:pStyle w:val="pboth"/>
        <w:shd w:val="clear" w:color="auto" w:fill="FFFFFF"/>
        <w:spacing w:before="0" w:beforeAutospacing="0" w:after="0" w:afterAutospacing="0" w:line="293" w:lineRule="atLeast"/>
        <w:jc w:val="both"/>
        <w:rPr>
          <w:color w:val="000000"/>
          <w:sz w:val="28"/>
          <w:szCs w:val="28"/>
        </w:rPr>
      </w:pPr>
      <w:bookmarkStart w:id="601" w:name="102386"/>
      <w:bookmarkEnd w:id="601"/>
      <w:r w:rsidRPr="00684771">
        <w:rPr>
          <w:color w:val="000000"/>
          <w:sz w:val="28"/>
          <w:szCs w:val="28"/>
        </w:rPr>
        <w:t>Иллюстрации к книгам: В.В. Лебедев к книге С.Я. Маршака "Усатый-полосатый".</w:t>
      </w:r>
    </w:p>
    <w:p w14:paraId="63024E8A" w14:textId="77777777" w:rsidR="00563AF0" w:rsidRDefault="00563AF0" w:rsidP="00C25AB2">
      <w:pPr>
        <w:spacing w:after="0" w:line="240" w:lineRule="auto"/>
        <w:jc w:val="both"/>
        <w:rPr>
          <w:rFonts w:ascii="Times New Roman" w:hAnsi="Times New Roman" w:cs="Times New Roman"/>
          <w:b/>
          <w:color w:val="FF0000"/>
          <w:sz w:val="28"/>
          <w:szCs w:val="28"/>
        </w:rPr>
      </w:pPr>
    </w:p>
    <w:p w14:paraId="6CFBF2E0" w14:textId="28DC5E32" w:rsidR="00403905" w:rsidRDefault="00D336F4" w:rsidP="00C25AB2">
      <w:pPr>
        <w:spacing w:after="0" w:line="240" w:lineRule="auto"/>
        <w:jc w:val="both"/>
        <w:rPr>
          <w:rFonts w:ascii="Times New Roman" w:hAnsi="Times New Roman" w:cs="Times New Roman"/>
          <w:b/>
          <w:sz w:val="28"/>
          <w:szCs w:val="28"/>
        </w:rPr>
      </w:pPr>
      <w:r>
        <w:rPr>
          <w:rFonts w:ascii="Times New Roman" w:hAnsi="Times New Roman" w:cs="Times New Roman"/>
          <w:b/>
          <w:color w:val="FF0000"/>
          <w:sz w:val="28"/>
          <w:szCs w:val="28"/>
        </w:rPr>
        <w:t xml:space="preserve">          </w:t>
      </w:r>
    </w:p>
    <w:p w14:paraId="16B4E9B8" w14:textId="32AE8A49" w:rsidR="00D14D19" w:rsidRPr="00D14D19" w:rsidRDefault="00D14D19" w:rsidP="00C25AB2">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w:t>
      </w:r>
      <w:r w:rsidR="008951DE">
        <w:rPr>
          <w:rFonts w:ascii="Times New Roman" w:hAnsi="Times New Roman" w:cs="Times New Roman"/>
          <w:b/>
          <w:sz w:val="28"/>
          <w:szCs w:val="28"/>
        </w:rPr>
        <w:t>4</w:t>
      </w:r>
      <w:r w:rsidRPr="00D14D19">
        <w:rPr>
          <w:rFonts w:ascii="Times New Roman" w:hAnsi="Times New Roman" w:cs="Times New Roman"/>
          <w:b/>
          <w:sz w:val="28"/>
          <w:szCs w:val="28"/>
        </w:rPr>
        <w:t xml:space="preserve">. </w:t>
      </w:r>
      <w:r w:rsidR="00FD5328">
        <w:rPr>
          <w:rFonts w:ascii="Times New Roman" w:hAnsi="Times New Roman" w:cs="Times New Roman"/>
          <w:b/>
          <w:sz w:val="28"/>
          <w:szCs w:val="28"/>
        </w:rPr>
        <w:t>Р</w:t>
      </w:r>
      <w:r w:rsidRPr="00D14D19">
        <w:rPr>
          <w:rFonts w:ascii="Times New Roman" w:hAnsi="Times New Roman" w:cs="Times New Roman"/>
          <w:b/>
          <w:sz w:val="28"/>
          <w:szCs w:val="28"/>
        </w:rPr>
        <w:t xml:space="preserve">ежим и распорядок дня </w:t>
      </w:r>
    </w:p>
    <w:p w14:paraId="3576FEA7" w14:textId="417D1B85" w:rsidR="008951DE" w:rsidRPr="008951DE" w:rsidRDefault="008951DE" w:rsidP="00C25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951DE">
        <w:rPr>
          <w:rFonts w:ascii="Times New Roman" w:hAnsi="Times New Roman" w:cs="Times New Roman"/>
          <w:sz w:val="28"/>
          <w:szCs w:val="28"/>
        </w:rPr>
        <w:t>При организации режима предусм</w:t>
      </w:r>
      <w:r w:rsidR="00555798">
        <w:rPr>
          <w:rFonts w:ascii="Times New Roman" w:hAnsi="Times New Roman" w:cs="Times New Roman"/>
          <w:sz w:val="28"/>
          <w:szCs w:val="28"/>
        </w:rPr>
        <w:t>о</w:t>
      </w:r>
      <w:r w:rsidRPr="008951DE">
        <w:rPr>
          <w:rFonts w:ascii="Times New Roman" w:hAnsi="Times New Roman" w:cs="Times New Roman"/>
          <w:sz w:val="28"/>
          <w:szCs w:val="28"/>
        </w:rPr>
        <w:t xml:space="preserve">трено оптимальное чередование самостоятельной детской деятельности и организованных форм работы с детьми, коллективных и индивидуальных игр, достаточная двигательная активность ребенка в течение дня, обеспечено сочетание умственной и физической нагрузки. Время образовательной деятельности организуется таким образом, чтобы вначале проводятся наиболее насыщенные по содержанию виды деятельности, связанные с умственной активностью детей, максимальной их произвольностью, а затем творческие виды деятельности в чередовании с музыкальной и физической активностью.  </w:t>
      </w:r>
    </w:p>
    <w:p w14:paraId="31141919" w14:textId="4324D090" w:rsidR="008951DE" w:rsidRPr="008951DE" w:rsidRDefault="008951DE" w:rsidP="00C25AB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951DE">
        <w:rPr>
          <w:rFonts w:ascii="Times New Roman" w:hAnsi="Times New Roman" w:cs="Times New Roman"/>
          <w:sz w:val="28"/>
          <w:szCs w:val="28"/>
        </w:rPr>
        <w:t>Продолжительность дневной суммарной образовательной нагрузки для детей дошкольного возраста, условия организация образовательного процесса соответствуют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 постановлением Главного государственного санитарного врача Российской Федерации от 28 сентября 2020 г. № 28 (далее – Санитарно-эпидемиологические требования).</w:t>
      </w:r>
    </w:p>
    <w:p w14:paraId="5875DFA9" w14:textId="1740BD62" w:rsidR="005B3766" w:rsidRPr="00550F0F" w:rsidRDefault="00F95D8A" w:rsidP="00550F0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951DE" w:rsidRPr="008951DE">
        <w:rPr>
          <w:rFonts w:ascii="Times New Roman" w:hAnsi="Times New Roman" w:cs="Times New Roman"/>
          <w:sz w:val="28"/>
          <w:szCs w:val="28"/>
        </w:rPr>
        <w:t xml:space="preserve">Режим дня строится с учетом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w:t>
      </w:r>
      <w:r w:rsidR="008951DE" w:rsidRPr="008951DE">
        <w:rPr>
          <w:rFonts w:ascii="Times New Roman" w:hAnsi="Times New Roman" w:cs="Times New Roman"/>
          <w:sz w:val="28"/>
          <w:szCs w:val="28"/>
        </w:rPr>
        <w:lastRenderedPageBreak/>
        <w:t>Согласно пункту 185 Гигиенических нормативов при температуре воздуха ниже минус 15 °C и скорости ветра более 7 м/с продолжительность прогулки для детей до 7  лет сокращают. При осуществлении режимных моментов учитываются также индивидуальные особенности ребенка (длительность сна, вкусовые предпочтения, характе</w:t>
      </w:r>
      <w:r w:rsidR="00550F0F">
        <w:rPr>
          <w:rFonts w:ascii="Times New Roman" w:hAnsi="Times New Roman" w:cs="Times New Roman"/>
          <w:sz w:val="28"/>
          <w:szCs w:val="28"/>
        </w:rPr>
        <w:t xml:space="preserve">р, темп деятельности и т. д.). </w:t>
      </w:r>
    </w:p>
    <w:p w14:paraId="02380CC7" w14:textId="77777777" w:rsidR="005B3766" w:rsidRDefault="005B3766" w:rsidP="005B3766">
      <w:pPr>
        <w:spacing w:after="0"/>
        <w:jc w:val="center"/>
        <w:rPr>
          <w:rFonts w:ascii="Times New Roman" w:eastAsia="Calibri" w:hAnsi="Times New Roman" w:cs="Times New Roman"/>
          <w:sz w:val="24"/>
          <w:szCs w:val="24"/>
        </w:rPr>
      </w:pPr>
    </w:p>
    <w:p w14:paraId="5B85DC42" w14:textId="77777777" w:rsidR="005B3766" w:rsidRDefault="005B3766" w:rsidP="005B3766">
      <w:pPr>
        <w:spacing w:after="0"/>
        <w:jc w:val="center"/>
        <w:rPr>
          <w:rFonts w:ascii="Times New Roman" w:eastAsia="Calibri" w:hAnsi="Times New Roman" w:cs="Times New Roman"/>
          <w:sz w:val="24"/>
          <w:szCs w:val="24"/>
        </w:rPr>
      </w:pPr>
    </w:p>
    <w:p w14:paraId="5D0F0861" w14:textId="42C7AD3E" w:rsidR="005B3766" w:rsidRPr="005B3766" w:rsidRDefault="005B3766" w:rsidP="005B3766">
      <w:pPr>
        <w:spacing w:after="0"/>
        <w:jc w:val="center"/>
        <w:rPr>
          <w:rFonts w:ascii="Times New Roman" w:eastAsia="Calibri" w:hAnsi="Times New Roman" w:cs="Times New Roman"/>
          <w:sz w:val="24"/>
          <w:szCs w:val="24"/>
        </w:rPr>
      </w:pPr>
      <w:r w:rsidRPr="005B3766">
        <w:rPr>
          <w:rFonts w:ascii="Times New Roman" w:eastAsia="Calibri" w:hAnsi="Times New Roman" w:cs="Times New Roman"/>
          <w:sz w:val="24"/>
          <w:szCs w:val="24"/>
        </w:rPr>
        <w:t>Автономная некоммерческая организация дошкольного образования</w:t>
      </w:r>
    </w:p>
    <w:p w14:paraId="24C1521F" w14:textId="77777777" w:rsidR="005B3766" w:rsidRPr="005B3766" w:rsidRDefault="005B3766" w:rsidP="005B3766">
      <w:pPr>
        <w:spacing w:after="0"/>
        <w:jc w:val="center"/>
        <w:rPr>
          <w:rFonts w:ascii="Times New Roman" w:eastAsia="Calibri" w:hAnsi="Times New Roman" w:cs="Times New Roman"/>
          <w:sz w:val="24"/>
          <w:szCs w:val="24"/>
        </w:rPr>
      </w:pPr>
      <w:r w:rsidRPr="005B3766">
        <w:rPr>
          <w:rFonts w:ascii="Times New Roman" w:eastAsia="Calibri" w:hAnsi="Times New Roman" w:cs="Times New Roman"/>
          <w:sz w:val="24"/>
          <w:szCs w:val="24"/>
        </w:rPr>
        <w:t>Детский сад «Солнечный»</w:t>
      </w:r>
    </w:p>
    <w:p w14:paraId="4BCD254D" w14:textId="77777777" w:rsidR="005B3766" w:rsidRPr="005B3766" w:rsidRDefault="005B3766" w:rsidP="005B3766">
      <w:pPr>
        <w:spacing w:after="0"/>
        <w:jc w:val="right"/>
        <w:rPr>
          <w:rFonts w:ascii="Times New Roman" w:eastAsia="Calibri" w:hAnsi="Times New Roman" w:cs="Times New Roman"/>
        </w:rPr>
      </w:pPr>
    </w:p>
    <w:p w14:paraId="181CC60E" w14:textId="77777777" w:rsidR="005B3766" w:rsidRPr="005B3766" w:rsidRDefault="005B3766" w:rsidP="005B3766">
      <w:pPr>
        <w:spacing w:after="0"/>
        <w:jc w:val="right"/>
        <w:rPr>
          <w:rFonts w:ascii="Times New Roman" w:eastAsia="Calibri" w:hAnsi="Times New Roman" w:cs="Times New Roman"/>
        </w:rPr>
      </w:pPr>
      <w:r w:rsidRPr="005B3766">
        <w:rPr>
          <w:rFonts w:ascii="Times New Roman" w:eastAsia="Calibri" w:hAnsi="Times New Roman" w:cs="Times New Roman"/>
        </w:rPr>
        <w:t>Утверждаю:</w:t>
      </w:r>
    </w:p>
    <w:p w14:paraId="22E6BAB7" w14:textId="77777777" w:rsidR="005B3766" w:rsidRPr="005B3766" w:rsidRDefault="005B3766" w:rsidP="005B3766">
      <w:pPr>
        <w:spacing w:after="0"/>
        <w:jc w:val="right"/>
        <w:rPr>
          <w:rFonts w:ascii="Times New Roman" w:eastAsia="Calibri" w:hAnsi="Times New Roman" w:cs="Times New Roman"/>
        </w:rPr>
      </w:pPr>
      <w:r w:rsidRPr="005B3766">
        <w:rPr>
          <w:rFonts w:ascii="Times New Roman" w:eastAsia="Calibri" w:hAnsi="Times New Roman" w:cs="Times New Roman"/>
        </w:rPr>
        <w:t>Директор АНО ДО</w:t>
      </w:r>
    </w:p>
    <w:p w14:paraId="0895B7BB" w14:textId="77777777" w:rsidR="005B3766" w:rsidRPr="005B3766" w:rsidRDefault="005B3766" w:rsidP="005B3766">
      <w:pPr>
        <w:spacing w:after="0"/>
        <w:jc w:val="right"/>
        <w:rPr>
          <w:rFonts w:ascii="Times New Roman" w:eastAsia="Calibri" w:hAnsi="Times New Roman" w:cs="Times New Roman"/>
        </w:rPr>
      </w:pPr>
      <w:r w:rsidRPr="005B3766">
        <w:rPr>
          <w:rFonts w:ascii="Times New Roman" w:eastAsia="Calibri" w:hAnsi="Times New Roman" w:cs="Times New Roman"/>
        </w:rPr>
        <w:t>Детский сад «Солнечный»</w:t>
      </w:r>
    </w:p>
    <w:p w14:paraId="72B62BB7" w14:textId="77777777" w:rsidR="005B3766" w:rsidRPr="005B3766" w:rsidRDefault="005B3766" w:rsidP="005B3766">
      <w:pPr>
        <w:spacing w:after="0"/>
        <w:jc w:val="right"/>
        <w:rPr>
          <w:rFonts w:ascii="Times New Roman" w:eastAsia="Calibri" w:hAnsi="Times New Roman" w:cs="Times New Roman"/>
        </w:rPr>
      </w:pPr>
      <w:r w:rsidRPr="005B3766">
        <w:rPr>
          <w:rFonts w:ascii="Times New Roman" w:eastAsia="Calibri" w:hAnsi="Times New Roman" w:cs="Times New Roman"/>
        </w:rPr>
        <w:t xml:space="preserve">________Ф.Г._Миннегалиева </w:t>
      </w:r>
    </w:p>
    <w:p w14:paraId="51B800D1" w14:textId="4ADDF67C" w:rsidR="005B3766" w:rsidRPr="005B3766" w:rsidRDefault="00A055F1" w:rsidP="005B3766">
      <w:pPr>
        <w:spacing w:after="0"/>
        <w:jc w:val="right"/>
        <w:rPr>
          <w:rFonts w:ascii="Times New Roman" w:eastAsia="Calibri" w:hAnsi="Times New Roman" w:cs="Times New Roman"/>
        </w:rPr>
      </w:pPr>
      <w:r>
        <w:rPr>
          <w:rFonts w:ascii="Times New Roman" w:eastAsia="Calibri" w:hAnsi="Times New Roman" w:cs="Times New Roman"/>
        </w:rPr>
        <w:t>« 29</w:t>
      </w:r>
      <w:r w:rsidR="0012694F">
        <w:rPr>
          <w:rFonts w:ascii="Times New Roman" w:eastAsia="Calibri" w:hAnsi="Times New Roman" w:cs="Times New Roman"/>
        </w:rPr>
        <w:t xml:space="preserve"> »  августа 2024</w:t>
      </w:r>
      <w:r w:rsidR="00FC0B3B">
        <w:rPr>
          <w:rFonts w:ascii="Times New Roman" w:eastAsia="Calibri" w:hAnsi="Times New Roman" w:cs="Times New Roman"/>
        </w:rPr>
        <w:t xml:space="preserve"> </w:t>
      </w:r>
      <w:r w:rsidR="005B3766" w:rsidRPr="005B3766">
        <w:rPr>
          <w:rFonts w:ascii="Times New Roman" w:eastAsia="Calibri" w:hAnsi="Times New Roman" w:cs="Times New Roman"/>
        </w:rPr>
        <w:t>г.</w:t>
      </w:r>
    </w:p>
    <w:p w14:paraId="0CAAB1E0" w14:textId="77777777" w:rsidR="005B3766" w:rsidRPr="005B3766" w:rsidRDefault="005B3766" w:rsidP="005B3766">
      <w:pPr>
        <w:spacing w:after="0"/>
        <w:jc w:val="right"/>
        <w:rPr>
          <w:rFonts w:ascii="Times New Roman" w:eastAsia="Calibri" w:hAnsi="Times New Roman" w:cs="Times New Roman"/>
        </w:rPr>
      </w:pPr>
    </w:p>
    <w:p w14:paraId="0B769467" w14:textId="77777777" w:rsidR="005B3766" w:rsidRPr="005B3766" w:rsidRDefault="005B3766" w:rsidP="005B3766">
      <w:pPr>
        <w:spacing w:after="0"/>
        <w:jc w:val="center"/>
        <w:rPr>
          <w:rFonts w:ascii="Times New Roman" w:eastAsia="Calibri" w:hAnsi="Times New Roman" w:cs="Times New Roman"/>
          <w:b/>
          <w:i/>
          <w:sz w:val="28"/>
          <w:szCs w:val="28"/>
        </w:rPr>
      </w:pPr>
      <w:r w:rsidRPr="005B3766">
        <w:rPr>
          <w:rFonts w:ascii="Times New Roman" w:eastAsia="Calibri" w:hAnsi="Times New Roman" w:cs="Times New Roman"/>
          <w:b/>
          <w:i/>
          <w:sz w:val="28"/>
          <w:szCs w:val="28"/>
        </w:rPr>
        <w:t>Расписание организованной образовательной деятельности</w:t>
      </w:r>
    </w:p>
    <w:p w14:paraId="5F27E578" w14:textId="5BEC7CDE" w:rsidR="005B3766" w:rsidRPr="005B3766" w:rsidRDefault="005B3766" w:rsidP="005B3766">
      <w:pPr>
        <w:spacing w:after="0"/>
        <w:jc w:val="center"/>
        <w:rPr>
          <w:rFonts w:ascii="Times New Roman" w:eastAsia="Calibri" w:hAnsi="Times New Roman" w:cs="Times New Roman"/>
          <w:b/>
          <w:sz w:val="28"/>
          <w:szCs w:val="28"/>
        </w:rPr>
      </w:pPr>
      <w:r w:rsidRPr="005B3766">
        <w:rPr>
          <w:rFonts w:ascii="Times New Roman" w:eastAsia="Calibri" w:hAnsi="Times New Roman" w:cs="Times New Roman"/>
          <w:b/>
          <w:sz w:val="28"/>
          <w:szCs w:val="28"/>
        </w:rPr>
        <w:t>Средня</w:t>
      </w:r>
      <w:r w:rsidR="0012694F">
        <w:rPr>
          <w:rFonts w:ascii="Times New Roman" w:eastAsia="Calibri" w:hAnsi="Times New Roman" w:cs="Times New Roman"/>
          <w:b/>
          <w:sz w:val="28"/>
          <w:szCs w:val="28"/>
        </w:rPr>
        <w:t>я группа № 3 «Радуга</w:t>
      </w:r>
      <w:r w:rsidRPr="005B3766">
        <w:rPr>
          <w:rFonts w:ascii="Times New Roman" w:eastAsia="Calibri" w:hAnsi="Times New Roman" w:cs="Times New Roman"/>
          <w:b/>
          <w:sz w:val="28"/>
          <w:szCs w:val="28"/>
        </w:rPr>
        <w:t>»</w:t>
      </w:r>
    </w:p>
    <w:p w14:paraId="189B1353" w14:textId="77777777" w:rsidR="005B3766" w:rsidRPr="005B3766" w:rsidRDefault="005B3766" w:rsidP="005B3766">
      <w:pPr>
        <w:spacing w:after="0"/>
        <w:jc w:val="center"/>
        <w:rPr>
          <w:rFonts w:ascii="Times New Roman" w:eastAsia="Calibri" w:hAnsi="Times New Roman" w:cs="Times New Roman"/>
          <w:b/>
          <w:sz w:val="28"/>
          <w:szCs w:val="28"/>
        </w:rPr>
      </w:pPr>
    </w:p>
    <w:tbl>
      <w:tblPr>
        <w:tblStyle w:val="13"/>
        <w:tblW w:w="14600" w:type="dxa"/>
        <w:tblInd w:w="250" w:type="dxa"/>
        <w:tblLook w:val="04A0" w:firstRow="1" w:lastRow="0" w:firstColumn="1" w:lastColumn="0" w:noHBand="0" w:noVBand="1"/>
      </w:tblPr>
      <w:tblGrid>
        <w:gridCol w:w="1985"/>
        <w:gridCol w:w="1701"/>
        <w:gridCol w:w="10914"/>
      </w:tblGrid>
      <w:tr w:rsidR="005B3766" w:rsidRPr="005B3766" w14:paraId="77EBEBC8" w14:textId="77777777" w:rsidTr="00550F0F">
        <w:tc>
          <w:tcPr>
            <w:tcW w:w="1985" w:type="dxa"/>
          </w:tcPr>
          <w:p w14:paraId="10410BC1"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День недели</w:t>
            </w:r>
          </w:p>
        </w:tc>
        <w:tc>
          <w:tcPr>
            <w:tcW w:w="1701" w:type="dxa"/>
          </w:tcPr>
          <w:p w14:paraId="2A6CB239"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Время</w:t>
            </w:r>
          </w:p>
        </w:tc>
        <w:tc>
          <w:tcPr>
            <w:tcW w:w="10914" w:type="dxa"/>
          </w:tcPr>
          <w:p w14:paraId="26FDF6A5"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Образовательная деятельность</w:t>
            </w:r>
          </w:p>
        </w:tc>
      </w:tr>
      <w:tr w:rsidR="005B3766" w:rsidRPr="005B3766" w14:paraId="7A5848F8" w14:textId="77777777" w:rsidTr="00550F0F">
        <w:trPr>
          <w:trHeight w:val="1426"/>
        </w:trPr>
        <w:tc>
          <w:tcPr>
            <w:tcW w:w="1985" w:type="dxa"/>
          </w:tcPr>
          <w:p w14:paraId="30C161AD" w14:textId="77777777" w:rsidR="005B3766" w:rsidRPr="005B3766" w:rsidRDefault="005B3766" w:rsidP="005B3766">
            <w:pPr>
              <w:jc w:val="center"/>
              <w:rPr>
                <w:rFonts w:ascii="Times New Roman" w:eastAsia="Calibri" w:hAnsi="Times New Roman" w:cs="Times New Roman"/>
                <w:b/>
              </w:rPr>
            </w:pPr>
          </w:p>
          <w:p w14:paraId="05CCF3CE"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Понедельник</w:t>
            </w:r>
          </w:p>
        </w:tc>
        <w:tc>
          <w:tcPr>
            <w:tcW w:w="1701" w:type="dxa"/>
          </w:tcPr>
          <w:p w14:paraId="22B1E407"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9.00 – 9.20</w:t>
            </w:r>
          </w:p>
          <w:p w14:paraId="1D85B13E" w14:textId="77777777" w:rsidR="005B3766" w:rsidRPr="005B3766" w:rsidRDefault="005B3766" w:rsidP="005B3766">
            <w:pPr>
              <w:jc w:val="center"/>
              <w:rPr>
                <w:rFonts w:ascii="Times New Roman" w:eastAsia="Calibri" w:hAnsi="Times New Roman" w:cs="Times New Roman"/>
                <w:b/>
              </w:rPr>
            </w:pPr>
          </w:p>
          <w:p w14:paraId="2CED630D"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 xml:space="preserve">9.30 -9.50 </w:t>
            </w:r>
          </w:p>
        </w:tc>
        <w:tc>
          <w:tcPr>
            <w:tcW w:w="10914" w:type="dxa"/>
          </w:tcPr>
          <w:p w14:paraId="29FDC729"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«Художественно – эстетическое развитие»</w:t>
            </w:r>
          </w:p>
          <w:p w14:paraId="07CE36C8"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(Лепка / Аппликация)</w:t>
            </w:r>
          </w:p>
          <w:p w14:paraId="0D1843B1"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«Художественно – эстетическое развитие»</w:t>
            </w:r>
          </w:p>
          <w:p w14:paraId="76E99724"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 xml:space="preserve"> (Музыка)</w:t>
            </w:r>
          </w:p>
        </w:tc>
      </w:tr>
      <w:tr w:rsidR="005B3766" w:rsidRPr="005B3766" w14:paraId="3A830A00" w14:textId="77777777" w:rsidTr="00550F0F">
        <w:trPr>
          <w:trHeight w:val="838"/>
        </w:trPr>
        <w:tc>
          <w:tcPr>
            <w:tcW w:w="1985" w:type="dxa"/>
          </w:tcPr>
          <w:p w14:paraId="27F44CE7" w14:textId="77777777" w:rsidR="005B3766" w:rsidRPr="005B3766" w:rsidRDefault="005B3766" w:rsidP="005B3766">
            <w:pPr>
              <w:jc w:val="center"/>
              <w:rPr>
                <w:rFonts w:ascii="Times New Roman" w:eastAsia="Calibri" w:hAnsi="Times New Roman" w:cs="Times New Roman"/>
                <w:b/>
              </w:rPr>
            </w:pPr>
          </w:p>
          <w:p w14:paraId="623708AA"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Вторник</w:t>
            </w:r>
          </w:p>
        </w:tc>
        <w:tc>
          <w:tcPr>
            <w:tcW w:w="1701" w:type="dxa"/>
          </w:tcPr>
          <w:p w14:paraId="74545E49"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9.00 – 9.20</w:t>
            </w:r>
          </w:p>
          <w:p w14:paraId="63B21260" w14:textId="77777777" w:rsidR="005B3766" w:rsidRPr="005B3766" w:rsidRDefault="005B3766" w:rsidP="005B3766">
            <w:pPr>
              <w:jc w:val="center"/>
              <w:rPr>
                <w:rFonts w:ascii="Times New Roman" w:eastAsia="Calibri" w:hAnsi="Times New Roman" w:cs="Times New Roman"/>
                <w:b/>
              </w:rPr>
            </w:pPr>
          </w:p>
          <w:p w14:paraId="4177D074"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9.30 – 9.50</w:t>
            </w:r>
          </w:p>
        </w:tc>
        <w:tc>
          <w:tcPr>
            <w:tcW w:w="10914" w:type="dxa"/>
          </w:tcPr>
          <w:p w14:paraId="2C84DB57"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«Физическое развитие»</w:t>
            </w:r>
          </w:p>
          <w:p w14:paraId="7FDF7357" w14:textId="7D7A360F"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(Физическая культура</w:t>
            </w:r>
            <w:r w:rsidR="00F80F4A">
              <w:rPr>
                <w:rFonts w:ascii="Times New Roman" w:eastAsia="Calibri" w:hAnsi="Times New Roman" w:cs="Times New Roman"/>
                <w:b/>
              </w:rPr>
              <w:t>) (</w:t>
            </w:r>
            <w:r w:rsidRPr="005B3766">
              <w:rPr>
                <w:rFonts w:ascii="Times New Roman" w:eastAsia="Calibri" w:hAnsi="Times New Roman" w:cs="Times New Roman"/>
                <w:b/>
              </w:rPr>
              <w:t xml:space="preserve"> в зале)</w:t>
            </w:r>
          </w:p>
          <w:p w14:paraId="3A58CF89" w14:textId="3D726C0E" w:rsidR="005B3766" w:rsidRPr="00F80F4A" w:rsidRDefault="00F80F4A" w:rsidP="005B3766">
            <w:pPr>
              <w:jc w:val="center"/>
              <w:rPr>
                <w:rFonts w:ascii="Times New Roman" w:eastAsia="Calibri" w:hAnsi="Times New Roman" w:cs="Times New Roman"/>
                <w:b/>
              </w:rPr>
            </w:pPr>
            <w:r w:rsidRPr="00F80F4A">
              <w:rPr>
                <w:rFonts w:ascii="Times New Roman" w:eastAsia="Calibri" w:hAnsi="Times New Roman" w:cs="Times New Roman"/>
                <w:b/>
              </w:rPr>
              <w:t>«Речевое развитие» (Подготовка к обучению)</w:t>
            </w:r>
          </w:p>
          <w:p w14:paraId="7C1E8937" w14:textId="77777777" w:rsidR="005B3766" w:rsidRPr="005B3766" w:rsidRDefault="005B3766" w:rsidP="005B3766">
            <w:pPr>
              <w:jc w:val="center"/>
              <w:rPr>
                <w:rFonts w:ascii="Times New Roman" w:eastAsia="Calibri" w:hAnsi="Times New Roman" w:cs="Times New Roman"/>
                <w:b/>
              </w:rPr>
            </w:pPr>
          </w:p>
        </w:tc>
      </w:tr>
      <w:tr w:rsidR="00F80F4A" w:rsidRPr="005B3766" w14:paraId="3F818864" w14:textId="77777777" w:rsidTr="00550F0F">
        <w:trPr>
          <w:trHeight w:val="1080"/>
        </w:trPr>
        <w:tc>
          <w:tcPr>
            <w:tcW w:w="1985" w:type="dxa"/>
            <w:vMerge w:val="restart"/>
          </w:tcPr>
          <w:p w14:paraId="50238820" w14:textId="77777777" w:rsidR="00F80F4A" w:rsidRPr="005B3766" w:rsidRDefault="00F80F4A" w:rsidP="005B3766">
            <w:pPr>
              <w:jc w:val="center"/>
              <w:rPr>
                <w:rFonts w:ascii="Times New Roman" w:eastAsia="Calibri" w:hAnsi="Times New Roman" w:cs="Times New Roman"/>
                <w:b/>
              </w:rPr>
            </w:pPr>
          </w:p>
          <w:p w14:paraId="7E2A2390" w14:textId="77777777" w:rsidR="00F80F4A" w:rsidRPr="005B3766" w:rsidRDefault="00F80F4A" w:rsidP="005B3766">
            <w:pPr>
              <w:jc w:val="center"/>
              <w:rPr>
                <w:rFonts w:ascii="Times New Roman" w:eastAsia="Calibri" w:hAnsi="Times New Roman" w:cs="Times New Roman"/>
                <w:b/>
              </w:rPr>
            </w:pPr>
            <w:r w:rsidRPr="005B3766">
              <w:rPr>
                <w:rFonts w:ascii="Times New Roman" w:eastAsia="Calibri" w:hAnsi="Times New Roman" w:cs="Times New Roman"/>
                <w:b/>
              </w:rPr>
              <w:t>Среда</w:t>
            </w:r>
          </w:p>
        </w:tc>
        <w:tc>
          <w:tcPr>
            <w:tcW w:w="1701" w:type="dxa"/>
          </w:tcPr>
          <w:p w14:paraId="31A359C1" w14:textId="77777777" w:rsidR="00F80F4A" w:rsidRPr="005B3766" w:rsidRDefault="00F80F4A" w:rsidP="005B3766">
            <w:pPr>
              <w:rPr>
                <w:rFonts w:ascii="Times New Roman" w:eastAsia="Calibri" w:hAnsi="Times New Roman" w:cs="Times New Roman"/>
                <w:b/>
              </w:rPr>
            </w:pPr>
            <w:r w:rsidRPr="005B3766">
              <w:rPr>
                <w:rFonts w:ascii="Times New Roman" w:eastAsia="Calibri" w:hAnsi="Times New Roman" w:cs="Times New Roman"/>
                <w:b/>
              </w:rPr>
              <w:t xml:space="preserve">  9.00 – 9.20</w:t>
            </w:r>
          </w:p>
          <w:p w14:paraId="62B70020" w14:textId="77777777" w:rsidR="00F80F4A" w:rsidRPr="005B3766" w:rsidRDefault="00F80F4A" w:rsidP="005B3766">
            <w:pPr>
              <w:jc w:val="center"/>
              <w:rPr>
                <w:rFonts w:ascii="Times New Roman" w:eastAsia="Calibri" w:hAnsi="Times New Roman" w:cs="Times New Roman"/>
                <w:b/>
              </w:rPr>
            </w:pPr>
            <w:r w:rsidRPr="005B3766">
              <w:rPr>
                <w:rFonts w:ascii="Times New Roman" w:eastAsia="Calibri" w:hAnsi="Times New Roman" w:cs="Times New Roman"/>
                <w:b/>
              </w:rPr>
              <w:t>9.40 – 10.00</w:t>
            </w:r>
          </w:p>
        </w:tc>
        <w:tc>
          <w:tcPr>
            <w:tcW w:w="10914" w:type="dxa"/>
          </w:tcPr>
          <w:p w14:paraId="218CC29D" w14:textId="7FEEF944" w:rsidR="00F80F4A" w:rsidRPr="005B3766" w:rsidRDefault="00F80F4A" w:rsidP="005B3766">
            <w:pPr>
              <w:jc w:val="center"/>
              <w:rPr>
                <w:rFonts w:ascii="Times New Roman" w:eastAsia="Calibri" w:hAnsi="Times New Roman" w:cs="Times New Roman"/>
                <w:b/>
              </w:rPr>
            </w:pPr>
            <w:r w:rsidRPr="005B3766">
              <w:rPr>
                <w:rFonts w:ascii="Times New Roman" w:eastAsia="Calibri" w:hAnsi="Times New Roman" w:cs="Times New Roman"/>
                <w:b/>
              </w:rPr>
              <w:t xml:space="preserve">«Познавательное развитие» </w:t>
            </w:r>
            <w:r>
              <w:rPr>
                <w:rFonts w:ascii="Times New Roman" w:eastAsia="Calibri" w:hAnsi="Times New Roman" w:cs="Times New Roman"/>
                <w:b/>
              </w:rPr>
              <w:t>(</w:t>
            </w:r>
            <w:r w:rsidRPr="005B3766">
              <w:rPr>
                <w:rFonts w:ascii="Times New Roman" w:eastAsia="Calibri" w:hAnsi="Times New Roman" w:cs="Times New Roman"/>
                <w:b/>
              </w:rPr>
              <w:t xml:space="preserve">ФЭМП) </w:t>
            </w:r>
          </w:p>
          <w:p w14:paraId="3012C599" w14:textId="77777777" w:rsidR="00F80F4A" w:rsidRPr="005B3766" w:rsidRDefault="00F80F4A" w:rsidP="005B3766">
            <w:pPr>
              <w:jc w:val="center"/>
              <w:rPr>
                <w:rFonts w:ascii="Times New Roman" w:eastAsia="Calibri" w:hAnsi="Times New Roman" w:cs="Times New Roman"/>
                <w:b/>
              </w:rPr>
            </w:pPr>
            <w:r w:rsidRPr="005B3766">
              <w:rPr>
                <w:rFonts w:ascii="Times New Roman" w:eastAsia="Calibri" w:hAnsi="Times New Roman" w:cs="Times New Roman"/>
                <w:b/>
              </w:rPr>
              <w:t>«Художественно – эстетическое развитие»</w:t>
            </w:r>
          </w:p>
          <w:p w14:paraId="5B3339C6" w14:textId="77777777" w:rsidR="00F80F4A" w:rsidRPr="005B3766" w:rsidRDefault="00F80F4A" w:rsidP="005B3766">
            <w:pPr>
              <w:jc w:val="center"/>
              <w:rPr>
                <w:rFonts w:ascii="Times New Roman" w:eastAsia="Calibri" w:hAnsi="Times New Roman" w:cs="Times New Roman"/>
                <w:b/>
              </w:rPr>
            </w:pPr>
            <w:r w:rsidRPr="005B3766">
              <w:rPr>
                <w:rFonts w:ascii="Times New Roman" w:eastAsia="Calibri" w:hAnsi="Times New Roman" w:cs="Times New Roman"/>
                <w:b/>
              </w:rPr>
              <w:t xml:space="preserve">(Музыка) </w:t>
            </w:r>
          </w:p>
          <w:p w14:paraId="573C4DCD" w14:textId="77777777" w:rsidR="00F80F4A" w:rsidRPr="005B3766" w:rsidRDefault="00F80F4A" w:rsidP="005B3766">
            <w:pPr>
              <w:jc w:val="center"/>
              <w:rPr>
                <w:rFonts w:ascii="Times New Roman" w:eastAsia="Calibri" w:hAnsi="Times New Roman" w:cs="Times New Roman"/>
                <w:b/>
              </w:rPr>
            </w:pPr>
          </w:p>
        </w:tc>
      </w:tr>
      <w:tr w:rsidR="00F80F4A" w:rsidRPr="005B3766" w14:paraId="59B2684A" w14:textId="77777777" w:rsidTr="00550F0F">
        <w:trPr>
          <w:trHeight w:val="1080"/>
        </w:trPr>
        <w:tc>
          <w:tcPr>
            <w:tcW w:w="1985" w:type="dxa"/>
            <w:vMerge/>
          </w:tcPr>
          <w:p w14:paraId="016E63F9" w14:textId="77777777" w:rsidR="00F80F4A" w:rsidRPr="005B3766" w:rsidRDefault="00F80F4A" w:rsidP="005B3766">
            <w:pPr>
              <w:jc w:val="center"/>
              <w:rPr>
                <w:rFonts w:ascii="Times New Roman" w:eastAsia="Calibri" w:hAnsi="Times New Roman" w:cs="Times New Roman"/>
                <w:b/>
              </w:rPr>
            </w:pPr>
          </w:p>
        </w:tc>
        <w:tc>
          <w:tcPr>
            <w:tcW w:w="1701" w:type="dxa"/>
          </w:tcPr>
          <w:p w14:paraId="02FDFCCF" w14:textId="09AF9B5C" w:rsidR="00F80F4A" w:rsidRPr="005B3766" w:rsidRDefault="00F80F4A" w:rsidP="005B3766">
            <w:pPr>
              <w:rPr>
                <w:rFonts w:ascii="Times New Roman" w:eastAsia="Calibri" w:hAnsi="Times New Roman" w:cs="Times New Roman"/>
                <w:b/>
              </w:rPr>
            </w:pPr>
            <w:r>
              <w:rPr>
                <w:rFonts w:ascii="Times New Roman" w:eastAsia="Calibri" w:hAnsi="Times New Roman" w:cs="Times New Roman"/>
                <w:b/>
              </w:rPr>
              <w:t>16.00 -16.20</w:t>
            </w:r>
          </w:p>
        </w:tc>
        <w:tc>
          <w:tcPr>
            <w:tcW w:w="10914" w:type="dxa"/>
          </w:tcPr>
          <w:p w14:paraId="603679A0" w14:textId="77777777" w:rsidR="00F80F4A" w:rsidRPr="00F80F4A" w:rsidRDefault="00F80F4A" w:rsidP="00F80F4A">
            <w:pPr>
              <w:jc w:val="center"/>
              <w:rPr>
                <w:rFonts w:ascii="Times New Roman" w:eastAsia="Calibri" w:hAnsi="Times New Roman" w:cs="Times New Roman"/>
                <w:b/>
              </w:rPr>
            </w:pPr>
            <w:r w:rsidRPr="00F80F4A">
              <w:rPr>
                <w:rFonts w:ascii="Times New Roman" w:eastAsia="Calibri" w:hAnsi="Times New Roman" w:cs="Times New Roman"/>
                <w:b/>
              </w:rPr>
              <w:t>«Познавательное развитие»</w:t>
            </w:r>
          </w:p>
          <w:p w14:paraId="64D85143" w14:textId="24E4E2D1" w:rsidR="00F80F4A" w:rsidRPr="005B3766" w:rsidRDefault="00F80F4A" w:rsidP="00F80F4A">
            <w:pPr>
              <w:jc w:val="center"/>
              <w:rPr>
                <w:rFonts w:ascii="Times New Roman" w:eastAsia="Calibri" w:hAnsi="Times New Roman" w:cs="Times New Roman"/>
                <w:b/>
              </w:rPr>
            </w:pPr>
            <w:r w:rsidRPr="00F80F4A">
              <w:rPr>
                <w:rFonts w:ascii="Times New Roman" w:eastAsia="Calibri" w:hAnsi="Times New Roman" w:cs="Times New Roman"/>
                <w:b/>
              </w:rPr>
              <w:t>( Конструирование /прикладное творчество)</w:t>
            </w:r>
          </w:p>
        </w:tc>
      </w:tr>
      <w:tr w:rsidR="005B3766" w:rsidRPr="005B3766" w14:paraId="6D0ABFB2" w14:textId="77777777" w:rsidTr="00550F0F">
        <w:trPr>
          <w:trHeight w:val="915"/>
        </w:trPr>
        <w:tc>
          <w:tcPr>
            <w:tcW w:w="1985" w:type="dxa"/>
          </w:tcPr>
          <w:p w14:paraId="675A32C7" w14:textId="77777777" w:rsidR="005B3766" w:rsidRPr="005B3766" w:rsidRDefault="005B3766" w:rsidP="005B3766">
            <w:pPr>
              <w:jc w:val="center"/>
              <w:rPr>
                <w:rFonts w:ascii="Times New Roman" w:eastAsia="Calibri" w:hAnsi="Times New Roman" w:cs="Times New Roman"/>
                <w:b/>
              </w:rPr>
            </w:pPr>
          </w:p>
          <w:p w14:paraId="0A5ADCF4"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Четверг</w:t>
            </w:r>
          </w:p>
        </w:tc>
        <w:tc>
          <w:tcPr>
            <w:tcW w:w="1701" w:type="dxa"/>
          </w:tcPr>
          <w:p w14:paraId="5ADB3C41"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9.00 – 9.20</w:t>
            </w:r>
          </w:p>
          <w:p w14:paraId="27A36B9F" w14:textId="77777777" w:rsidR="005B3766" w:rsidRPr="005B3766" w:rsidRDefault="005B3766" w:rsidP="005B3766">
            <w:pPr>
              <w:jc w:val="center"/>
              <w:rPr>
                <w:rFonts w:ascii="Times New Roman" w:eastAsia="Calibri" w:hAnsi="Times New Roman" w:cs="Times New Roman"/>
                <w:b/>
              </w:rPr>
            </w:pPr>
          </w:p>
          <w:p w14:paraId="43647CB7"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9.30 – 9.50</w:t>
            </w:r>
          </w:p>
        </w:tc>
        <w:tc>
          <w:tcPr>
            <w:tcW w:w="10914" w:type="dxa"/>
          </w:tcPr>
          <w:p w14:paraId="01115D0A"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«Физическое развитие»</w:t>
            </w:r>
          </w:p>
          <w:p w14:paraId="122AF2F8" w14:textId="45FE6453"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(Физическая культура</w:t>
            </w:r>
            <w:r w:rsidR="00F80F4A">
              <w:rPr>
                <w:rFonts w:ascii="Times New Roman" w:eastAsia="Calibri" w:hAnsi="Times New Roman" w:cs="Times New Roman"/>
                <w:b/>
              </w:rPr>
              <w:t>) (</w:t>
            </w:r>
            <w:r w:rsidRPr="005B3766">
              <w:rPr>
                <w:rFonts w:ascii="Times New Roman" w:eastAsia="Calibri" w:hAnsi="Times New Roman" w:cs="Times New Roman"/>
                <w:b/>
              </w:rPr>
              <w:t xml:space="preserve"> в зале)</w:t>
            </w:r>
          </w:p>
          <w:p w14:paraId="14B7DFA0" w14:textId="2764E593" w:rsidR="005B3766" w:rsidRPr="005B3766" w:rsidRDefault="00F80F4A" w:rsidP="005B3766">
            <w:pPr>
              <w:jc w:val="center"/>
              <w:rPr>
                <w:rFonts w:ascii="Times New Roman" w:eastAsia="Calibri" w:hAnsi="Times New Roman" w:cs="Times New Roman"/>
                <w:b/>
              </w:rPr>
            </w:pPr>
            <w:r w:rsidRPr="00F80F4A">
              <w:rPr>
                <w:rFonts w:ascii="Times New Roman" w:eastAsia="Calibri" w:hAnsi="Times New Roman" w:cs="Times New Roman"/>
                <w:b/>
              </w:rPr>
              <w:t>«Познавательное развитие» (ФЦКМ)</w:t>
            </w:r>
          </w:p>
        </w:tc>
      </w:tr>
      <w:tr w:rsidR="005B3766" w:rsidRPr="005B3766" w14:paraId="7B3F02B4" w14:textId="77777777" w:rsidTr="00550F0F">
        <w:trPr>
          <w:trHeight w:val="1235"/>
        </w:trPr>
        <w:tc>
          <w:tcPr>
            <w:tcW w:w="1985" w:type="dxa"/>
          </w:tcPr>
          <w:p w14:paraId="50690B8F" w14:textId="77777777" w:rsidR="005B3766" w:rsidRPr="005B3766" w:rsidRDefault="005B3766" w:rsidP="005B3766">
            <w:pPr>
              <w:jc w:val="center"/>
              <w:rPr>
                <w:rFonts w:ascii="Times New Roman" w:eastAsia="Calibri" w:hAnsi="Times New Roman" w:cs="Times New Roman"/>
                <w:b/>
              </w:rPr>
            </w:pPr>
          </w:p>
          <w:p w14:paraId="68ED40CB"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Пятница</w:t>
            </w:r>
          </w:p>
        </w:tc>
        <w:tc>
          <w:tcPr>
            <w:tcW w:w="1701" w:type="dxa"/>
          </w:tcPr>
          <w:p w14:paraId="70DB8F66"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9.00 – 9.20</w:t>
            </w:r>
          </w:p>
          <w:p w14:paraId="32192C39" w14:textId="77777777" w:rsidR="005B3766" w:rsidRPr="005B3766" w:rsidRDefault="005B3766" w:rsidP="005B3766">
            <w:pPr>
              <w:jc w:val="center"/>
              <w:rPr>
                <w:rFonts w:ascii="Times New Roman" w:eastAsia="Calibri" w:hAnsi="Times New Roman" w:cs="Times New Roman"/>
                <w:b/>
              </w:rPr>
            </w:pPr>
          </w:p>
          <w:p w14:paraId="0AC25D67" w14:textId="7222C513" w:rsidR="005B3766" w:rsidRPr="005B3766" w:rsidRDefault="00F80F4A" w:rsidP="005B3766">
            <w:pPr>
              <w:jc w:val="center"/>
              <w:rPr>
                <w:rFonts w:ascii="Times New Roman" w:eastAsia="Calibri" w:hAnsi="Times New Roman" w:cs="Times New Roman"/>
                <w:b/>
              </w:rPr>
            </w:pPr>
            <w:r>
              <w:rPr>
                <w:rFonts w:ascii="Times New Roman" w:eastAsia="Calibri" w:hAnsi="Times New Roman" w:cs="Times New Roman"/>
                <w:b/>
              </w:rPr>
              <w:t>10.10 – 10.30</w:t>
            </w:r>
          </w:p>
          <w:p w14:paraId="5D85F1F6" w14:textId="77777777" w:rsidR="005B3766" w:rsidRPr="005B3766" w:rsidRDefault="005B3766" w:rsidP="005B3766">
            <w:pPr>
              <w:jc w:val="center"/>
              <w:rPr>
                <w:rFonts w:ascii="Times New Roman" w:eastAsia="Calibri" w:hAnsi="Times New Roman" w:cs="Times New Roman"/>
                <w:b/>
              </w:rPr>
            </w:pPr>
          </w:p>
          <w:p w14:paraId="76A05763" w14:textId="77777777" w:rsidR="005B3766" w:rsidRPr="005B3766" w:rsidRDefault="005B3766" w:rsidP="005B3766">
            <w:pPr>
              <w:jc w:val="center"/>
              <w:rPr>
                <w:rFonts w:ascii="Times New Roman" w:eastAsia="Calibri" w:hAnsi="Times New Roman" w:cs="Times New Roman"/>
                <w:b/>
              </w:rPr>
            </w:pPr>
          </w:p>
        </w:tc>
        <w:tc>
          <w:tcPr>
            <w:tcW w:w="10914" w:type="dxa"/>
          </w:tcPr>
          <w:p w14:paraId="004555D3"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«Художественно – эстетическое развитие»</w:t>
            </w:r>
          </w:p>
          <w:p w14:paraId="7EFA1FA5"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(Рисование)</w:t>
            </w:r>
          </w:p>
          <w:p w14:paraId="5C9CEC49" w14:textId="7777777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 xml:space="preserve"> «Физическое развитие»</w:t>
            </w:r>
          </w:p>
          <w:p w14:paraId="0B21919A" w14:textId="1CC07CE7" w:rsidR="005B3766" w:rsidRPr="005B3766" w:rsidRDefault="005B3766" w:rsidP="005B3766">
            <w:pPr>
              <w:jc w:val="center"/>
              <w:rPr>
                <w:rFonts w:ascii="Times New Roman" w:eastAsia="Calibri" w:hAnsi="Times New Roman" w:cs="Times New Roman"/>
                <w:b/>
              </w:rPr>
            </w:pPr>
            <w:r w:rsidRPr="005B3766">
              <w:rPr>
                <w:rFonts w:ascii="Times New Roman" w:eastAsia="Calibri" w:hAnsi="Times New Roman" w:cs="Times New Roman"/>
                <w:b/>
              </w:rPr>
              <w:t>(Физическая культура</w:t>
            </w:r>
            <w:r w:rsidR="00F80F4A">
              <w:rPr>
                <w:rFonts w:ascii="Times New Roman" w:eastAsia="Calibri" w:hAnsi="Times New Roman" w:cs="Times New Roman"/>
                <w:b/>
              </w:rPr>
              <w:t>) (</w:t>
            </w:r>
            <w:r w:rsidRPr="005B3766">
              <w:rPr>
                <w:rFonts w:ascii="Times New Roman" w:eastAsia="Calibri" w:hAnsi="Times New Roman" w:cs="Times New Roman"/>
                <w:b/>
              </w:rPr>
              <w:t xml:space="preserve"> на улице)</w:t>
            </w:r>
          </w:p>
          <w:p w14:paraId="21DB75B2" w14:textId="77777777" w:rsidR="005B3766" w:rsidRPr="005B3766" w:rsidRDefault="005B3766" w:rsidP="005B3766">
            <w:pPr>
              <w:jc w:val="center"/>
              <w:rPr>
                <w:rFonts w:ascii="Times New Roman" w:eastAsia="Calibri" w:hAnsi="Times New Roman" w:cs="Times New Roman"/>
                <w:b/>
              </w:rPr>
            </w:pPr>
          </w:p>
        </w:tc>
      </w:tr>
    </w:tbl>
    <w:p w14:paraId="7B76CC73" w14:textId="77777777" w:rsidR="00C05AE2" w:rsidRDefault="00C05AE2" w:rsidP="00CB247D">
      <w:pPr>
        <w:spacing w:after="0" w:line="240" w:lineRule="auto"/>
        <w:jc w:val="center"/>
        <w:rPr>
          <w:rFonts w:ascii="Times New Roman" w:hAnsi="Times New Roman" w:cs="Times New Roman"/>
          <w:b/>
        </w:rPr>
      </w:pPr>
    </w:p>
    <w:p w14:paraId="178E5CC7" w14:textId="77777777" w:rsidR="00C05AE2" w:rsidRDefault="00C05AE2" w:rsidP="00CB247D">
      <w:pPr>
        <w:spacing w:after="0" w:line="240" w:lineRule="auto"/>
        <w:jc w:val="center"/>
        <w:rPr>
          <w:rFonts w:ascii="Times New Roman" w:hAnsi="Times New Roman" w:cs="Times New Roman"/>
          <w:b/>
        </w:rPr>
      </w:pPr>
    </w:p>
    <w:p w14:paraId="428BCBB6" w14:textId="77777777" w:rsidR="00CB247D" w:rsidRPr="00CB247D" w:rsidRDefault="00CB247D" w:rsidP="00CB247D">
      <w:pPr>
        <w:spacing w:after="0" w:line="240" w:lineRule="auto"/>
        <w:jc w:val="center"/>
        <w:rPr>
          <w:rFonts w:ascii="Times New Roman" w:hAnsi="Times New Roman" w:cs="Times New Roman"/>
          <w:b/>
        </w:rPr>
      </w:pPr>
      <w:r w:rsidRPr="00CB247D">
        <w:rPr>
          <w:rFonts w:ascii="Times New Roman" w:hAnsi="Times New Roman" w:cs="Times New Roman"/>
          <w:b/>
        </w:rPr>
        <w:t>Автономная некоммерческая организация дошкольного образования</w:t>
      </w:r>
    </w:p>
    <w:p w14:paraId="0812DCDD" w14:textId="77777777" w:rsidR="00CB247D" w:rsidRPr="00CB247D" w:rsidRDefault="00CB247D" w:rsidP="00CB247D">
      <w:pPr>
        <w:spacing w:after="0" w:line="240" w:lineRule="auto"/>
        <w:jc w:val="center"/>
        <w:rPr>
          <w:rFonts w:ascii="Times New Roman" w:hAnsi="Times New Roman" w:cs="Times New Roman"/>
          <w:b/>
        </w:rPr>
      </w:pPr>
      <w:r w:rsidRPr="00CB247D">
        <w:rPr>
          <w:rFonts w:ascii="Times New Roman" w:hAnsi="Times New Roman" w:cs="Times New Roman"/>
          <w:b/>
        </w:rPr>
        <w:t>Детский сад «Солнечный»</w:t>
      </w:r>
    </w:p>
    <w:p w14:paraId="56AFB24C" w14:textId="77777777" w:rsidR="00CB247D" w:rsidRPr="00CB247D" w:rsidRDefault="00CB247D" w:rsidP="00CB247D">
      <w:pPr>
        <w:spacing w:after="0" w:line="240" w:lineRule="auto"/>
        <w:jc w:val="center"/>
        <w:rPr>
          <w:rFonts w:ascii="Times New Roman" w:hAnsi="Times New Roman" w:cs="Times New Roman"/>
          <w:b/>
        </w:rPr>
      </w:pPr>
    </w:p>
    <w:p w14:paraId="2D57E74D" w14:textId="77777777" w:rsidR="00CB247D" w:rsidRPr="00CB247D" w:rsidRDefault="00CB247D" w:rsidP="00CB247D">
      <w:pPr>
        <w:spacing w:after="0" w:line="240" w:lineRule="auto"/>
        <w:jc w:val="both"/>
        <w:rPr>
          <w:rFonts w:ascii="Times New Roman" w:hAnsi="Times New Roman" w:cs="Times New Roman"/>
        </w:rPr>
      </w:pPr>
    </w:p>
    <w:p w14:paraId="205138B6" w14:textId="77777777" w:rsidR="00CB247D" w:rsidRPr="00CB247D" w:rsidRDefault="00CB247D" w:rsidP="00CB247D">
      <w:pPr>
        <w:spacing w:after="0" w:line="240" w:lineRule="auto"/>
        <w:jc w:val="right"/>
        <w:rPr>
          <w:rFonts w:ascii="Times New Roman" w:hAnsi="Times New Roman" w:cs="Times New Roman"/>
        </w:rPr>
      </w:pPr>
      <w:r w:rsidRPr="00CB247D">
        <w:rPr>
          <w:rFonts w:ascii="Times New Roman" w:hAnsi="Times New Roman" w:cs="Times New Roman"/>
        </w:rPr>
        <w:t>Утверждаю:</w:t>
      </w:r>
    </w:p>
    <w:p w14:paraId="66F95962" w14:textId="77777777" w:rsidR="00CB247D" w:rsidRPr="00CB247D" w:rsidRDefault="00CB247D" w:rsidP="00CB247D">
      <w:pPr>
        <w:spacing w:after="0" w:line="240" w:lineRule="auto"/>
        <w:jc w:val="right"/>
        <w:rPr>
          <w:rFonts w:ascii="Times New Roman" w:hAnsi="Times New Roman" w:cs="Times New Roman"/>
        </w:rPr>
      </w:pPr>
      <w:r w:rsidRPr="00CB247D">
        <w:rPr>
          <w:rFonts w:ascii="Times New Roman" w:hAnsi="Times New Roman" w:cs="Times New Roman"/>
        </w:rPr>
        <w:t>Директор АНО ДО</w:t>
      </w:r>
    </w:p>
    <w:p w14:paraId="06E6F872" w14:textId="77777777" w:rsidR="00CB247D" w:rsidRPr="00CB247D" w:rsidRDefault="00CB247D" w:rsidP="00CB247D">
      <w:pPr>
        <w:spacing w:after="0" w:line="240" w:lineRule="auto"/>
        <w:jc w:val="right"/>
        <w:rPr>
          <w:rFonts w:ascii="Times New Roman" w:hAnsi="Times New Roman" w:cs="Times New Roman"/>
        </w:rPr>
      </w:pPr>
      <w:r w:rsidRPr="00CB247D">
        <w:rPr>
          <w:rFonts w:ascii="Times New Roman" w:hAnsi="Times New Roman" w:cs="Times New Roman"/>
        </w:rPr>
        <w:t>Детский сад «Солнечный»</w:t>
      </w:r>
    </w:p>
    <w:p w14:paraId="65D5D9D8" w14:textId="77777777" w:rsidR="00CB247D" w:rsidRPr="00CB247D" w:rsidRDefault="00CB247D" w:rsidP="00CB247D">
      <w:pPr>
        <w:spacing w:after="0" w:line="240" w:lineRule="auto"/>
        <w:jc w:val="right"/>
        <w:rPr>
          <w:rFonts w:ascii="Times New Roman" w:hAnsi="Times New Roman" w:cs="Times New Roman"/>
        </w:rPr>
      </w:pPr>
      <w:r w:rsidRPr="00CB247D">
        <w:rPr>
          <w:rFonts w:ascii="Times New Roman" w:hAnsi="Times New Roman" w:cs="Times New Roman"/>
        </w:rPr>
        <w:t xml:space="preserve">________Ф.Г._Миннегалиева </w:t>
      </w:r>
    </w:p>
    <w:p w14:paraId="21D7BCAE" w14:textId="7DAA257B" w:rsidR="00F95D8A" w:rsidRDefault="00A055F1" w:rsidP="00CB247D">
      <w:pPr>
        <w:spacing w:after="0" w:line="240" w:lineRule="auto"/>
        <w:jc w:val="right"/>
        <w:rPr>
          <w:rFonts w:ascii="Times New Roman" w:hAnsi="Times New Roman" w:cs="Times New Roman"/>
        </w:rPr>
      </w:pPr>
      <w:r>
        <w:rPr>
          <w:rFonts w:ascii="Times New Roman" w:hAnsi="Times New Roman" w:cs="Times New Roman"/>
        </w:rPr>
        <w:t>« 29</w:t>
      </w:r>
      <w:r w:rsidR="00CB247D" w:rsidRPr="00CB247D">
        <w:rPr>
          <w:rFonts w:ascii="Times New Roman" w:hAnsi="Times New Roman" w:cs="Times New Roman"/>
        </w:rPr>
        <w:t xml:space="preserve"> »  августа 2024г.</w:t>
      </w:r>
    </w:p>
    <w:p w14:paraId="777958BE" w14:textId="77777777" w:rsidR="00CB247D" w:rsidRDefault="00CB247D" w:rsidP="00CB247D">
      <w:pPr>
        <w:spacing w:after="0" w:line="240" w:lineRule="auto"/>
        <w:jc w:val="right"/>
        <w:rPr>
          <w:rFonts w:ascii="Times New Roman" w:hAnsi="Times New Roman" w:cs="Times New Roman"/>
        </w:rPr>
      </w:pPr>
    </w:p>
    <w:p w14:paraId="4375C57C" w14:textId="77777777" w:rsidR="00CB247D" w:rsidRPr="00CB247D" w:rsidRDefault="00CB247D" w:rsidP="00CB247D">
      <w:pPr>
        <w:spacing w:after="0" w:line="240" w:lineRule="auto"/>
        <w:rPr>
          <w:rFonts w:ascii="Times New Roman" w:hAnsi="Times New Roman" w:cs="Times New Roman"/>
        </w:rPr>
      </w:pPr>
    </w:p>
    <w:p w14:paraId="1825F360" w14:textId="77777777" w:rsidR="00CB247D" w:rsidRPr="00CB247D" w:rsidRDefault="00CB247D" w:rsidP="00CB247D">
      <w:pPr>
        <w:spacing w:after="0" w:line="240" w:lineRule="auto"/>
        <w:jc w:val="center"/>
        <w:rPr>
          <w:rFonts w:ascii="Times New Roman" w:hAnsi="Times New Roman" w:cs="Times New Roman"/>
          <w:b/>
          <w:i/>
        </w:rPr>
      </w:pPr>
      <w:r w:rsidRPr="00CB247D">
        <w:rPr>
          <w:rFonts w:ascii="Times New Roman" w:hAnsi="Times New Roman" w:cs="Times New Roman"/>
          <w:b/>
          <w:i/>
        </w:rPr>
        <w:t>Режим дня</w:t>
      </w:r>
    </w:p>
    <w:p w14:paraId="02F66EBD" w14:textId="77777777" w:rsidR="00CB247D" w:rsidRPr="00CB247D" w:rsidRDefault="00CB247D" w:rsidP="00CB247D">
      <w:pPr>
        <w:spacing w:after="0" w:line="240" w:lineRule="auto"/>
        <w:jc w:val="center"/>
        <w:rPr>
          <w:rFonts w:ascii="Times New Roman" w:hAnsi="Times New Roman" w:cs="Times New Roman"/>
          <w:b/>
          <w:i/>
        </w:rPr>
      </w:pPr>
      <w:r w:rsidRPr="00CB247D">
        <w:rPr>
          <w:rFonts w:ascii="Times New Roman" w:hAnsi="Times New Roman" w:cs="Times New Roman"/>
          <w:b/>
          <w:i/>
        </w:rPr>
        <w:t>Средняя группа №3  «Радуга»  (теплый период года)</w:t>
      </w:r>
    </w:p>
    <w:p w14:paraId="4302F95D" w14:textId="77777777" w:rsidR="00CB247D" w:rsidRPr="00CB247D" w:rsidRDefault="00CB247D" w:rsidP="00CB247D">
      <w:pPr>
        <w:spacing w:after="0" w:line="240" w:lineRule="auto"/>
        <w:jc w:val="center"/>
        <w:rPr>
          <w:rFonts w:ascii="Times New Roman" w:hAnsi="Times New Roman" w:cs="Times New Roman"/>
          <w:b/>
          <w:i/>
        </w:rPr>
      </w:pPr>
    </w:p>
    <w:p w14:paraId="6425412C" w14:textId="67B003DF"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Прием   и  осмотр,  игры,    утренняя  гимнастика       </w:t>
      </w:r>
      <w:r w:rsidR="0064232C">
        <w:rPr>
          <w:rFonts w:ascii="Times New Roman" w:hAnsi="Times New Roman" w:cs="Times New Roman"/>
        </w:rPr>
        <w:t xml:space="preserve">                                </w:t>
      </w:r>
      <w:r w:rsidRPr="00CB247D">
        <w:rPr>
          <w:rFonts w:ascii="Times New Roman" w:hAnsi="Times New Roman" w:cs="Times New Roman"/>
        </w:rPr>
        <w:t>7.00 – 8.15</w:t>
      </w:r>
    </w:p>
    <w:p w14:paraId="04422468" w14:textId="77777777"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 Подготовка  к  завтраку,  завтрак                                                                  8.15 – 8.35</w:t>
      </w:r>
    </w:p>
    <w:p w14:paraId="787B6113" w14:textId="742274BE"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Утренний круг, игры                                                                                        8.35 -</w:t>
      </w:r>
      <w:r w:rsidR="0064232C">
        <w:rPr>
          <w:rFonts w:ascii="Times New Roman" w:hAnsi="Times New Roman" w:cs="Times New Roman"/>
        </w:rPr>
        <w:t xml:space="preserve"> </w:t>
      </w:r>
      <w:r w:rsidRPr="00CB247D">
        <w:rPr>
          <w:rFonts w:ascii="Times New Roman" w:hAnsi="Times New Roman" w:cs="Times New Roman"/>
        </w:rPr>
        <w:t>9.00</w:t>
      </w:r>
    </w:p>
    <w:p w14:paraId="3048180E" w14:textId="762AD109"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ООД (организованная  образовательная деятельность)</w:t>
      </w:r>
      <w:r w:rsidR="0064232C">
        <w:rPr>
          <w:rFonts w:ascii="Times New Roman" w:hAnsi="Times New Roman" w:cs="Times New Roman"/>
        </w:rPr>
        <w:t xml:space="preserve">                               </w:t>
      </w:r>
      <w:r w:rsidRPr="00CB247D">
        <w:rPr>
          <w:rFonts w:ascii="Times New Roman" w:hAnsi="Times New Roman" w:cs="Times New Roman"/>
        </w:rPr>
        <w:t>9.00 – 9.20</w:t>
      </w:r>
    </w:p>
    <w:p w14:paraId="7CF4DA17" w14:textId="4880C5F1" w:rsid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Второй завтрак                                                                              </w:t>
      </w:r>
      <w:r w:rsidR="00190FA7">
        <w:rPr>
          <w:rFonts w:ascii="Times New Roman" w:hAnsi="Times New Roman" w:cs="Times New Roman"/>
        </w:rPr>
        <w:t xml:space="preserve">                  </w:t>
      </w:r>
      <w:r>
        <w:rPr>
          <w:rFonts w:ascii="Times New Roman" w:hAnsi="Times New Roman" w:cs="Times New Roman"/>
        </w:rPr>
        <w:t xml:space="preserve"> 9.20 – 9.30</w:t>
      </w:r>
    </w:p>
    <w:p w14:paraId="2F0E781A" w14:textId="0C8B83D7"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 Подготовка  к  прогулке,  прогулка  (наблюдение</w:t>
      </w:r>
      <w:r w:rsidR="00190FA7">
        <w:rPr>
          <w:rFonts w:ascii="Times New Roman" w:hAnsi="Times New Roman" w:cs="Times New Roman"/>
        </w:rPr>
        <w:t xml:space="preserve">,  труд,  игры)              </w:t>
      </w:r>
      <w:r w:rsidR="0064232C">
        <w:rPr>
          <w:rFonts w:ascii="Times New Roman" w:hAnsi="Times New Roman" w:cs="Times New Roman"/>
        </w:rPr>
        <w:t xml:space="preserve"> </w:t>
      </w:r>
      <w:r w:rsidRPr="00CB247D">
        <w:rPr>
          <w:rFonts w:ascii="Times New Roman" w:hAnsi="Times New Roman" w:cs="Times New Roman"/>
        </w:rPr>
        <w:t xml:space="preserve">9.30– 11.50  </w:t>
      </w:r>
    </w:p>
    <w:p w14:paraId="5922514A" w14:textId="2843D1C3"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Возвращение  с  прогулки,  игры                                     </w:t>
      </w:r>
      <w:r w:rsidR="00190FA7">
        <w:rPr>
          <w:rFonts w:ascii="Times New Roman" w:hAnsi="Times New Roman" w:cs="Times New Roman"/>
        </w:rPr>
        <w:t xml:space="preserve">                             </w:t>
      </w:r>
      <w:r w:rsidRPr="00CB247D">
        <w:rPr>
          <w:rFonts w:ascii="Times New Roman" w:hAnsi="Times New Roman" w:cs="Times New Roman"/>
        </w:rPr>
        <w:t>11.50 – 12.00</w:t>
      </w:r>
    </w:p>
    <w:p w14:paraId="1495678A" w14:textId="4895C02D"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Подготовка  к  обеду,  обед                                                      </w:t>
      </w:r>
      <w:r w:rsidR="0064232C">
        <w:rPr>
          <w:rFonts w:ascii="Times New Roman" w:hAnsi="Times New Roman" w:cs="Times New Roman"/>
        </w:rPr>
        <w:t xml:space="preserve">                 </w:t>
      </w:r>
      <w:r w:rsidR="00190FA7">
        <w:rPr>
          <w:rFonts w:ascii="Times New Roman" w:hAnsi="Times New Roman" w:cs="Times New Roman"/>
        </w:rPr>
        <w:t xml:space="preserve">     </w:t>
      </w:r>
      <w:r w:rsidR="0064232C">
        <w:rPr>
          <w:rFonts w:ascii="Times New Roman" w:hAnsi="Times New Roman" w:cs="Times New Roman"/>
        </w:rPr>
        <w:t xml:space="preserve">12.00  - </w:t>
      </w:r>
      <w:r w:rsidRPr="00CB247D">
        <w:rPr>
          <w:rFonts w:ascii="Times New Roman" w:hAnsi="Times New Roman" w:cs="Times New Roman"/>
        </w:rPr>
        <w:t>12.30</w:t>
      </w:r>
    </w:p>
    <w:p w14:paraId="42B1E2F0" w14:textId="236C5F02"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Подготовка  ко  сну,  дневной  сон                                          </w:t>
      </w:r>
      <w:r w:rsidR="00190FA7">
        <w:rPr>
          <w:rFonts w:ascii="Times New Roman" w:hAnsi="Times New Roman" w:cs="Times New Roman"/>
        </w:rPr>
        <w:t xml:space="preserve">                      </w:t>
      </w:r>
      <w:r w:rsidR="0064232C">
        <w:rPr>
          <w:rFonts w:ascii="Times New Roman" w:hAnsi="Times New Roman" w:cs="Times New Roman"/>
        </w:rPr>
        <w:t>12.30 –</w:t>
      </w:r>
      <w:r w:rsidRPr="00CB247D">
        <w:rPr>
          <w:rFonts w:ascii="Times New Roman" w:hAnsi="Times New Roman" w:cs="Times New Roman"/>
        </w:rPr>
        <w:t>15.30</w:t>
      </w:r>
    </w:p>
    <w:p w14:paraId="3D5BE7CE" w14:textId="52B5101D"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Подъем  детей,  гимнастика,  гигиенические  процед</w:t>
      </w:r>
      <w:r w:rsidR="00190FA7">
        <w:rPr>
          <w:rFonts w:ascii="Times New Roman" w:hAnsi="Times New Roman" w:cs="Times New Roman"/>
        </w:rPr>
        <w:t xml:space="preserve">уры                           </w:t>
      </w:r>
      <w:r w:rsidRPr="00CB247D">
        <w:rPr>
          <w:rFonts w:ascii="Times New Roman" w:hAnsi="Times New Roman" w:cs="Times New Roman"/>
        </w:rPr>
        <w:t xml:space="preserve">15.30 – 15.40                                                 </w:t>
      </w:r>
    </w:p>
    <w:p w14:paraId="09D8A2C8" w14:textId="0F359BC1"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lastRenderedPageBreak/>
        <w:t xml:space="preserve">Подготовка  к  полднику, полдник                                       </w:t>
      </w:r>
      <w:r w:rsidR="0064232C">
        <w:rPr>
          <w:rFonts w:ascii="Times New Roman" w:hAnsi="Times New Roman" w:cs="Times New Roman"/>
        </w:rPr>
        <w:t xml:space="preserve">                           </w:t>
      </w:r>
      <w:r w:rsidRPr="00CB247D">
        <w:rPr>
          <w:rFonts w:ascii="Times New Roman" w:hAnsi="Times New Roman" w:cs="Times New Roman"/>
        </w:rPr>
        <w:t>15.40– 15.55</w:t>
      </w:r>
    </w:p>
    <w:p w14:paraId="56E97712" w14:textId="5D1C6802"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 Чтение художественной литературы                               </w:t>
      </w:r>
      <w:r w:rsidR="0064232C">
        <w:rPr>
          <w:rFonts w:ascii="Times New Roman" w:hAnsi="Times New Roman" w:cs="Times New Roman"/>
        </w:rPr>
        <w:t xml:space="preserve">                              </w:t>
      </w:r>
      <w:r w:rsidRPr="00CB247D">
        <w:rPr>
          <w:rFonts w:ascii="Times New Roman" w:hAnsi="Times New Roman" w:cs="Times New Roman"/>
        </w:rPr>
        <w:t>15.55 – 16.00</w:t>
      </w:r>
    </w:p>
    <w:p w14:paraId="5F88C823" w14:textId="77777777" w:rsid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Самостоятельная деятельность, игры                                                             16.00 – 16.25                      </w:t>
      </w:r>
      <w:r>
        <w:rPr>
          <w:rFonts w:ascii="Times New Roman" w:hAnsi="Times New Roman" w:cs="Times New Roman"/>
        </w:rPr>
        <w:t xml:space="preserve">                               </w:t>
      </w:r>
    </w:p>
    <w:p w14:paraId="234AD38C" w14:textId="4C20E7FE"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  Подготовка  к  ужину,  ужин                                            </w:t>
      </w:r>
      <w:r w:rsidR="0064232C">
        <w:rPr>
          <w:rFonts w:ascii="Times New Roman" w:hAnsi="Times New Roman" w:cs="Times New Roman"/>
        </w:rPr>
        <w:t xml:space="preserve">                              16.25 - </w:t>
      </w:r>
      <w:r w:rsidRPr="00CB247D">
        <w:rPr>
          <w:rFonts w:ascii="Times New Roman" w:hAnsi="Times New Roman" w:cs="Times New Roman"/>
        </w:rPr>
        <w:t>16.40</w:t>
      </w:r>
    </w:p>
    <w:p w14:paraId="054E65C4" w14:textId="08A27183" w:rsidR="00CB247D" w:rsidRPr="00CB247D" w:rsidRDefault="00CB247D" w:rsidP="00CB247D">
      <w:pPr>
        <w:spacing w:after="0" w:line="240" w:lineRule="auto"/>
        <w:rPr>
          <w:rFonts w:ascii="Times New Roman" w:hAnsi="Times New Roman" w:cs="Times New Roman"/>
        </w:rPr>
      </w:pPr>
      <w:r w:rsidRPr="00CB247D">
        <w:rPr>
          <w:rFonts w:ascii="Times New Roman" w:hAnsi="Times New Roman" w:cs="Times New Roman"/>
        </w:rPr>
        <w:t xml:space="preserve">Подготовка к прогулке, прогулка, вечерний круг, уход домой                    16.40 – 19.00                            </w:t>
      </w:r>
    </w:p>
    <w:p w14:paraId="4A8BAE75" w14:textId="1B0D4E96" w:rsidR="00F155AE" w:rsidRDefault="00F155AE" w:rsidP="00C25AB2">
      <w:pPr>
        <w:spacing w:after="0" w:line="240" w:lineRule="auto"/>
        <w:jc w:val="both"/>
        <w:rPr>
          <w:noProof/>
          <w:lang w:eastAsia="ru-RU"/>
        </w:rPr>
      </w:pPr>
    </w:p>
    <w:p w14:paraId="688C7E92" w14:textId="77777777" w:rsidR="00CB247D" w:rsidRDefault="00CB247D" w:rsidP="00C25AB2">
      <w:pPr>
        <w:spacing w:after="0" w:line="240" w:lineRule="auto"/>
        <w:jc w:val="both"/>
        <w:rPr>
          <w:noProof/>
          <w:lang w:eastAsia="ru-RU"/>
        </w:rPr>
      </w:pPr>
    </w:p>
    <w:p w14:paraId="1472BA19" w14:textId="77777777" w:rsidR="00CB247D" w:rsidRDefault="00CB247D" w:rsidP="00C25AB2">
      <w:pPr>
        <w:spacing w:after="0" w:line="240" w:lineRule="auto"/>
        <w:jc w:val="both"/>
        <w:rPr>
          <w:noProof/>
          <w:lang w:eastAsia="ru-RU"/>
        </w:rPr>
      </w:pPr>
    </w:p>
    <w:p w14:paraId="2EC6A026" w14:textId="77777777" w:rsidR="00CB247D" w:rsidRPr="00CB247D" w:rsidRDefault="00CB247D" w:rsidP="00CB247D">
      <w:pPr>
        <w:spacing w:after="0" w:line="240" w:lineRule="auto"/>
        <w:jc w:val="center"/>
        <w:rPr>
          <w:rFonts w:ascii="Times New Roman" w:hAnsi="Times New Roman" w:cs="Times New Roman"/>
          <w:b/>
        </w:rPr>
      </w:pPr>
      <w:r w:rsidRPr="00CB247D">
        <w:rPr>
          <w:rFonts w:ascii="Times New Roman" w:hAnsi="Times New Roman" w:cs="Times New Roman"/>
          <w:b/>
        </w:rPr>
        <w:t>Автономная некоммерческая организация дошкольного образования</w:t>
      </w:r>
    </w:p>
    <w:p w14:paraId="14FAB011" w14:textId="77777777" w:rsidR="00CB247D" w:rsidRPr="00CB247D" w:rsidRDefault="00CB247D" w:rsidP="00CB247D">
      <w:pPr>
        <w:spacing w:after="0" w:line="240" w:lineRule="auto"/>
        <w:jc w:val="center"/>
        <w:rPr>
          <w:rFonts w:ascii="Times New Roman" w:hAnsi="Times New Roman" w:cs="Times New Roman"/>
          <w:b/>
        </w:rPr>
      </w:pPr>
      <w:r w:rsidRPr="00CB247D">
        <w:rPr>
          <w:rFonts w:ascii="Times New Roman" w:hAnsi="Times New Roman" w:cs="Times New Roman"/>
          <w:b/>
        </w:rPr>
        <w:t>Детский сад «Солнечный»</w:t>
      </w:r>
    </w:p>
    <w:p w14:paraId="704142FB" w14:textId="77777777" w:rsidR="00CB247D" w:rsidRDefault="00CB247D" w:rsidP="00CB247D">
      <w:pPr>
        <w:spacing w:after="0" w:line="240" w:lineRule="auto"/>
        <w:jc w:val="both"/>
      </w:pPr>
    </w:p>
    <w:p w14:paraId="12B389FA" w14:textId="77777777" w:rsidR="00CB247D" w:rsidRDefault="00CB247D" w:rsidP="00CB247D">
      <w:pPr>
        <w:spacing w:after="0" w:line="240" w:lineRule="auto"/>
        <w:jc w:val="both"/>
      </w:pPr>
    </w:p>
    <w:p w14:paraId="0CC0F9CA" w14:textId="77777777" w:rsidR="00CB247D" w:rsidRPr="00CB247D" w:rsidRDefault="00CB247D" w:rsidP="00CB247D">
      <w:pPr>
        <w:spacing w:after="0" w:line="240" w:lineRule="auto"/>
        <w:jc w:val="right"/>
        <w:rPr>
          <w:rFonts w:ascii="Times New Roman" w:hAnsi="Times New Roman" w:cs="Times New Roman"/>
        </w:rPr>
      </w:pPr>
      <w:r w:rsidRPr="00CB247D">
        <w:rPr>
          <w:rFonts w:ascii="Times New Roman" w:hAnsi="Times New Roman" w:cs="Times New Roman"/>
        </w:rPr>
        <w:t>Утверждаю:</w:t>
      </w:r>
    </w:p>
    <w:p w14:paraId="623B762D" w14:textId="77777777" w:rsidR="00CB247D" w:rsidRPr="00CB247D" w:rsidRDefault="00CB247D" w:rsidP="00CB247D">
      <w:pPr>
        <w:spacing w:after="0" w:line="240" w:lineRule="auto"/>
        <w:jc w:val="right"/>
        <w:rPr>
          <w:rFonts w:ascii="Times New Roman" w:hAnsi="Times New Roman" w:cs="Times New Roman"/>
        </w:rPr>
      </w:pPr>
      <w:r w:rsidRPr="00CB247D">
        <w:rPr>
          <w:rFonts w:ascii="Times New Roman" w:hAnsi="Times New Roman" w:cs="Times New Roman"/>
        </w:rPr>
        <w:t>Директор АНО ДО</w:t>
      </w:r>
    </w:p>
    <w:p w14:paraId="1E31743E" w14:textId="77777777" w:rsidR="00CB247D" w:rsidRPr="00CB247D" w:rsidRDefault="00CB247D" w:rsidP="00CB247D">
      <w:pPr>
        <w:spacing w:after="0" w:line="240" w:lineRule="auto"/>
        <w:jc w:val="right"/>
        <w:rPr>
          <w:rFonts w:ascii="Times New Roman" w:hAnsi="Times New Roman" w:cs="Times New Roman"/>
        </w:rPr>
      </w:pPr>
      <w:r w:rsidRPr="00CB247D">
        <w:rPr>
          <w:rFonts w:ascii="Times New Roman" w:hAnsi="Times New Roman" w:cs="Times New Roman"/>
        </w:rPr>
        <w:t>Детский сад «Солнечный»</w:t>
      </w:r>
    </w:p>
    <w:p w14:paraId="6A452478" w14:textId="77777777" w:rsidR="00CB247D" w:rsidRPr="00CB247D" w:rsidRDefault="00CB247D" w:rsidP="00CB247D">
      <w:pPr>
        <w:spacing w:after="0" w:line="240" w:lineRule="auto"/>
        <w:jc w:val="right"/>
        <w:rPr>
          <w:rFonts w:ascii="Times New Roman" w:hAnsi="Times New Roman" w:cs="Times New Roman"/>
        </w:rPr>
      </w:pPr>
      <w:r w:rsidRPr="00CB247D">
        <w:rPr>
          <w:rFonts w:ascii="Times New Roman" w:hAnsi="Times New Roman" w:cs="Times New Roman"/>
        </w:rPr>
        <w:t xml:space="preserve">________Ф.Г._Миннегалиева </w:t>
      </w:r>
    </w:p>
    <w:p w14:paraId="79950767" w14:textId="229B4D0F" w:rsidR="00CB247D" w:rsidRPr="00CB247D" w:rsidRDefault="00A055F1" w:rsidP="00CB247D">
      <w:pPr>
        <w:spacing w:after="0" w:line="240" w:lineRule="auto"/>
        <w:jc w:val="right"/>
        <w:rPr>
          <w:rFonts w:ascii="Times New Roman" w:hAnsi="Times New Roman" w:cs="Times New Roman"/>
        </w:rPr>
      </w:pPr>
      <w:r>
        <w:rPr>
          <w:rFonts w:ascii="Times New Roman" w:hAnsi="Times New Roman" w:cs="Times New Roman"/>
        </w:rPr>
        <w:t>« 29</w:t>
      </w:r>
      <w:r w:rsidR="00CB247D" w:rsidRPr="00CB247D">
        <w:rPr>
          <w:rFonts w:ascii="Times New Roman" w:hAnsi="Times New Roman" w:cs="Times New Roman"/>
        </w:rPr>
        <w:t xml:space="preserve"> »  августа 2024</w:t>
      </w:r>
      <w:r w:rsidR="0064232C">
        <w:rPr>
          <w:rFonts w:ascii="Times New Roman" w:hAnsi="Times New Roman" w:cs="Times New Roman"/>
        </w:rPr>
        <w:t xml:space="preserve"> </w:t>
      </w:r>
      <w:r w:rsidR="00CB247D" w:rsidRPr="00CB247D">
        <w:rPr>
          <w:rFonts w:ascii="Times New Roman" w:hAnsi="Times New Roman" w:cs="Times New Roman"/>
        </w:rPr>
        <w:t>г.</w:t>
      </w:r>
    </w:p>
    <w:p w14:paraId="105A1A71" w14:textId="77777777" w:rsidR="00CB247D" w:rsidRDefault="00CB247D" w:rsidP="00C25AB2">
      <w:pPr>
        <w:spacing w:after="0" w:line="240" w:lineRule="auto"/>
        <w:jc w:val="both"/>
      </w:pPr>
    </w:p>
    <w:p w14:paraId="67F79209" w14:textId="1FAA608D" w:rsidR="00F155AE" w:rsidRDefault="00F155AE" w:rsidP="00C25AB2">
      <w:pPr>
        <w:spacing w:after="0" w:line="240" w:lineRule="auto"/>
        <w:jc w:val="both"/>
      </w:pPr>
    </w:p>
    <w:p w14:paraId="7A097818" w14:textId="77777777" w:rsidR="00CB247D" w:rsidRPr="00CB247D" w:rsidRDefault="00CB247D" w:rsidP="00CB247D">
      <w:pPr>
        <w:spacing w:after="0" w:line="240" w:lineRule="auto"/>
        <w:jc w:val="center"/>
        <w:rPr>
          <w:rFonts w:ascii="Times New Roman" w:hAnsi="Times New Roman" w:cs="Times New Roman"/>
          <w:b/>
          <w:i/>
        </w:rPr>
      </w:pPr>
      <w:r w:rsidRPr="00CB247D">
        <w:rPr>
          <w:rFonts w:ascii="Times New Roman" w:hAnsi="Times New Roman" w:cs="Times New Roman"/>
          <w:b/>
          <w:i/>
        </w:rPr>
        <w:t>Режим дня</w:t>
      </w:r>
    </w:p>
    <w:p w14:paraId="58512023" w14:textId="77777777" w:rsidR="00CB247D" w:rsidRPr="00CB247D" w:rsidRDefault="00CB247D" w:rsidP="00CB247D">
      <w:pPr>
        <w:spacing w:after="0" w:line="240" w:lineRule="auto"/>
        <w:jc w:val="center"/>
        <w:rPr>
          <w:rFonts w:ascii="Times New Roman" w:hAnsi="Times New Roman" w:cs="Times New Roman"/>
          <w:b/>
          <w:i/>
        </w:rPr>
      </w:pPr>
      <w:r w:rsidRPr="00CB247D">
        <w:rPr>
          <w:rFonts w:ascii="Times New Roman" w:hAnsi="Times New Roman" w:cs="Times New Roman"/>
          <w:b/>
          <w:i/>
        </w:rPr>
        <w:t>Средняя группа №3 «Радуга</w:t>
      </w:r>
    </w:p>
    <w:p w14:paraId="3B4ABC73" w14:textId="77777777" w:rsidR="00CB247D" w:rsidRPr="00CB247D" w:rsidRDefault="00CB247D" w:rsidP="00CB247D">
      <w:pPr>
        <w:spacing w:after="0" w:line="240" w:lineRule="auto"/>
        <w:jc w:val="center"/>
        <w:rPr>
          <w:rFonts w:ascii="Times New Roman" w:hAnsi="Times New Roman" w:cs="Times New Roman"/>
          <w:b/>
          <w:i/>
        </w:rPr>
      </w:pPr>
      <w:r w:rsidRPr="00CB247D">
        <w:rPr>
          <w:rFonts w:ascii="Times New Roman" w:hAnsi="Times New Roman" w:cs="Times New Roman"/>
          <w:b/>
          <w:i/>
        </w:rPr>
        <w:t>(холодный период года)</w:t>
      </w:r>
    </w:p>
    <w:p w14:paraId="3D2C6A89" w14:textId="77777777" w:rsidR="00CB247D" w:rsidRPr="00CB247D" w:rsidRDefault="00CB247D" w:rsidP="00CB247D">
      <w:pPr>
        <w:spacing w:after="0" w:line="240" w:lineRule="auto"/>
        <w:jc w:val="center"/>
        <w:rPr>
          <w:rFonts w:ascii="Times New Roman" w:hAnsi="Times New Roman" w:cs="Times New Roman"/>
          <w:b/>
          <w:i/>
        </w:rPr>
      </w:pPr>
    </w:p>
    <w:p w14:paraId="6BFFCCAE" w14:textId="77777777"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Прием   и  осмотр,  игры,    утренняя  гимнастика                                      7.00 – 8.15</w:t>
      </w:r>
    </w:p>
    <w:p w14:paraId="4F5C10EB" w14:textId="184FEACE"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 Подготовка  к  завтраку,  завтрак                                 </w:t>
      </w:r>
      <w:r w:rsidR="0064232C">
        <w:rPr>
          <w:rFonts w:ascii="Times New Roman" w:hAnsi="Times New Roman" w:cs="Times New Roman"/>
        </w:rPr>
        <w:t xml:space="preserve">                                </w:t>
      </w:r>
      <w:r w:rsidRPr="0064232C">
        <w:rPr>
          <w:rFonts w:ascii="Times New Roman" w:hAnsi="Times New Roman" w:cs="Times New Roman"/>
        </w:rPr>
        <w:t>8.15 – 8.35</w:t>
      </w:r>
    </w:p>
    <w:p w14:paraId="1A01DBD1" w14:textId="784E9996"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Утренний круг, игры                                                       </w:t>
      </w:r>
      <w:r w:rsidR="0064232C">
        <w:rPr>
          <w:rFonts w:ascii="Times New Roman" w:hAnsi="Times New Roman" w:cs="Times New Roman"/>
        </w:rPr>
        <w:t xml:space="preserve">                               </w:t>
      </w:r>
      <w:r w:rsidR="00190FA7">
        <w:rPr>
          <w:rFonts w:ascii="Times New Roman" w:hAnsi="Times New Roman" w:cs="Times New Roman"/>
        </w:rPr>
        <w:t xml:space="preserve"> </w:t>
      </w:r>
      <w:r w:rsidRPr="0064232C">
        <w:rPr>
          <w:rFonts w:ascii="Times New Roman" w:hAnsi="Times New Roman" w:cs="Times New Roman"/>
        </w:rPr>
        <w:t>8.35 -9.00</w:t>
      </w:r>
    </w:p>
    <w:p w14:paraId="545AAF99" w14:textId="273A78C4"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ООД (организованная  образовательная деятельность)                               9.00 – 9.50</w:t>
      </w:r>
    </w:p>
    <w:p w14:paraId="56BC3479" w14:textId="4E431EEE"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Второй завтрак                                                                  </w:t>
      </w:r>
      <w:r w:rsidR="0064232C">
        <w:rPr>
          <w:rFonts w:ascii="Times New Roman" w:hAnsi="Times New Roman" w:cs="Times New Roman"/>
        </w:rPr>
        <w:t xml:space="preserve">                              9</w:t>
      </w:r>
      <w:r w:rsidRPr="0064232C">
        <w:rPr>
          <w:rFonts w:ascii="Times New Roman" w:hAnsi="Times New Roman" w:cs="Times New Roman"/>
        </w:rPr>
        <w:t xml:space="preserve">.50 – 10.00 </w:t>
      </w:r>
    </w:p>
    <w:p w14:paraId="360F7625" w14:textId="6012FAB9"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  Подготовка  к  прогулке,  прогулка  (наблюден</w:t>
      </w:r>
      <w:r w:rsidR="00190FA7">
        <w:rPr>
          <w:rFonts w:ascii="Times New Roman" w:hAnsi="Times New Roman" w:cs="Times New Roman"/>
        </w:rPr>
        <w:t xml:space="preserve">ие,  труд,  игры)             </w:t>
      </w:r>
      <w:r w:rsidRPr="0064232C">
        <w:rPr>
          <w:rFonts w:ascii="Times New Roman" w:hAnsi="Times New Roman" w:cs="Times New Roman"/>
        </w:rPr>
        <w:t xml:space="preserve">10.00– 11.50  </w:t>
      </w:r>
    </w:p>
    <w:p w14:paraId="0A34430F" w14:textId="77777777"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Возвращение  с  прогулки,  игры                                                                   11.50 – 12.00</w:t>
      </w:r>
    </w:p>
    <w:p w14:paraId="11FD5338" w14:textId="1E1E0381"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Подготовка  к  обеду,  обед                                            </w:t>
      </w:r>
      <w:r w:rsidR="0064232C">
        <w:rPr>
          <w:rFonts w:ascii="Times New Roman" w:hAnsi="Times New Roman" w:cs="Times New Roman"/>
        </w:rPr>
        <w:t xml:space="preserve">                                </w:t>
      </w:r>
      <w:r w:rsidRPr="0064232C">
        <w:rPr>
          <w:rFonts w:ascii="Times New Roman" w:hAnsi="Times New Roman" w:cs="Times New Roman"/>
        </w:rPr>
        <w:t>12.00 - 12.30</w:t>
      </w:r>
    </w:p>
    <w:p w14:paraId="3E6E4ABC" w14:textId="5B34308E"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Подготовка  ко  сну,  дневной  сон                                                               </w:t>
      </w:r>
      <w:r w:rsidR="0064232C">
        <w:rPr>
          <w:rFonts w:ascii="Times New Roman" w:hAnsi="Times New Roman" w:cs="Times New Roman"/>
        </w:rPr>
        <w:t xml:space="preserve"> </w:t>
      </w:r>
      <w:r w:rsidRPr="0064232C">
        <w:rPr>
          <w:rFonts w:ascii="Times New Roman" w:hAnsi="Times New Roman" w:cs="Times New Roman"/>
        </w:rPr>
        <w:t>12.30 – 15.30</w:t>
      </w:r>
    </w:p>
    <w:p w14:paraId="2835DB66" w14:textId="0B510AA6"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Подъем  детей,  гимнастика,  гигиенические  процедуры                          </w:t>
      </w:r>
      <w:r w:rsidR="0064232C">
        <w:rPr>
          <w:rFonts w:ascii="Times New Roman" w:hAnsi="Times New Roman" w:cs="Times New Roman"/>
        </w:rPr>
        <w:t xml:space="preserve"> </w:t>
      </w:r>
      <w:r w:rsidRPr="0064232C">
        <w:rPr>
          <w:rFonts w:ascii="Times New Roman" w:hAnsi="Times New Roman" w:cs="Times New Roman"/>
        </w:rPr>
        <w:t xml:space="preserve">15.30 – 15.40                                                 </w:t>
      </w:r>
    </w:p>
    <w:p w14:paraId="352EAE60" w14:textId="77777777"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Подготовка  к  полднику, полдник                                                                15.40– 15.55</w:t>
      </w:r>
    </w:p>
    <w:p w14:paraId="5AE455F1" w14:textId="407F7963"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Чтение художественной литературы                             </w:t>
      </w:r>
      <w:r w:rsidR="0064232C">
        <w:rPr>
          <w:rFonts w:ascii="Times New Roman" w:hAnsi="Times New Roman" w:cs="Times New Roman"/>
        </w:rPr>
        <w:t xml:space="preserve">                               </w:t>
      </w:r>
      <w:r w:rsidR="00190FA7">
        <w:rPr>
          <w:rFonts w:ascii="Times New Roman" w:hAnsi="Times New Roman" w:cs="Times New Roman"/>
        </w:rPr>
        <w:t xml:space="preserve"> </w:t>
      </w:r>
      <w:bookmarkStart w:id="602" w:name="_GoBack"/>
      <w:bookmarkEnd w:id="602"/>
      <w:r w:rsidRPr="0064232C">
        <w:rPr>
          <w:rFonts w:ascii="Times New Roman" w:hAnsi="Times New Roman" w:cs="Times New Roman"/>
        </w:rPr>
        <w:t>15.55 – 16.00</w:t>
      </w:r>
    </w:p>
    <w:p w14:paraId="04C1D9D1" w14:textId="77777777"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 Самостоятельная деятельность, игры                                                           16.00 – 16.25                                                     </w:t>
      </w:r>
    </w:p>
    <w:p w14:paraId="1BCDE38C" w14:textId="77777777"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 Подготовка  к  ужину,  ужин                                                                         16.25 -  16.40</w:t>
      </w:r>
    </w:p>
    <w:p w14:paraId="449F2350" w14:textId="77777777" w:rsidR="00CB247D" w:rsidRPr="0064232C" w:rsidRDefault="00CB247D" w:rsidP="00CB247D">
      <w:pPr>
        <w:spacing w:after="0" w:line="240" w:lineRule="auto"/>
        <w:jc w:val="both"/>
        <w:rPr>
          <w:rFonts w:ascii="Times New Roman" w:hAnsi="Times New Roman" w:cs="Times New Roman"/>
        </w:rPr>
      </w:pPr>
      <w:r w:rsidRPr="0064232C">
        <w:rPr>
          <w:rFonts w:ascii="Times New Roman" w:hAnsi="Times New Roman" w:cs="Times New Roman"/>
        </w:rPr>
        <w:t xml:space="preserve">Подготовка к прогулке, прогулка, вечерний круг, уход домой                  16.40 – 19.00                            </w:t>
      </w:r>
    </w:p>
    <w:p w14:paraId="4678BFC0" w14:textId="77777777" w:rsidR="00CB247D" w:rsidRDefault="00CB247D" w:rsidP="00C25AB2">
      <w:pPr>
        <w:spacing w:after="0" w:line="240" w:lineRule="auto"/>
        <w:jc w:val="both"/>
      </w:pPr>
    </w:p>
    <w:p w14:paraId="6646CFAC" w14:textId="4599DA24" w:rsidR="00F155AE" w:rsidRDefault="00F155AE" w:rsidP="00C25AB2">
      <w:pPr>
        <w:spacing w:after="0" w:line="240" w:lineRule="auto"/>
        <w:jc w:val="both"/>
      </w:pPr>
    </w:p>
    <w:p w14:paraId="3D6A8264" w14:textId="00957802" w:rsidR="00530220" w:rsidRDefault="00F95D8A" w:rsidP="00C25AB2">
      <w:pPr>
        <w:spacing w:after="0" w:line="240" w:lineRule="auto"/>
        <w:jc w:val="both"/>
        <w:rPr>
          <w:b/>
          <w:sz w:val="28"/>
          <w:szCs w:val="28"/>
        </w:rPr>
      </w:pPr>
      <w:r>
        <w:rPr>
          <w:b/>
          <w:sz w:val="28"/>
          <w:szCs w:val="28"/>
        </w:rPr>
        <w:t xml:space="preserve">     </w:t>
      </w:r>
    </w:p>
    <w:p w14:paraId="66EB85E0" w14:textId="77777777" w:rsidR="00CB247D" w:rsidRDefault="00CB247D" w:rsidP="00C25AB2">
      <w:pPr>
        <w:spacing w:after="0" w:line="240" w:lineRule="auto"/>
        <w:jc w:val="both"/>
        <w:rPr>
          <w:b/>
          <w:sz w:val="28"/>
          <w:szCs w:val="28"/>
        </w:rPr>
      </w:pPr>
    </w:p>
    <w:p w14:paraId="747BC547" w14:textId="77777777" w:rsidR="00CB247D" w:rsidRDefault="00CB247D" w:rsidP="00C25AB2">
      <w:pPr>
        <w:spacing w:after="0" w:line="240" w:lineRule="auto"/>
        <w:jc w:val="both"/>
        <w:rPr>
          <w:b/>
          <w:sz w:val="28"/>
          <w:szCs w:val="28"/>
        </w:rPr>
      </w:pPr>
    </w:p>
    <w:p w14:paraId="6C6E31EE" w14:textId="0BE13AC4" w:rsidR="00F95D8A" w:rsidRDefault="00F95D8A" w:rsidP="00C25AB2">
      <w:pPr>
        <w:spacing w:after="0" w:line="240" w:lineRule="auto"/>
        <w:jc w:val="both"/>
        <w:rPr>
          <w:rFonts w:ascii="Times New Roman" w:hAnsi="Times New Roman" w:cs="Times New Roman"/>
        </w:rPr>
      </w:pPr>
      <w:r w:rsidRPr="0025243D">
        <w:rPr>
          <w:rFonts w:ascii="Times New Roman" w:hAnsi="Times New Roman" w:cs="Times New Roman"/>
          <w:b/>
        </w:rPr>
        <w:t>Ежедневное чтение</w:t>
      </w:r>
      <w:r w:rsidRPr="0025243D">
        <w:rPr>
          <w:rFonts w:ascii="Times New Roman" w:hAnsi="Times New Roman" w:cs="Times New Roman"/>
        </w:rPr>
        <w:t>. В режиме дня выделено постоянное время для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истории и культуре родной страны.</w:t>
      </w:r>
    </w:p>
    <w:p w14:paraId="5A9827E6" w14:textId="70CE7420" w:rsidR="00061802" w:rsidRDefault="00061802" w:rsidP="00C25AB2">
      <w:pPr>
        <w:spacing w:after="0" w:line="240" w:lineRule="auto"/>
        <w:jc w:val="both"/>
        <w:rPr>
          <w:rFonts w:ascii="Times New Roman" w:hAnsi="Times New Roman" w:cs="Times New Roman"/>
        </w:rPr>
      </w:pPr>
    </w:p>
    <w:p w14:paraId="3B49E81C" w14:textId="7C80A7A7" w:rsidR="00061802" w:rsidRDefault="00061802" w:rsidP="00C25AB2">
      <w:pPr>
        <w:spacing w:after="0" w:line="240" w:lineRule="auto"/>
        <w:jc w:val="both"/>
        <w:rPr>
          <w:rFonts w:ascii="Times New Roman" w:hAnsi="Times New Roman" w:cs="Times New Roman"/>
        </w:rPr>
      </w:pPr>
    </w:p>
    <w:p w14:paraId="24E02A0B" w14:textId="37A0B9AC" w:rsidR="00061802" w:rsidRDefault="00061802" w:rsidP="00C25AB2">
      <w:pPr>
        <w:spacing w:after="0" w:line="240" w:lineRule="auto"/>
        <w:jc w:val="both"/>
        <w:rPr>
          <w:rFonts w:ascii="Times New Roman" w:hAnsi="Times New Roman" w:cs="Times New Roman"/>
        </w:rPr>
      </w:pPr>
    </w:p>
    <w:p w14:paraId="4424FA36" w14:textId="22B9195C" w:rsidR="00D14D19" w:rsidRPr="00D14D19" w:rsidRDefault="005B3182" w:rsidP="00C25A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D41AE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426B9C">
        <w:rPr>
          <w:rFonts w:ascii="Times New Roman" w:hAnsi="Times New Roman" w:cs="Times New Roman"/>
          <w:b/>
          <w:sz w:val="28"/>
          <w:szCs w:val="28"/>
        </w:rPr>
        <w:t xml:space="preserve">                                                                                     </w:t>
      </w:r>
      <w:r w:rsidR="00D14D19" w:rsidRPr="00D14D19">
        <w:rPr>
          <w:rFonts w:ascii="Times New Roman" w:hAnsi="Times New Roman" w:cs="Times New Roman"/>
          <w:b/>
          <w:sz w:val="28"/>
          <w:szCs w:val="28"/>
        </w:rPr>
        <w:t>Приложение</w:t>
      </w:r>
    </w:p>
    <w:p w14:paraId="599FBA50" w14:textId="77777777" w:rsidR="006A4071" w:rsidRDefault="006A4071" w:rsidP="00CB247D">
      <w:pPr>
        <w:spacing w:after="0" w:line="240" w:lineRule="auto"/>
        <w:rPr>
          <w:rFonts w:ascii="Times New Roman" w:hAnsi="Times New Roman" w:cs="Times New Roman"/>
          <w:b/>
          <w:sz w:val="28"/>
          <w:szCs w:val="28"/>
        </w:rPr>
      </w:pPr>
    </w:p>
    <w:p w14:paraId="374EEE14" w14:textId="4B4C2C01" w:rsidR="00D14D19" w:rsidRPr="005B3766" w:rsidRDefault="00D14D19" w:rsidP="00CB247D">
      <w:pPr>
        <w:spacing w:after="0" w:line="240" w:lineRule="auto"/>
        <w:rPr>
          <w:rFonts w:ascii="Times New Roman" w:hAnsi="Times New Roman" w:cs="Times New Roman"/>
          <w:b/>
          <w:sz w:val="28"/>
          <w:szCs w:val="28"/>
        </w:rPr>
      </w:pPr>
      <w:r w:rsidRPr="005B3766">
        <w:rPr>
          <w:rFonts w:ascii="Times New Roman" w:hAnsi="Times New Roman" w:cs="Times New Roman"/>
          <w:b/>
          <w:sz w:val="28"/>
          <w:szCs w:val="28"/>
        </w:rPr>
        <w:t xml:space="preserve">Приложение </w:t>
      </w:r>
      <w:r w:rsidR="000C0D90" w:rsidRPr="005B3766">
        <w:rPr>
          <w:rFonts w:ascii="Times New Roman" w:hAnsi="Times New Roman" w:cs="Times New Roman"/>
          <w:b/>
          <w:sz w:val="28"/>
          <w:szCs w:val="28"/>
        </w:rPr>
        <w:t>1</w:t>
      </w:r>
      <w:r w:rsidRPr="005B3766">
        <w:rPr>
          <w:rFonts w:ascii="Times New Roman" w:hAnsi="Times New Roman" w:cs="Times New Roman"/>
          <w:b/>
          <w:sz w:val="28"/>
          <w:szCs w:val="28"/>
        </w:rPr>
        <w:t>. Перспективное планирование занятий</w:t>
      </w:r>
      <w:r w:rsidR="00426B9C">
        <w:rPr>
          <w:rFonts w:ascii="Times New Roman" w:hAnsi="Times New Roman" w:cs="Times New Roman"/>
          <w:b/>
          <w:sz w:val="28"/>
          <w:szCs w:val="28"/>
        </w:rPr>
        <w:t>.</w:t>
      </w:r>
    </w:p>
    <w:p w14:paraId="6A103C25" w14:textId="77777777" w:rsidR="00593A9E" w:rsidRPr="005B3766" w:rsidRDefault="00593A9E" w:rsidP="00C25AB2">
      <w:pPr>
        <w:spacing w:after="0" w:line="240" w:lineRule="auto"/>
        <w:jc w:val="both"/>
        <w:rPr>
          <w:rFonts w:ascii="Times New Roman" w:hAnsi="Times New Roman" w:cs="Times New Roman"/>
          <w:b/>
          <w:sz w:val="28"/>
          <w:szCs w:val="28"/>
        </w:rPr>
      </w:pPr>
    </w:p>
    <w:p w14:paraId="0BE05134" w14:textId="77777777" w:rsidR="00593A9E" w:rsidRDefault="00593A9E" w:rsidP="00C25AB2">
      <w:pPr>
        <w:spacing w:after="0" w:line="240" w:lineRule="auto"/>
        <w:jc w:val="both"/>
        <w:rPr>
          <w:rFonts w:ascii="Times New Roman" w:hAnsi="Times New Roman" w:cs="Times New Roman"/>
          <w:b/>
          <w:sz w:val="28"/>
          <w:szCs w:val="28"/>
        </w:rPr>
      </w:pPr>
    </w:p>
    <w:p w14:paraId="08852E5E" w14:textId="77777777" w:rsidR="00061802" w:rsidRDefault="00886C19" w:rsidP="00C359CE">
      <w:pPr>
        <w:suppressAutoHyphens/>
        <w:spacing w:after="0" w:line="240" w:lineRule="auto"/>
        <w:rPr>
          <w:rFonts w:ascii="Times New Roman" w:eastAsia="Times New Roman" w:hAnsi="Times New Roman" w:cs="Times New Roman"/>
          <w:kern w:val="2"/>
          <w:lang w:eastAsia="ar-SA"/>
        </w:rPr>
      </w:pPr>
      <w:r w:rsidRPr="0064232C">
        <w:rPr>
          <w:rFonts w:ascii="Times New Roman" w:eastAsia="Times New Roman" w:hAnsi="Times New Roman" w:cs="Times New Roman"/>
          <w:kern w:val="2"/>
          <w:lang w:eastAsia="ar-SA"/>
        </w:rPr>
        <w:t xml:space="preserve">                                                                              </w:t>
      </w:r>
    </w:p>
    <w:p w14:paraId="5DCC8E34"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1242D3FB"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1B9A0EDF"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1299F736"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707D51AF"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6F796907"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6E9A649D"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059D8A77"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30CF2E6C"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282DCD29"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210553B9"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6173AF0C"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35727A0A"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547DBA98"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26C20FC6"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5ECB2623"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62339ECF"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0A1EFF69"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2ADF6A32"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79E6719C"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7CD492E4" w14:textId="77777777" w:rsidR="00061802" w:rsidRDefault="00061802" w:rsidP="00C359CE">
      <w:pPr>
        <w:suppressAutoHyphens/>
        <w:spacing w:after="0" w:line="240" w:lineRule="auto"/>
        <w:rPr>
          <w:rFonts w:ascii="Times New Roman" w:eastAsia="Times New Roman" w:hAnsi="Times New Roman" w:cs="Times New Roman"/>
          <w:kern w:val="2"/>
          <w:lang w:eastAsia="ar-SA"/>
        </w:rPr>
      </w:pPr>
    </w:p>
    <w:p w14:paraId="786BA60E" w14:textId="7CB0ADBE" w:rsidR="00C359CE" w:rsidRPr="0064232C" w:rsidRDefault="00886C19" w:rsidP="00C359CE">
      <w:pPr>
        <w:suppressAutoHyphens/>
        <w:spacing w:after="0" w:line="240" w:lineRule="auto"/>
        <w:rPr>
          <w:rFonts w:ascii="Times New Roman" w:eastAsia="Times New Roman" w:hAnsi="Times New Roman" w:cs="Times New Roman"/>
          <w:kern w:val="2"/>
          <w:lang w:eastAsia="ar-SA"/>
        </w:rPr>
      </w:pPr>
      <w:r w:rsidRPr="0064232C">
        <w:rPr>
          <w:rFonts w:ascii="Times New Roman" w:eastAsia="Times New Roman" w:hAnsi="Times New Roman" w:cs="Times New Roman"/>
          <w:kern w:val="2"/>
          <w:lang w:eastAsia="ar-SA"/>
        </w:rPr>
        <w:t xml:space="preserve"> </w:t>
      </w:r>
      <w:r w:rsidR="00061802">
        <w:rPr>
          <w:rFonts w:ascii="Times New Roman" w:eastAsia="Times New Roman" w:hAnsi="Times New Roman" w:cs="Times New Roman"/>
          <w:kern w:val="2"/>
          <w:lang w:eastAsia="ar-SA"/>
        </w:rPr>
        <w:t xml:space="preserve">                                                        </w:t>
      </w:r>
      <w:r w:rsidRPr="0064232C">
        <w:rPr>
          <w:rFonts w:ascii="Times New Roman" w:eastAsia="Times New Roman" w:hAnsi="Times New Roman" w:cs="Times New Roman"/>
          <w:kern w:val="2"/>
          <w:lang w:eastAsia="ar-SA"/>
        </w:rPr>
        <w:t xml:space="preserve"> </w:t>
      </w:r>
      <w:r w:rsidR="00C359CE" w:rsidRPr="0064232C">
        <w:rPr>
          <w:rFonts w:ascii="Times New Roman" w:eastAsia="Times New Roman" w:hAnsi="Times New Roman" w:cs="Times New Roman"/>
          <w:kern w:val="2"/>
          <w:lang w:eastAsia="ar-SA"/>
        </w:rPr>
        <w:t>Автономная некоммерческая организация дошкольного образования Детский сад «Солнечный»</w:t>
      </w:r>
    </w:p>
    <w:p w14:paraId="54CE63C4" w14:textId="77777777" w:rsidR="00C359CE" w:rsidRPr="0064232C" w:rsidRDefault="00C359CE" w:rsidP="00C359CE">
      <w:pPr>
        <w:suppressAutoHyphens/>
        <w:spacing w:after="0" w:line="240" w:lineRule="auto"/>
        <w:rPr>
          <w:rFonts w:ascii="Times New Roman" w:eastAsia="Times New Roman" w:hAnsi="Times New Roman" w:cs="Times New Roman"/>
          <w:kern w:val="2"/>
          <w:lang w:eastAsia="ar-SA"/>
        </w:rPr>
      </w:pPr>
      <w:r w:rsidRPr="0064232C">
        <w:rPr>
          <w:rFonts w:ascii="Times New Roman" w:eastAsia="Times New Roman" w:hAnsi="Times New Roman" w:cs="Times New Roman"/>
          <w:kern w:val="2"/>
          <w:lang w:eastAsia="ar-SA"/>
        </w:rPr>
        <w:t xml:space="preserve">                      </w:t>
      </w:r>
    </w:p>
    <w:p w14:paraId="0B2882A8" w14:textId="77777777" w:rsidR="00F84764" w:rsidRDefault="00C359CE" w:rsidP="00C359CE">
      <w:pPr>
        <w:suppressAutoHyphens/>
        <w:spacing w:after="0" w:line="240" w:lineRule="auto"/>
        <w:rPr>
          <w:rFonts w:ascii="Times New Roman" w:eastAsia="Times New Roman" w:hAnsi="Times New Roman" w:cs="Times New Roman"/>
          <w:bCs/>
          <w:i/>
          <w:kern w:val="2"/>
          <w:lang w:eastAsia="ar-SA"/>
        </w:rPr>
      </w:pPr>
      <w:r w:rsidRPr="0064232C">
        <w:rPr>
          <w:rFonts w:ascii="Times New Roman" w:eastAsia="Times New Roman" w:hAnsi="Times New Roman" w:cs="Times New Roman"/>
          <w:bCs/>
          <w:kern w:val="2"/>
          <w:lang w:eastAsia="ar-SA"/>
        </w:rPr>
        <w:t xml:space="preserve">                                                              Перспективное планирование по образовательной области </w:t>
      </w:r>
      <w:r w:rsidRPr="0064232C">
        <w:rPr>
          <w:rFonts w:ascii="Times New Roman" w:eastAsia="Times New Roman" w:hAnsi="Times New Roman" w:cs="Times New Roman"/>
          <w:bCs/>
          <w:i/>
          <w:kern w:val="2"/>
          <w:lang w:eastAsia="ar-SA"/>
        </w:rPr>
        <w:t>«Познавательное развитие»</w:t>
      </w:r>
    </w:p>
    <w:p w14:paraId="0CD639A3" w14:textId="3C4417B5" w:rsidR="00C359CE" w:rsidRPr="0064232C" w:rsidRDefault="00C359CE" w:rsidP="00F84764">
      <w:pPr>
        <w:suppressAutoHyphens/>
        <w:spacing w:after="0" w:line="240" w:lineRule="auto"/>
        <w:jc w:val="center"/>
        <w:rPr>
          <w:rFonts w:ascii="Times New Roman" w:eastAsia="Times New Roman" w:hAnsi="Times New Roman" w:cs="Times New Roman"/>
          <w:i/>
          <w:kern w:val="2"/>
          <w:lang w:eastAsia="ru-RU"/>
        </w:rPr>
      </w:pPr>
      <w:r w:rsidRPr="0064232C">
        <w:rPr>
          <w:rFonts w:ascii="Times New Roman" w:eastAsia="Times New Roman" w:hAnsi="Times New Roman" w:cs="Times New Roman"/>
          <w:i/>
          <w:kern w:val="2"/>
          <w:lang w:eastAsia="ar-SA"/>
        </w:rPr>
        <w:t>Ознакомление с окружающим миром</w:t>
      </w:r>
    </w:p>
    <w:p w14:paraId="116DD71E" w14:textId="77777777" w:rsidR="00C359CE" w:rsidRPr="0064232C" w:rsidRDefault="00C359CE" w:rsidP="00C359CE">
      <w:pPr>
        <w:suppressAutoHyphens/>
        <w:spacing w:after="0" w:line="240" w:lineRule="auto"/>
        <w:rPr>
          <w:rFonts w:ascii="Times New Roman" w:eastAsia="Times New Roman" w:hAnsi="Times New Roman" w:cs="Times New Roman"/>
          <w:kern w:val="2"/>
          <w:lang w:eastAsia="ar-SA"/>
        </w:rPr>
      </w:pPr>
    </w:p>
    <w:p w14:paraId="3DE25684" w14:textId="42430603" w:rsidR="00C359CE" w:rsidRPr="0064232C" w:rsidRDefault="00C359CE" w:rsidP="00C359CE">
      <w:pPr>
        <w:suppressAutoHyphens/>
        <w:spacing w:after="0" w:line="240" w:lineRule="auto"/>
        <w:rPr>
          <w:rFonts w:ascii="Times New Roman" w:eastAsia="Times New Roman" w:hAnsi="Times New Roman" w:cs="Times New Roman"/>
          <w:kern w:val="2"/>
          <w:lang w:eastAsia="ar-SA"/>
        </w:rPr>
      </w:pPr>
      <w:r w:rsidRPr="0064232C">
        <w:rPr>
          <w:rFonts w:ascii="Times New Roman" w:eastAsia="Times New Roman" w:hAnsi="Times New Roman" w:cs="Times New Roman"/>
          <w:kern w:val="2"/>
          <w:lang w:eastAsia="ar-SA"/>
        </w:rPr>
        <w:t xml:space="preserve">                                                                                                                        </w:t>
      </w:r>
      <w:r w:rsidR="00CB247D" w:rsidRPr="0064232C">
        <w:rPr>
          <w:rFonts w:ascii="Times New Roman" w:eastAsia="Times New Roman" w:hAnsi="Times New Roman" w:cs="Times New Roman"/>
          <w:kern w:val="2"/>
          <w:lang w:eastAsia="ar-SA"/>
        </w:rPr>
        <w:t>Средняя группа №3</w:t>
      </w:r>
      <w:r w:rsidRPr="0064232C">
        <w:rPr>
          <w:rFonts w:ascii="Times New Roman" w:eastAsia="Times New Roman" w:hAnsi="Times New Roman" w:cs="Times New Roman"/>
          <w:kern w:val="2"/>
          <w:lang w:eastAsia="ar-SA"/>
        </w:rPr>
        <w:t xml:space="preserve"> </w:t>
      </w:r>
      <w:r w:rsidR="00CB247D" w:rsidRPr="0064232C">
        <w:rPr>
          <w:rFonts w:ascii="Times New Roman" w:eastAsia="Times New Roman" w:hAnsi="Times New Roman" w:cs="Times New Roman"/>
          <w:kern w:val="2"/>
          <w:lang w:eastAsia="ar-SA"/>
        </w:rPr>
        <w:t>«Радуга</w:t>
      </w:r>
      <w:r w:rsidRPr="0064232C">
        <w:rPr>
          <w:rFonts w:ascii="Times New Roman" w:eastAsia="Times New Roman" w:hAnsi="Times New Roman" w:cs="Times New Roman"/>
          <w:kern w:val="2"/>
          <w:lang w:eastAsia="ar-SA"/>
        </w:rPr>
        <w:t xml:space="preserve">» </w:t>
      </w:r>
      <w:r w:rsidR="00CB247D" w:rsidRPr="0064232C">
        <w:rPr>
          <w:rFonts w:ascii="Times New Roman" w:eastAsia="Times New Roman" w:hAnsi="Times New Roman" w:cs="Times New Roman"/>
          <w:kern w:val="2"/>
          <w:lang w:eastAsia="ar-SA"/>
        </w:rPr>
        <w:t>2024 – 2025</w:t>
      </w:r>
      <w:r w:rsidRPr="0064232C">
        <w:rPr>
          <w:rFonts w:ascii="Times New Roman" w:eastAsia="Times New Roman" w:hAnsi="Times New Roman" w:cs="Times New Roman"/>
          <w:kern w:val="2"/>
          <w:lang w:eastAsia="ar-SA"/>
        </w:rPr>
        <w:t xml:space="preserve"> г.</w:t>
      </w:r>
      <w:r w:rsidR="0064232C">
        <w:rPr>
          <w:rFonts w:ascii="Times New Roman" w:eastAsia="Times New Roman" w:hAnsi="Times New Roman" w:cs="Times New Roman"/>
          <w:kern w:val="2"/>
          <w:lang w:eastAsia="ar-SA"/>
        </w:rPr>
        <w:t xml:space="preserve"> </w:t>
      </w:r>
      <w:r w:rsidRPr="0064232C">
        <w:rPr>
          <w:rFonts w:ascii="Times New Roman" w:eastAsia="Times New Roman" w:hAnsi="Times New Roman" w:cs="Times New Roman"/>
          <w:kern w:val="2"/>
          <w:lang w:eastAsia="ar-SA"/>
        </w:rPr>
        <w:t>г</w:t>
      </w:r>
      <w:r w:rsidR="0064232C">
        <w:rPr>
          <w:rFonts w:ascii="Times New Roman" w:eastAsia="Times New Roman" w:hAnsi="Times New Roman" w:cs="Times New Roman"/>
          <w:kern w:val="2"/>
          <w:lang w:eastAsia="ar-SA"/>
        </w:rPr>
        <w:t>.</w:t>
      </w:r>
    </w:p>
    <w:p w14:paraId="4D7973FB" w14:textId="77777777" w:rsidR="001E3213" w:rsidRPr="001E3213" w:rsidRDefault="001E3213" w:rsidP="001E3213">
      <w:pPr>
        <w:suppressAutoHyphens/>
        <w:spacing w:after="0" w:line="240" w:lineRule="auto"/>
        <w:jc w:val="both"/>
        <w:rPr>
          <w:rFonts w:ascii="Times New Roman" w:eastAsia="Times New Roman" w:hAnsi="Times New Roman" w:cs="Times New Roman"/>
          <w:b/>
          <w:color w:val="000000"/>
          <w:kern w:val="2"/>
          <w:szCs w:val="20"/>
          <w:lang w:eastAsia="ar-SA"/>
        </w:rPr>
      </w:pPr>
      <w:r w:rsidRPr="001E3213">
        <w:rPr>
          <w:rFonts w:ascii="Times New Roman" w:eastAsia="Times New Roman" w:hAnsi="Times New Roman" w:cs="Times New Roman"/>
          <w:b/>
          <w:color w:val="000000"/>
          <w:kern w:val="2"/>
          <w:szCs w:val="20"/>
          <w:lang w:eastAsia="ar-SA"/>
        </w:rPr>
        <w:t xml:space="preserve">Пояснительная записка </w:t>
      </w:r>
    </w:p>
    <w:p w14:paraId="47634A03" w14:textId="77777777" w:rsidR="001E3213" w:rsidRPr="001E3213" w:rsidRDefault="001E3213" w:rsidP="001E3213">
      <w:pPr>
        <w:suppressAutoHyphens/>
        <w:spacing w:after="0" w:line="240" w:lineRule="auto"/>
        <w:jc w:val="both"/>
        <w:rPr>
          <w:rFonts w:ascii="Times New Roman" w:eastAsia="Times New Roman" w:hAnsi="Times New Roman" w:cs="Times New Roman"/>
          <w:color w:val="000000"/>
          <w:kern w:val="2"/>
          <w:szCs w:val="20"/>
          <w:lang w:eastAsia="ar-SA"/>
        </w:rPr>
      </w:pPr>
      <w:r w:rsidRPr="001E3213">
        <w:rPr>
          <w:rFonts w:ascii="Times New Roman" w:eastAsia="Times New Roman" w:hAnsi="Times New Roman" w:cs="Times New Roman"/>
          <w:color w:val="000000"/>
          <w:kern w:val="2"/>
          <w:szCs w:val="20"/>
          <w:lang w:eastAsia="ar-SA"/>
        </w:rPr>
        <w:t>В области познавательного развития основными задачами образовательной деятельности являются:</w:t>
      </w:r>
    </w:p>
    <w:p w14:paraId="471B2929" w14:textId="583F5466" w:rsidR="001E3213" w:rsidRPr="001E3213" w:rsidRDefault="001E3213" w:rsidP="001E3213">
      <w:pPr>
        <w:suppressAutoHyphens/>
        <w:spacing w:after="0" w:line="240" w:lineRule="auto"/>
        <w:jc w:val="both"/>
        <w:rPr>
          <w:rFonts w:ascii="Times New Roman" w:eastAsia="Times New Roman" w:hAnsi="Times New Roman" w:cs="Times New Roman"/>
          <w:color w:val="000000"/>
          <w:kern w:val="2"/>
          <w:szCs w:val="20"/>
          <w:lang w:eastAsia="ar-SA"/>
        </w:rPr>
      </w:pPr>
      <w:r>
        <w:rPr>
          <w:rFonts w:ascii="Times New Roman" w:eastAsia="Times New Roman" w:hAnsi="Times New Roman" w:cs="Times New Roman"/>
          <w:color w:val="000000"/>
          <w:kern w:val="2"/>
          <w:szCs w:val="20"/>
          <w:lang w:eastAsia="ar-SA"/>
        </w:rPr>
        <w:t>•</w:t>
      </w:r>
      <w:r w:rsidRPr="001E3213">
        <w:rPr>
          <w:rFonts w:ascii="Times New Roman" w:eastAsia="Times New Roman" w:hAnsi="Times New Roman" w:cs="Times New Roman"/>
          <w:color w:val="000000"/>
          <w:kern w:val="2"/>
          <w:szCs w:val="20"/>
          <w:lang w:eastAsia="ar-SA"/>
        </w:rPr>
        <w:t>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 развивать способы решения поисковых задач в самостоятельной и совместной со сверстниками и взрослыми деятельности; обогащать элементарные математические представления о количестве, числе, форме, величине предметов, пространственных и временных отношениях; расширять представления о себе и своих возможностях в познавательной деятельности с родителями (законными представителями) и членам</w:t>
      </w:r>
      <w:r w:rsidR="0064232C">
        <w:rPr>
          <w:rFonts w:ascii="Times New Roman" w:eastAsia="Times New Roman" w:hAnsi="Times New Roman" w:cs="Times New Roman"/>
          <w:color w:val="000000"/>
          <w:kern w:val="2"/>
          <w:szCs w:val="20"/>
          <w:lang w:eastAsia="ar-SA"/>
        </w:rPr>
        <w:t>и</w:t>
      </w:r>
      <w:r w:rsidRPr="001E3213">
        <w:rPr>
          <w:rFonts w:ascii="Times New Roman" w:eastAsia="Times New Roman" w:hAnsi="Times New Roman" w:cs="Times New Roman"/>
          <w:color w:val="000000"/>
          <w:kern w:val="2"/>
          <w:szCs w:val="20"/>
          <w:lang w:eastAsia="ar-SA"/>
        </w:rPr>
        <w:t xml:space="preserve"> семьи; продолжать развивать представления детей о труде взрослого;</w:t>
      </w:r>
    </w:p>
    <w:p w14:paraId="7806DC16" w14:textId="23CA784E" w:rsidR="001E3213" w:rsidRPr="001E3213" w:rsidRDefault="001E3213" w:rsidP="001E3213">
      <w:pPr>
        <w:suppressAutoHyphens/>
        <w:spacing w:after="0" w:line="240" w:lineRule="auto"/>
        <w:jc w:val="both"/>
        <w:rPr>
          <w:rFonts w:ascii="Times New Roman" w:eastAsia="Times New Roman" w:hAnsi="Times New Roman" w:cs="Times New Roman"/>
          <w:color w:val="000000"/>
          <w:kern w:val="2"/>
          <w:szCs w:val="20"/>
          <w:lang w:eastAsia="ar-SA"/>
        </w:rPr>
      </w:pPr>
      <w:r>
        <w:rPr>
          <w:rFonts w:ascii="Times New Roman" w:eastAsia="Times New Roman" w:hAnsi="Times New Roman" w:cs="Times New Roman"/>
          <w:color w:val="000000"/>
          <w:kern w:val="2"/>
          <w:szCs w:val="20"/>
          <w:lang w:eastAsia="ar-SA"/>
        </w:rPr>
        <w:t>•</w:t>
      </w:r>
      <w:r w:rsidRPr="001E3213">
        <w:rPr>
          <w:rFonts w:ascii="Times New Roman" w:eastAsia="Times New Roman" w:hAnsi="Times New Roman" w:cs="Times New Roman"/>
          <w:color w:val="000000"/>
          <w:kern w:val="2"/>
          <w:szCs w:val="20"/>
          <w:lang w:eastAsia="ar-SA"/>
        </w:rPr>
        <w:t>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 расширять представления о многообразии объектов живой природы, их особенностях, питании, месте обитания, жизненных проявлениях и потребностях; 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ко всем живым существам, желание их беречь и заботиться.</w:t>
      </w:r>
    </w:p>
    <w:p w14:paraId="3A364229" w14:textId="77777777" w:rsidR="001E3213" w:rsidRPr="001E3213" w:rsidRDefault="001E3213" w:rsidP="001E3213">
      <w:pPr>
        <w:suppressAutoHyphens/>
        <w:spacing w:after="0" w:line="240" w:lineRule="auto"/>
        <w:jc w:val="both"/>
        <w:rPr>
          <w:rFonts w:ascii="Times New Roman" w:eastAsia="Times New Roman" w:hAnsi="Times New Roman" w:cs="Times New Roman"/>
          <w:b/>
          <w:color w:val="000000"/>
          <w:kern w:val="2"/>
          <w:szCs w:val="20"/>
          <w:lang w:eastAsia="ar-SA"/>
        </w:rPr>
      </w:pPr>
      <w:r w:rsidRPr="001E3213">
        <w:rPr>
          <w:rFonts w:ascii="Times New Roman" w:eastAsia="Times New Roman" w:hAnsi="Times New Roman" w:cs="Times New Roman"/>
          <w:b/>
          <w:color w:val="000000"/>
          <w:kern w:val="2"/>
          <w:szCs w:val="20"/>
          <w:lang w:eastAsia="ar-SA"/>
        </w:rPr>
        <w:t xml:space="preserve">Содержание образовательной деятельности. Окружающий мир: </w:t>
      </w:r>
    </w:p>
    <w:p w14:paraId="4E94F6A3" w14:textId="3E2D418D" w:rsidR="001E3213" w:rsidRPr="001E3213" w:rsidRDefault="001E3213" w:rsidP="00794F0E">
      <w:pPr>
        <w:pStyle w:val="a3"/>
        <w:numPr>
          <w:ilvl w:val="0"/>
          <w:numId w:val="11"/>
        </w:numPr>
        <w:suppressAutoHyphens/>
        <w:rPr>
          <w:rFonts w:eastAsia="Times New Roman"/>
          <w:color w:val="000000"/>
          <w:kern w:val="2"/>
          <w:sz w:val="22"/>
          <w:szCs w:val="20"/>
          <w:lang w:eastAsia="ar-SA"/>
        </w:rPr>
      </w:pPr>
      <w:r w:rsidRPr="001E3213">
        <w:rPr>
          <w:rFonts w:eastAsia="Times New Roman"/>
          <w:color w:val="000000"/>
          <w:kern w:val="2"/>
          <w:sz w:val="22"/>
          <w:szCs w:val="20"/>
          <w:lang w:eastAsia="ar-SA"/>
        </w:rPr>
        <w:t>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14:paraId="43C69997" w14:textId="59C059D5" w:rsidR="001E3213" w:rsidRPr="001E3213" w:rsidRDefault="001E3213" w:rsidP="00794F0E">
      <w:pPr>
        <w:pStyle w:val="a3"/>
        <w:numPr>
          <w:ilvl w:val="0"/>
          <w:numId w:val="11"/>
        </w:numPr>
        <w:suppressAutoHyphens/>
        <w:rPr>
          <w:rFonts w:eastAsia="Times New Roman"/>
          <w:color w:val="000000"/>
          <w:kern w:val="2"/>
          <w:sz w:val="22"/>
          <w:szCs w:val="20"/>
          <w:lang w:eastAsia="ar-SA"/>
        </w:rPr>
      </w:pPr>
      <w:r w:rsidRPr="001E3213">
        <w:rPr>
          <w:rFonts w:eastAsia="Times New Roman"/>
          <w:color w:val="000000"/>
          <w:kern w:val="2"/>
          <w:sz w:val="22"/>
          <w:szCs w:val="20"/>
          <w:lang w:eastAsia="ar-SA"/>
        </w:rPr>
        <w:t xml:space="preserve">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 </w:t>
      </w:r>
    </w:p>
    <w:p w14:paraId="34FF0F8C" w14:textId="499C8FC1" w:rsidR="001E3213" w:rsidRPr="001E3213" w:rsidRDefault="001E3213" w:rsidP="00794F0E">
      <w:pPr>
        <w:pStyle w:val="a3"/>
        <w:numPr>
          <w:ilvl w:val="0"/>
          <w:numId w:val="11"/>
        </w:numPr>
        <w:suppressAutoHyphens/>
        <w:rPr>
          <w:rFonts w:eastAsia="Times New Roman"/>
          <w:color w:val="000000"/>
          <w:kern w:val="2"/>
          <w:sz w:val="22"/>
          <w:szCs w:val="20"/>
          <w:lang w:eastAsia="ar-SA"/>
        </w:rPr>
      </w:pPr>
      <w:r w:rsidRPr="001E3213">
        <w:rPr>
          <w:rFonts w:eastAsia="Times New Roman"/>
          <w:color w:val="000000"/>
          <w:kern w:val="2"/>
          <w:sz w:val="22"/>
          <w:szCs w:val="20"/>
          <w:lang w:eastAsia="ar-SA"/>
        </w:rPr>
        <w:t xml:space="preserve">показывает ребенку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 </w:t>
      </w:r>
    </w:p>
    <w:p w14:paraId="38043198" w14:textId="7E5EE43B" w:rsidR="001E3213" w:rsidRPr="001E3213" w:rsidRDefault="001E3213" w:rsidP="00794F0E">
      <w:pPr>
        <w:pStyle w:val="a3"/>
        <w:numPr>
          <w:ilvl w:val="0"/>
          <w:numId w:val="11"/>
        </w:numPr>
        <w:suppressAutoHyphens/>
        <w:rPr>
          <w:rFonts w:eastAsia="Times New Roman"/>
          <w:color w:val="000000"/>
          <w:kern w:val="2"/>
          <w:sz w:val="22"/>
          <w:szCs w:val="20"/>
          <w:lang w:eastAsia="ar-SA"/>
        </w:rPr>
      </w:pPr>
      <w:r w:rsidRPr="001E3213">
        <w:rPr>
          <w:rFonts w:eastAsia="Times New Roman"/>
          <w:color w:val="000000"/>
          <w:kern w:val="2"/>
          <w:sz w:val="22"/>
          <w:szCs w:val="20"/>
          <w:lang w:eastAsia="ar-SA"/>
        </w:rPr>
        <w:t xml:space="preserve">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w:t>
      </w:r>
    </w:p>
    <w:p w14:paraId="13EF75DA" w14:textId="53D167C4" w:rsidR="001E3213" w:rsidRPr="001E3213" w:rsidRDefault="001E3213" w:rsidP="00794F0E">
      <w:pPr>
        <w:pStyle w:val="a3"/>
        <w:numPr>
          <w:ilvl w:val="0"/>
          <w:numId w:val="11"/>
        </w:numPr>
        <w:suppressAutoHyphens/>
        <w:rPr>
          <w:rFonts w:eastAsia="Times New Roman"/>
          <w:color w:val="000000"/>
          <w:kern w:val="2"/>
          <w:sz w:val="22"/>
          <w:szCs w:val="20"/>
          <w:lang w:eastAsia="ar-SA"/>
        </w:rPr>
      </w:pPr>
      <w:r w:rsidRPr="001E3213">
        <w:rPr>
          <w:rFonts w:eastAsia="Times New Roman"/>
          <w:color w:val="000000"/>
          <w:kern w:val="2"/>
          <w:sz w:val="22"/>
          <w:szCs w:val="20"/>
          <w:lang w:eastAsia="ar-SA"/>
        </w:rPr>
        <w:t xml:space="preserve">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 </w:t>
      </w:r>
    </w:p>
    <w:p w14:paraId="6488F9AB" w14:textId="77777777" w:rsidR="001E3213" w:rsidRPr="001E3213" w:rsidRDefault="001E3213" w:rsidP="001E3213">
      <w:pPr>
        <w:suppressAutoHyphens/>
        <w:spacing w:after="0" w:line="240" w:lineRule="auto"/>
        <w:jc w:val="both"/>
        <w:rPr>
          <w:rFonts w:ascii="Times New Roman" w:eastAsia="Times New Roman" w:hAnsi="Times New Roman" w:cs="Times New Roman"/>
          <w:b/>
          <w:color w:val="000000"/>
          <w:kern w:val="2"/>
          <w:szCs w:val="20"/>
          <w:lang w:eastAsia="ar-SA"/>
        </w:rPr>
      </w:pPr>
      <w:r w:rsidRPr="001E3213">
        <w:rPr>
          <w:rFonts w:ascii="Times New Roman" w:eastAsia="Times New Roman" w:hAnsi="Times New Roman" w:cs="Times New Roman"/>
          <w:b/>
          <w:color w:val="000000"/>
          <w:kern w:val="2"/>
          <w:szCs w:val="20"/>
          <w:lang w:eastAsia="ar-SA"/>
        </w:rPr>
        <w:t xml:space="preserve">Природа: </w:t>
      </w:r>
    </w:p>
    <w:p w14:paraId="75DF0E47" w14:textId="778A4707" w:rsidR="001E3213" w:rsidRPr="001E3213" w:rsidRDefault="001E3213" w:rsidP="00794F0E">
      <w:pPr>
        <w:pStyle w:val="a3"/>
        <w:numPr>
          <w:ilvl w:val="0"/>
          <w:numId w:val="12"/>
        </w:numPr>
        <w:suppressAutoHyphens/>
        <w:rPr>
          <w:rFonts w:eastAsia="Times New Roman"/>
          <w:color w:val="000000"/>
          <w:kern w:val="2"/>
          <w:szCs w:val="20"/>
          <w:lang w:eastAsia="ar-SA"/>
        </w:rPr>
      </w:pPr>
      <w:r w:rsidRPr="001E3213">
        <w:rPr>
          <w:rFonts w:eastAsia="Times New Roman"/>
          <w:color w:val="000000"/>
          <w:kern w:val="2"/>
          <w:szCs w:val="20"/>
          <w:lang w:eastAsia="ar-SA"/>
        </w:rPr>
        <w:lastRenderedPageBreak/>
        <w:t xml:space="preserve">педагог продолжает знакомить ребенка с многообразием природы родного края, представителями животного и растительного мира, изменениями в их жизни в разные сезоны года. </w:t>
      </w:r>
    </w:p>
    <w:p w14:paraId="0933AEFC" w14:textId="5E4C089C" w:rsidR="001E3213" w:rsidRPr="001E3213" w:rsidRDefault="001E3213" w:rsidP="00794F0E">
      <w:pPr>
        <w:pStyle w:val="a3"/>
        <w:numPr>
          <w:ilvl w:val="0"/>
          <w:numId w:val="12"/>
        </w:numPr>
        <w:suppressAutoHyphens/>
        <w:rPr>
          <w:rFonts w:eastAsia="Times New Roman"/>
          <w:color w:val="000000"/>
          <w:kern w:val="2"/>
          <w:szCs w:val="20"/>
          <w:lang w:eastAsia="ar-SA"/>
        </w:rPr>
      </w:pPr>
      <w:r w:rsidRPr="001E3213">
        <w:rPr>
          <w:rFonts w:eastAsia="Times New Roman"/>
          <w:color w:val="000000"/>
          <w:kern w:val="2"/>
          <w:szCs w:val="20"/>
          <w:lang w:eastAsia="ar-SA"/>
        </w:rPr>
        <w:t xml:space="preserve">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 </w:t>
      </w:r>
    </w:p>
    <w:p w14:paraId="007576B3" w14:textId="148DDA7F" w:rsidR="008C038F" w:rsidRPr="0025243D" w:rsidRDefault="001E3213" w:rsidP="00794F0E">
      <w:pPr>
        <w:pStyle w:val="a3"/>
        <w:numPr>
          <w:ilvl w:val="0"/>
          <w:numId w:val="12"/>
        </w:numPr>
        <w:suppressAutoHyphens/>
        <w:rPr>
          <w:rFonts w:eastAsia="Times New Roman"/>
          <w:color w:val="000000"/>
          <w:kern w:val="2"/>
          <w:szCs w:val="20"/>
          <w:lang w:eastAsia="ar-SA"/>
        </w:rPr>
      </w:pPr>
      <w:r w:rsidRPr="001E3213">
        <w:rPr>
          <w:rFonts w:eastAsia="Times New Roman"/>
          <w:color w:val="000000"/>
          <w:kern w:val="2"/>
          <w:szCs w:val="20"/>
          <w:lang w:eastAsia="ar-SA"/>
        </w:rPr>
        <w:t>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 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ребенка о природе.</w:t>
      </w:r>
    </w:p>
    <w:p w14:paraId="5C9D9C19" w14:textId="77777777" w:rsidR="008C038F" w:rsidRPr="008C038F" w:rsidRDefault="008C038F" w:rsidP="008C038F">
      <w:pPr>
        <w:shd w:val="clear" w:color="auto" w:fill="FFFFFF"/>
        <w:spacing w:after="0" w:line="240" w:lineRule="auto"/>
        <w:jc w:val="both"/>
        <w:rPr>
          <w:rFonts w:ascii="Times New Roman" w:eastAsia="Times New Roman" w:hAnsi="Times New Roman" w:cs="Times New Roman"/>
          <w:lang w:eastAsia="ru-RU"/>
        </w:rPr>
      </w:pPr>
    </w:p>
    <w:p w14:paraId="257A4A18" w14:textId="77777777" w:rsidR="008C038F" w:rsidRPr="008C038F" w:rsidRDefault="008C038F" w:rsidP="008C038F">
      <w:pPr>
        <w:shd w:val="clear" w:color="auto" w:fill="FFFFFF"/>
        <w:spacing w:after="0" w:line="240" w:lineRule="auto"/>
        <w:jc w:val="both"/>
        <w:rPr>
          <w:rFonts w:ascii="Times New Roman" w:eastAsia="Times New Roman" w:hAnsi="Times New Roman" w:cs="Times New Roman"/>
          <w:lang w:eastAsia="ru-RU"/>
        </w:rPr>
      </w:pPr>
    </w:p>
    <w:p w14:paraId="6911727A" w14:textId="77777777" w:rsidR="008C038F" w:rsidRPr="008C038F" w:rsidRDefault="008C038F" w:rsidP="008C038F">
      <w:pPr>
        <w:shd w:val="clear" w:color="auto" w:fill="FFFFFF"/>
        <w:spacing w:after="0" w:line="240" w:lineRule="auto"/>
        <w:jc w:val="both"/>
        <w:rPr>
          <w:rFonts w:ascii="Times New Roman" w:eastAsia="Times New Roman" w:hAnsi="Times New Roman" w:cs="Times New Roman"/>
          <w:lang w:eastAsia="ru-RU"/>
        </w:rPr>
      </w:pPr>
    </w:p>
    <w:tbl>
      <w:tblPr>
        <w:tblW w:w="16132" w:type="dxa"/>
        <w:tblInd w:w="-431" w:type="dxa"/>
        <w:tblLayout w:type="fixed"/>
        <w:tblLook w:val="04A0" w:firstRow="1" w:lastRow="0" w:firstColumn="1" w:lastColumn="0" w:noHBand="0" w:noVBand="1"/>
      </w:tblPr>
      <w:tblGrid>
        <w:gridCol w:w="568"/>
        <w:gridCol w:w="2549"/>
        <w:gridCol w:w="995"/>
        <w:gridCol w:w="3226"/>
        <w:gridCol w:w="4287"/>
        <w:gridCol w:w="2409"/>
        <w:gridCol w:w="2098"/>
      </w:tblGrid>
      <w:tr w:rsidR="008C038F" w:rsidRPr="008C038F" w14:paraId="5330DC9F" w14:textId="77777777" w:rsidTr="00550F0F">
        <w:trPr>
          <w:trHeight w:val="1550"/>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D61A74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bCs/>
              </w:rPr>
            </w:pPr>
            <w:r w:rsidRPr="008C038F">
              <w:rPr>
                <w:rFonts w:ascii="Times New Roman" w:eastAsia="Calibri" w:hAnsi="Times New Roman" w:cs="Times New Roman"/>
                <w:b/>
                <w:bCs/>
              </w:rPr>
              <w:t>№</w:t>
            </w:r>
          </w:p>
          <w:p w14:paraId="065B63C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bCs/>
              </w:rPr>
            </w:pPr>
            <w:r w:rsidRPr="008C038F">
              <w:rPr>
                <w:rFonts w:ascii="Times New Roman" w:eastAsia="Calibri" w:hAnsi="Times New Roman" w:cs="Times New Roman"/>
                <w:b/>
                <w:bCs/>
              </w:rPr>
              <w:t>не</w:t>
            </w:r>
          </w:p>
          <w:p w14:paraId="7B0E9A7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bCs/>
              </w:rPr>
            </w:pPr>
            <w:r w:rsidRPr="008C038F">
              <w:rPr>
                <w:rFonts w:ascii="Times New Roman" w:eastAsia="Calibri" w:hAnsi="Times New Roman" w:cs="Times New Roman"/>
                <w:b/>
                <w:bCs/>
              </w:rPr>
              <w:t>де</w:t>
            </w:r>
          </w:p>
          <w:p w14:paraId="7A4969C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b/>
                <w:bCs/>
              </w:rPr>
              <w:t>ли</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6D6CC6E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b/>
                <w:bCs/>
              </w:rPr>
              <w:t>Дата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01172EE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bCs/>
              </w:rPr>
            </w:pPr>
            <w:r w:rsidRPr="008C038F">
              <w:rPr>
                <w:rFonts w:ascii="Times New Roman" w:eastAsia="Calibri" w:hAnsi="Times New Roman" w:cs="Times New Roman"/>
                <w:b/>
                <w:bCs/>
              </w:rPr>
              <w:t>Интеграция образовательных областей</w:t>
            </w: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716F73E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bCs/>
              </w:rPr>
              <w:t>Тема</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5BBDC41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b/>
                <w:bCs/>
              </w:rPr>
              <w:t>Задачи</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A18E96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b/>
                <w:bCs/>
              </w:rPr>
              <w:t>Содержание</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48BE9A4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b/>
                <w:bCs/>
              </w:rPr>
              <w:t>Оборудование</w:t>
            </w:r>
          </w:p>
        </w:tc>
      </w:tr>
      <w:tr w:rsidR="008C038F" w:rsidRPr="008C038F" w14:paraId="3EB12D0A" w14:textId="77777777" w:rsidTr="00550F0F">
        <w:trPr>
          <w:trHeight w:val="79"/>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48CA94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73463F96"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02.09 – 06.09</w:t>
            </w:r>
          </w:p>
          <w:p w14:paraId="69024BEF"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«Детский сад наш общий дом»</w:t>
            </w: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1828062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52803F4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1D08B3C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71E6A8F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38ED28B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7D3F6FE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05B5146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0EDCE72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w:t>
            </w:r>
          </w:p>
          <w:p w14:paraId="4B9D5375" w14:textId="7217EB73" w:rsidR="008C038F" w:rsidRPr="008C038F" w:rsidRDefault="00F84764" w:rsidP="008C038F">
            <w:pPr>
              <w:autoSpaceDE w:val="0"/>
              <w:autoSpaceDN w:val="0"/>
              <w:adjustRightInd w:val="0"/>
              <w:spacing w:after="0" w:line="240" w:lineRule="auto"/>
              <w:jc w:val="center"/>
              <w:rPr>
                <w:rFonts w:ascii="Times New Roman" w:eastAsia="Calibri" w:hAnsi="Times New Roman" w:cs="Times New Roman"/>
                <w:b/>
              </w:rPr>
            </w:pPr>
            <w:r>
              <w:rPr>
                <w:rFonts w:ascii="Times New Roman" w:eastAsia="Calibri" w:hAnsi="Times New Roman" w:cs="Times New Roman"/>
                <w:b/>
              </w:rPr>
              <w:t xml:space="preserve">«Детский сад наш так хорош, </w:t>
            </w:r>
            <w:r w:rsidR="008C038F" w:rsidRPr="008C038F">
              <w:rPr>
                <w:rFonts w:ascii="Times New Roman" w:eastAsia="Calibri" w:hAnsi="Times New Roman" w:cs="Times New Roman"/>
                <w:b/>
              </w:rPr>
              <w:t>лучше сада не найдешь»</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D978C7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1.Уточнить знания детей о детском саде.</w:t>
            </w:r>
          </w:p>
          <w:p w14:paraId="69F5813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2.Расширять знания о людях разных профессий, работающих в детском саду.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0A6ABA6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27.</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3B7CD2D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Фотографии: общий вид детского сада, лист ватмана, клей, фломастеры, цв. бумага.</w:t>
            </w:r>
          </w:p>
        </w:tc>
      </w:tr>
      <w:tr w:rsidR="008C038F" w:rsidRPr="008C038F" w14:paraId="2089E8C6"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E19B58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2B567854"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09.09-13.09</w:t>
            </w:r>
          </w:p>
          <w:p w14:paraId="2F52F865"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«Ходит осень по дорожке»</w:t>
            </w:r>
          </w:p>
          <w:p w14:paraId="1D101848"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0D80309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09D5C23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68878C6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3321DA2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34BBE83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27C9114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67A79AB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w:t>
            </w:r>
          </w:p>
          <w:p w14:paraId="23E74FD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«Осень золото роняет»</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7BEF0AD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1.Формировать знания и представления детей о сезонных изменениях в природе.</w:t>
            </w:r>
          </w:p>
          <w:p w14:paraId="1C8030E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2.Закреплять умение самостоятельно находить характерные признаки осени.</w:t>
            </w:r>
          </w:p>
          <w:p w14:paraId="7CE1C4F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3.Воспитывать бережное отношение к природе, умение любоваться ее красотой.</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C4D516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Морозова И.А., Пушкарева М.А. «Ознакомление с окружающим миром» стр. 7.</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3D37CB95" w14:textId="756C1AE9" w:rsidR="008C038F" w:rsidRPr="008C038F" w:rsidRDefault="00F84764" w:rsidP="008C038F">
            <w:pPr>
              <w:autoSpaceDE w:val="0"/>
              <w:autoSpaceDN w:val="0"/>
              <w:adjustRightInd w:val="0"/>
              <w:spacing w:after="0" w:line="240" w:lineRule="auto"/>
              <w:jc w:val="center"/>
              <w:rPr>
                <w:rFonts w:ascii="Times New Roman" w:eastAsia="Calibri" w:hAnsi="Times New Roman" w:cs="Times New Roman"/>
              </w:rPr>
            </w:pPr>
            <w:r>
              <w:rPr>
                <w:rFonts w:ascii="Times New Roman" w:eastAsia="Calibri" w:hAnsi="Times New Roman" w:cs="Times New Roman"/>
              </w:rPr>
              <w:t xml:space="preserve">Гирлянда из листьев, </w:t>
            </w:r>
            <w:r w:rsidR="008C038F" w:rsidRPr="008C038F">
              <w:rPr>
                <w:rFonts w:ascii="Times New Roman" w:eastAsia="Calibri" w:hAnsi="Times New Roman" w:cs="Times New Roman"/>
              </w:rPr>
              <w:t>листочки, тучка, корзинка, ягоды рябины, запись «Времена года» Чайковского.</w:t>
            </w:r>
          </w:p>
        </w:tc>
      </w:tr>
      <w:tr w:rsidR="008C038F" w:rsidRPr="008C038F" w14:paraId="06C5A9A0"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5B3BF0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3BB389B7" w14:textId="77777777" w:rsidR="008C038F" w:rsidRPr="008C038F" w:rsidRDefault="008C038F" w:rsidP="008C038F">
            <w:pPr>
              <w:spacing w:after="0" w:line="240" w:lineRule="auto"/>
              <w:jc w:val="center"/>
              <w:rPr>
                <w:rFonts w:ascii="Times New Roman" w:eastAsia="Times New Roman" w:hAnsi="Times New Roman" w:cs="Times New Roman"/>
                <w:b/>
                <w:color w:val="000000"/>
              </w:rPr>
            </w:pPr>
            <w:r w:rsidRPr="008C038F">
              <w:rPr>
                <w:rFonts w:ascii="Times New Roman" w:eastAsia="Times New Roman" w:hAnsi="Times New Roman" w:cs="Times New Roman"/>
                <w:b/>
                <w:color w:val="000000"/>
              </w:rPr>
              <w:t>16.09-20.09</w:t>
            </w:r>
          </w:p>
          <w:p w14:paraId="71B71116" w14:textId="77777777" w:rsidR="008C038F" w:rsidRPr="008C038F" w:rsidRDefault="008C038F" w:rsidP="008C038F">
            <w:pPr>
              <w:spacing w:after="0" w:line="240" w:lineRule="auto"/>
              <w:jc w:val="center"/>
              <w:rPr>
                <w:rFonts w:ascii="Times New Roman" w:eastAsia="Times New Roman" w:hAnsi="Times New Roman" w:cs="Times New Roman"/>
                <w:color w:val="000000"/>
              </w:rPr>
            </w:pPr>
            <w:r w:rsidRPr="008C038F">
              <w:rPr>
                <w:rFonts w:ascii="Times New Roman" w:eastAsia="Times New Roman" w:hAnsi="Times New Roman" w:cs="Times New Roman"/>
                <w:b/>
              </w:rPr>
              <w:t>«Овощная ярмарка»</w:t>
            </w:r>
          </w:p>
          <w:p w14:paraId="17177081" w14:textId="77777777" w:rsidR="008C038F" w:rsidRPr="008C038F" w:rsidRDefault="008C038F" w:rsidP="008C038F">
            <w:pPr>
              <w:spacing w:after="0" w:line="240" w:lineRule="auto"/>
              <w:jc w:val="center"/>
              <w:rPr>
                <w:rFonts w:ascii="Times New Roman" w:eastAsia="Times New Roman" w:hAnsi="Times New Roman" w:cs="Times New Roman"/>
                <w:b/>
              </w:rPr>
            </w:pPr>
          </w:p>
          <w:p w14:paraId="7943D3E9"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3A2583B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4C39BC1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5DF1D7A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21EB3A4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58284F8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1D7FA05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w:t>
            </w: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44363F0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lastRenderedPageBreak/>
              <w:t>ООД 3.</w:t>
            </w:r>
          </w:p>
          <w:p w14:paraId="701DF10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«Овощная ярмарка»</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47B547F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1.Учить детей группировать предметы по назначению.</w:t>
            </w:r>
          </w:p>
          <w:p w14:paraId="1096396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2.Воспитывать желание помогать взрослым.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E23FAA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Морозова И.А., Пушкарева М.А. «Ознакомление с окружающим миром» стр. 11-13.</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7552DBC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000000"/>
                <w:shd w:val="clear" w:color="auto" w:fill="FFFFFF"/>
              </w:rPr>
              <w:t xml:space="preserve">Картинки с изображением предметов, необходимых для игр в огороде, на </w:t>
            </w:r>
            <w:r w:rsidRPr="008C038F">
              <w:rPr>
                <w:rFonts w:ascii="Times New Roman" w:eastAsia="Calibri" w:hAnsi="Times New Roman" w:cs="Times New Roman"/>
                <w:color w:val="000000"/>
                <w:shd w:val="clear" w:color="auto" w:fill="FFFFFF"/>
              </w:rPr>
              <w:lastRenderedPageBreak/>
              <w:t>кухне, в комнате; три макета: огород, комната, кухня.</w:t>
            </w:r>
          </w:p>
        </w:tc>
      </w:tr>
      <w:tr w:rsidR="008C038F" w:rsidRPr="008C038F" w14:paraId="269638D1"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809143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4.</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3F5AACC6"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23.09-27.09</w:t>
            </w:r>
          </w:p>
          <w:p w14:paraId="14A2F363"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«Фруктовый сад»</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4A5FCD1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584AF68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4EE1058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299D7CA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19C5165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38F726D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7C996C5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4.</w:t>
            </w:r>
          </w:p>
          <w:p w14:paraId="24DDC02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«Фрукты»</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A20CEA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1.Закрепить умение различать овощи и фрукты, составлять рассказ по опорным картинкам.</w:t>
            </w:r>
          </w:p>
          <w:p w14:paraId="07A5225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2.Развивать общую и мелкую моторику.</w:t>
            </w:r>
          </w:p>
          <w:p w14:paraId="6522D0C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3.Воспитывать бережное отношение к природе.</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03B10B9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Морозова И.А., Пушкарева М.А. «Ознакомление с окружающим миром» стр. 14-16.</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3A172FE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Картинки с овощами и фруктами. Натуральные овощи и фрукты, чудесный мешочек.</w:t>
            </w:r>
          </w:p>
        </w:tc>
      </w:tr>
      <w:tr w:rsidR="008C038F" w:rsidRPr="008C038F" w14:paraId="33C838AC"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C0E79B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5.</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02609935"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30.09-04.10</w:t>
            </w:r>
          </w:p>
          <w:p w14:paraId="4EE2486A"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«Лес - наше богатство» (деревья, кустарники, грибы, ягоды, цветы)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5A00F34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7181194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00B3544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7AB58E3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221D02E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4E05757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42793C3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5.</w:t>
            </w:r>
          </w:p>
          <w:p w14:paraId="4008C55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«Что я видел в лесу</w:t>
            </w:r>
            <w:r w:rsidRPr="008C038F">
              <w:rPr>
                <w:rFonts w:ascii="Times New Roman" w:eastAsia="Calibri" w:hAnsi="Times New Roman" w:cs="Times New Roman"/>
                <w:b/>
                <w:i/>
                <w:iCs/>
              </w:rPr>
              <w:t>»</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2B87FBB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1.Формировать представление о том, что лес - наше богатство.</w:t>
            </w:r>
          </w:p>
          <w:p w14:paraId="1ACF81A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2.Закрепит знания детей о диких животных.</w:t>
            </w:r>
          </w:p>
          <w:p w14:paraId="25ADC10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3.Воспитывать любовь к природе родного края. Бережное отношение к лесу.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5D30FD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Костюченко М.П. «Окружающий мир» стр. 29.</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5D12C2C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Картина «Лес - наше богатство», мяч, лесные орехи, ягоды, природный материал.</w:t>
            </w:r>
          </w:p>
        </w:tc>
      </w:tr>
      <w:tr w:rsidR="008C038F" w:rsidRPr="008C038F" w14:paraId="416B6184"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332DE2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6.</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718226F5"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07.10-11.10</w:t>
            </w:r>
          </w:p>
          <w:p w14:paraId="291D7134"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«Хлеб - всему голова»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698C967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5174D3A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09E9978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6165C27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17E16B0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3DD4B12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239E1B4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6.</w:t>
            </w:r>
          </w:p>
          <w:p w14:paraId="038996B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«Хлеб всему голова»</w:t>
            </w:r>
          </w:p>
          <w:p w14:paraId="5068949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571A67E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1.Формировать представление детей о хлебе.</w:t>
            </w:r>
          </w:p>
          <w:p w14:paraId="2B12234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2.Закреплять знания детей из чего получается хлеб.</w:t>
            </w:r>
          </w:p>
          <w:p w14:paraId="71E114E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3.воспитывать бережное отношение к хлебу.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2EB597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См. конспект занятия № 1.</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79D37CE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Презентация «Как к нам приходит хлеб».</w:t>
            </w:r>
          </w:p>
        </w:tc>
      </w:tr>
      <w:tr w:rsidR="008C038F" w:rsidRPr="008C038F" w14:paraId="40F15F88" w14:textId="77777777" w:rsidTr="00550F0F">
        <w:trPr>
          <w:trHeight w:val="1294"/>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4F88D66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7.</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4F95F1E7"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14.10 – 18.10</w:t>
            </w:r>
          </w:p>
          <w:p w14:paraId="466E0582"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«На ферме»</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05D616D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0137A61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4EEC056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4F98A8C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2E8F7D2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51C06CF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5E2079D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7.</w:t>
            </w:r>
          </w:p>
          <w:p w14:paraId="1EEE5B7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«Домашние животные фермы»</w:t>
            </w:r>
          </w:p>
          <w:p w14:paraId="39368B9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7C96DB2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42624E3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1.Формировать представление детей о домашних животных и птицах.</w:t>
            </w:r>
          </w:p>
          <w:p w14:paraId="505EA4B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2.Развивать диалогическую речь, участвовать в беседе, отвечать на вопросы.</w:t>
            </w:r>
          </w:p>
          <w:p w14:paraId="59E1BE1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44459E3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Морозова И.А., Пушкарева М.А. «Ознакомление с окружающим миром», стр. 7.</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3DD3907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Макет «Ферма», игрушки домашние животные, игрушка человечек-фермер.</w:t>
            </w:r>
          </w:p>
          <w:p w14:paraId="785A72C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r>
      <w:tr w:rsidR="008C038F" w:rsidRPr="008C038F" w14:paraId="19351D8A" w14:textId="77777777" w:rsidTr="00550F0F">
        <w:trPr>
          <w:trHeight w:val="1554"/>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06EAC35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8.</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7754BFC3"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21.10 – 25.10</w:t>
            </w:r>
          </w:p>
          <w:p w14:paraId="094D8FE8"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«Знакомство с народной культурой и традициями»</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F9678B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4AA10E1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1FA688D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52DD271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0931FFB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5E2BDF3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541EB1E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8.</w:t>
            </w:r>
          </w:p>
          <w:p w14:paraId="389C710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«Татарский орнамент»</w:t>
            </w:r>
          </w:p>
          <w:p w14:paraId="64A88ED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317C35D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1.Познакомить детей с разновидностями татарского орнамента и его особенности.</w:t>
            </w:r>
          </w:p>
          <w:p w14:paraId="0529E58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2.Развивать творческие способности детей.</w:t>
            </w:r>
          </w:p>
          <w:p w14:paraId="33581C6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3.Воспитывать чувство гражданственности, патриотизма, чувство гордости за свой край.</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56466E8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См. конспект занятия № 2.</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670A824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Пособие «Разновидности орнамента», татарские изделия: калфак, камзол, читек.</w:t>
            </w:r>
          </w:p>
        </w:tc>
      </w:tr>
      <w:tr w:rsidR="008C038F" w:rsidRPr="008C038F" w14:paraId="36A8168D" w14:textId="77777777" w:rsidTr="00550F0F">
        <w:trPr>
          <w:trHeight w:val="1466"/>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5BAE3A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9.</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0DBBE060"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28.10 – 01.11</w:t>
            </w:r>
          </w:p>
          <w:p w14:paraId="7B9B7586"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«Мой город, моя республика, моя страна»</w:t>
            </w:r>
          </w:p>
          <w:p w14:paraId="15F88DCB" w14:textId="77777777" w:rsidR="008C038F" w:rsidRPr="008C038F" w:rsidRDefault="008C038F" w:rsidP="008C038F">
            <w:pPr>
              <w:spacing w:after="0" w:line="240" w:lineRule="auto"/>
              <w:jc w:val="center"/>
              <w:rPr>
                <w:rFonts w:ascii="Times New Roman" w:eastAsia="Calibri" w:hAnsi="Times New Roman" w:cs="Times New Roman"/>
                <w:b/>
              </w:rPr>
            </w:pPr>
            <w:r w:rsidRPr="008C038F">
              <w:rPr>
                <w:rFonts w:ascii="Times New Roman" w:eastAsia="Times New Roman" w:hAnsi="Times New Roman" w:cs="Times New Roman"/>
                <w:b/>
              </w:rPr>
              <w:t>(День народного единства)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B645ED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549648F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247B4D2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294BCE4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5C36207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23891DF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5E4EB22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9.</w:t>
            </w:r>
          </w:p>
          <w:p w14:paraId="0C14F82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«Мой город»</w:t>
            </w: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1B7FD6C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1.Продолжать закреплять знания детей о названии родного города.</w:t>
            </w:r>
          </w:p>
          <w:p w14:paraId="125FE43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2.Познакомить с его достопримечательностями.</w:t>
            </w:r>
          </w:p>
          <w:p w14:paraId="03C1F95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3.Воспитывать чувство гордости за свой город.</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4387CB7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46.</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4B953892" w14:textId="77777777" w:rsidR="008C038F" w:rsidRPr="008C038F" w:rsidRDefault="008C038F" w:rsidP="008C038F">
            <w:pPr>
              <w:spacing w:after="160" w:line="240" w:lineRule="auto"/>
              <w:jc w:val="center"/>
              <w:rPr>
                <w:rFonts w:ascii="Times New Roman" w:eastAsia="Calibri" w:hAnsi="Times New Roman" w:cs="Times New Roman"/>
              </w:rPr>
            </w:pPr>
            <w:r w:rsidRPr="008C038F">
              <w:rPr>
                <w:rFonts w:ascii="Times New Roman" w:eastAsia="Calibri" w:hAnsi="Times New Roman" w:cs="Times New Roman"/>
              </w:rPr>
              <w:t>Фотографии города, и его достопримечательностей, разрезная картинка «Солнечный».</w:t>
            </w:r>
          </w:p>
        </w:tc>
      </w:tr>
      <w:tr w:rsidR="008C038F" w:rsidRPr="008C038F" w14:paraId="730AD6E7"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975ED1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10.</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6C14C12D"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05.11-08.11</w:t>
            </w:r>
          </w:p>
          <w:p w14:paraId="7343BBED"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b/>
              </w:rPr>
              <w:t>«Мой дом, мебель, посуда»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088D788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365659A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29BAC18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7C9FFC2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209A9F9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66E9624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226B683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10.</w:t>
            </w:r>
          </w:p>
          <w:p w14:paraId="0D8A424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«Посуда. Мебель»</w:t>
            </w:r>
          </w:p>
          <w:p w14:paraId="0C1D630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5E6CD71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1084552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3FC2FA0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1.Познакомить детей с назначением предметов домашнего обихода (табурет, стул, кресло).</w:t>
            </w:r>
          </w:p>
          <w:p w14:paraId="35FDCD7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2.Развивать ретроспективный взгляд на предметы.</w:t>
            </w:r>
          </w:p>
          <w:p w14:paraId="64C0CEB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3.Учить определять некоторые особенности предметов (части, форма).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53C6EC9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Морозова И.А., Пушкарева М.А. «Ознакомление с окружающим миром» стр. 22-24.</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116F39D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000000"/>
              </w:rPr>
              <w:t>Бревно (макет), табурет, стул, кресло. Презентация «Прошлое кресла», разрезные картины табурета, кресла, бревна.</w:t>
            </w:r>
          </w:p>
        </w:tc>
      </w:tr>
      <w:tr w:rsidR="008C038F" w:rsidRPr="008C038F" w14:paraId="1608B4CB"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01E3480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11.</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074F85AC"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11.11-15.11</w:t>
            </w:r>
          </w:p>
          <w:p w14:paraId="10C7C964" w14:textId="77777777" w:rsidR="008C038F" w:rsidRPr="008C038F" w:rsidRDefault="008C038F" w:rsidP="008C038F">
            <w:pPr>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«Умные помощники»</w:t>
            </w:r>
          </w:p>
          <w:p w14:paraId="5B85CABF"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b/>
              </w:rPr>
              <w:t>(бытовые приборы)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36BFF2A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7CCC594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468A524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4384863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4E1E3DA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792F2C2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21BE4FE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11.</w:t>
            </w:r>
          </w:p>
          <w:p w14:paraId="1D0D1CE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«Посуда и ее применение»</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1B1B842B"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color w:val="333333"/>
              </w:rPr>
            </w:pPr>
            <w:r w:rsidRPr="008C038F">
              <w:rPr>
                <w:rFonts w:ascii="Times New Roman" w:eastAsia="Calibri" w:hAnsi="Times New Roman" w:cs="Times New Roman"/>
                <w:b/>
                <w:lang w:eastAsia="ar-SA"/>
              </w:rPr>
              <w:t>1.</w:t>
            </w:r>
            <w:r w:rsidRPr="008C038F">
              <w:rPr>
                <w:rFonts w:ascii="Times New Roman" w:eastAsia="Calibri" w:hAnsi="Times New Roman" w:cs="Times New Roman"/>
                <w:lang w:eastAsia="ar-SA"/>
              </w:rPr>
              <w:t xml:space="preserve">Формировать представление детей о посуде, об отличии </w:t>
            </w:r>
            <w:r w:rsidRPr="008C038F">
              <w:rPr>
                <w:rFonts w:ascii="Times New Roman" w:eastAsia="Calibri" w:hAnsi="Times New Roman" w:cs="Times New Roman"/>
              </w:rPr>
              <w:t>столовой, кухонной и чайной посуды.</w:t>
            </w:r>
          </w:p>
          <w:p w14:paraId="09AA37D2"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bCs/>
              </w:rPr>
            </w:pPr>
            <w:r w:rsidRPr="008C038F">
              <w:rPr>
                <w:rFonts w:ascii="Times New Roman" w:eastAsia="Calibri" w:hAnsi="Times New Roman" w:cs="Times New Roman"/>
                <w:color w:val="333333"/>
              </w:rPr>
              <w:t>2.</w:t>
            </w:r>
            <w:hyperlink r:id="rId12" w:history="1">
              <w:r w:rsidRPr="008C038F">
                <w:rPr>
                  <w:rFonts w:ascii="Times New Roman" w:eastAsia="Calibri" w:hAnsi="Times New Roman" w:cs="Times New Roman"/>
                  <w:bCs/>
                </w:rPr>
                <w:t>Развивать</w:t>
              </w:r>
            </w:hyperlink>
            <w:r w:rsidRPr="008C038F">
              <w:rPr>
                <w:rFonts w:ascii="Times New Roman" w:eastAsia="Calibri" w:hAnsi="Times New Roman" w:cs="Times New Roman"/>
                <w:bCs/>
              </w:rPr>
              <w:t xml:space="preserve"> умение группировать посуду по существенным признакам, </w:t>
            </w:r>
            <w:r w:rsidRPr="008C038F">
              <w:rPr>
                <w:rFonts w:ascii="Times New Roman" w:eastAsia="Calibri" w:hAnsi="Times New Roman" w:cs="Times New Roman"/>
                <w:color w:val="333333"/>
              </w:rPr>
              <w:t>зрительное восприятие.</w:t>
            </w:r>
          </w:p>
          <w:p w14:paraId="622C30BA"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333333"/>
              </w:rPr>
              <w:t>3.</w:t>
            </w:r>
            <w:r w:rsidRPr="008C038F">
              <w:rPr>
                <w:rFonts w:ascii="Times New Roman" w:eastAsia="Calibri" w:hAnsi="Times New Roman" w:cs="Times New Roman"/>
              </w:rPr>
              <w:t>Воспитывать бережное отно</w:t>
            </w:r>
            <w:r w:rsidRPr="008C038F">
              <w:rPr>
                <w:rFonts w:ascii="Times New Roman" w:eastAsia="Calibri" w:hAnsi="Times New Roman" w:cs="Times New Roman"/>
              </w:rPr>
              <w:softHyphen/>
              <w:t>шение к предметам рукотворного мира.</w:t>
            </w:r>
          </w:p>
          <w:p w14:paraId="54564DA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0DEEB43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65.</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1984C86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333333"/>
              </w:rPr>
              <w:t>Картинки с изображением разной посуды.</w:t>
            </w:r>
          </w:p>
        </w:tc>
      </w:tr>
      <w:tr w:rsidR="008C038F" w:rsidRPr="008C038F" w14:paraId="10E10026"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70C8B0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lang w:val="en-US"/>
              </w:rPr>
            </w:pPr>
            <w:r w:rsidRPr="008C038F">
              <w:rPr>
                <w:rFonts w:ascii="Times New Roman" w:eastAsia="Calibri" w:hAnsi="Times New Roman" w:cs="Times New Roman"/>
                <w:lang w:val="en-US"/>
              </w:rPr>
              <w:t>1</w:t>
            </w:r>
            <w:r w:rsidRPr="008C038F">
              <w:rPr>
                <w:rFonts w:ascii="Times New Roman" w:eastAsia="Calibri" w:hAnsi="Times New Roman" w:cs="Times New Roman"/>
              </w:rPr>
              <w:t>2</w:t>
            </w:r>
            <w:r w:rsidRPr="008C038F">
              <w:rPr>
                <w:rFonts w:ascii="Times New Roman" w:eastAsia="Calibri" w:hAnsi="Times New Roman" w:cs="Times New Roman"/>
                <w:lang w:val="en-US"/>
              </w:rPr>
              <w:t>.</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673DE5ED"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18.11-22.11</w:t>
            </w:r>
          </w:p>
          <w:p w14:paraId="4CAAAE42"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Calibri" w:hAnsi="Times New Roman" w:cs="Times New Roman"/>
                <w:b/>
                <w:color w:val="000000"/>
              </w:rPr>
              <w:t>«Мамин день</w:t>
            </w:r>
            <w:r w:rsidRPr="008C038F">
              <w:rPr>
                <w:rFonts w:ascii="Times New Roman" w:eastAsia="Calibri" w:hAnsi="Times New Roman" w:cs="Times New Roman"/>
                <w:b/>
              </w:rPr>
              <w:t>»</w:t>
            </w:r>
            <w:r w:rsidRPr="008C038F">
              <w:rPr>
                <w:rFonts w:ascii="Times New Roman" w:eastAsia="Times New Roman" w:hAnsi="Times New Roman" w:cs="Times New Roman"/>
                <w:b/>
              </w:rPr>
              <w:t xml:space="preserve"> </w:t>
            </w:r>
          </w:p>
          <w:p w14:paraId="4AEBE8CD"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574EDD9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07987B0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7FB538D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6653C81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372FBE3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3DA250F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170860D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12.</w:t>
            </w:r>
          </w:p>
          <w:p w14:paraId="37787E9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«Мамочка милая, мама моя»</w:t>
            </w:r>
          </w:p>
        </w:tc>
        <w:tc>
          <w:tcPr>
            <w:tcW w:w="4287" w:type="dxa"/>
            <w:tcBorders>
              <w:top w:val="single" w:sz="4" w:space="0" w:color="00000A"/>
              <w:left w:val="single" w:sz="4" w:space="0" w:color="00000A"/>
              <w:bottom w:val="single" w:sz="4" w:space="0" w:color="auto"/>
              <w:right w:val="single" w:sz="4" w:space="0" w:color="00000A"/>
            </w:tcBorders>
            <w:hideMark/>
          </w:tcPr>
          <w:p w14:paraId="249D0FD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1.Формировать представление детей о празднике.</w:t>
            </w:r>
          </w:p>
          <w:p w14:paraId="387592A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2.Развивать внимание, память, воображение.</w:t>
            </w:r>
          </w:p>
          <w:p w14:paraId="118811EC" w14:textId="77777777" w:rsidR="008C038F" w:rsidRPr="008C038F" w:rsidRDefault="008C038F" w:rsidP="008C038F">
            <w:pPr>
              <w:spacing w:after="160" w:line="240" w:lineRule="auto"/>
              <w:jc w:val="center"/>
              <w:rPr>
                <w:rFonts w:ascii="Times New Roman" w:eastAsia="Calibri" w:hAnsi="Times New Roman" w:cs="Times New Roman"/>
              </w:rPr>
            </w:pPr>
            <w:r w:rsidRPr="008C038F">
              <w:rPr>
                <w:rFonts w:ascii="Times New Roman" w:eastAsia="Calibri" w:hAnsi="Times New Roman" w:cs="Times New Roman"/>
              </w:rPr>
              <w:t>3.Воспитывать уважение к старшим, желание помогать маме.</w:t>
            </w:r>
          </w:p>
          <w:p w14:paraId="2C244AE0"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color w:val="000000"/>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0759397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48.</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04FD2ACC" w14:textId="77777777" w:rsidR="008C038F" w:rsidRPr="008C038F" w:rsidRDefault="008C038F" w:rsidP="008C038F">
            <w:pPr>
              <w:spacing w:after="160" w:line="240" w:lineRule="auto"/>
              <w:jc w:val="center"/>
              <w:rPr>
                <w:rFonts w:ascii="Times New Roman" w:eastAsia="Calibri" w:hAnsi="Times New Roman" w:cs="Times New Roman"/>
              </w:rPr>
            </w:pPr>
            <w:r w:rsidRPr="008C038F">
              <w:rPr>
                <w:rFonts w:ascii="Times New Roman" w:eastAsia="Calibri" w:hAnsi="Times New Roman" w:cs="Times New Roman"/>
              </w:rPr>
              <w:t>Фотографии мам детей.</w:t>
            </w:r>
          </w:p>
          <w:p w14:paraId="7F5F94EB" w14:textId="77777777" w:rsidR="008C038F" w:rsidRPr="008C038F" w:rsidRDefault="008C038F" w:rsidP="008C038F">
            <w:pPr>
              <w:shd w:val="clear" w:color="auto" w:fill="FFFFFF"/>
              <w:spacing w:after="120" w:line="240" w:lineRule="auto"/>
              <w:jc w:val="center"/>
              <w:rPr>
                <w:rFonts w:ascii="Times New Roman" w:eastAsia="Times New Roman" w:hAnsi="Times New Roman" w:cs="Times New Roman"/>
              </w:rPr>
            </w:pPr>
          </w:p>
        </w:tc>
      </w:tr>
      <w:tr w:rsidR="008C038F" w:rsidRPr="008C038F" w14:paraId="083BDA73"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2CF603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13.</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08A9D5A0"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25.11-29.11</w:t>
            </w:r>
          </w:p>
          <w:p w14:paraId="767519D6" w14:textId="77777777" w:rsidR="008C038F" w:rsidRPr="008C038F" w:rsidRDefault="008C038F" w:rsidP="008C038F">
            <w:pPr>
              <w:spacing w:after="0" w:line="240" w:lineRule="auto"/>
              <w:jc w:val="center"/>
              <w:rPr>
                <w:rFonts w:ascii="Times New Roman" w:eastAsia="Calibri" w:hAnsi="Times New Roman" w:cs="Times New Roman"/>
                <w:b/>
              </w:rPr>
            </w:pPr>
            <w:r w:rsidRPr="008C038F">
              <w:rPr>
                <w:rFonts w:ascii="Times New Roman" w:eastAsia="Times New Roman" w:hAnsi="Times New Roman" w:cs="Times New Roman"/>
                <w:b/>
              </w:rPr>
              <w:t>«Мир вещей: одежда, обувь, головные уборы»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056D283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47ACC16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4983D30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614361C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710AC58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45492C7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233B389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13</w:t>
            </w:r>
          </w:p>
          <w:p w14:paraId="31F668D2" w14:textId="77777777" w:rsidR="008C038F" w:rsidRPr="008C038F" w:rsidRDefault="008C038F" w:rsidP="008C038F">
            <w:pPr>
              <w:spacing w:after="160" w:line="240" w:lineRule="auto"/>
              <w:jc w:val="center"/>
              <w:rPr>
                <w:rFonts w:ascii="Times New Roman" w:eastAsia="Calibri" w:hAnsi="Times New Roman" w:cs="Times New Roman"/>
                <w:b/>
              </w:rPr>
            </w:pPr>
            <w:r w:rsidRPr="008C038F">
              <w:rPr>
                <w:rFonts w:ascii="Times New Roman" w:eastAsia="Calibri" w:hAnsi="Times New Roman" w:cs="Times New Roman"/>
                <w:b/>
              </w:rPr>
              <w:t>«</w:t>
            </w:r>
            <w:r w:rsidRPr="008C038F">
              <w:rPr>
                <w:rFonts w:ascii="Times New Roman" w:eastAsia="Times New Roman" w:hAnsi="Times New Roman" w:cs="Times New Roman"/>
                <w:b/>
              </w:rPr>
              <w:t>Одежда, обувь, головные уборы</w:t>
            </w:r>
            <w:r w:rsidRPr="008C038F">
              <w:rPr>
                <w:rFonts w:ascii="Times New Roman" w:eastAsia="Calibri" w:hAnsi="Times New Roman" w:cs="Times New Roman"/>
                <w:b/>
              </w:rPr>
              <w:t xml:space="preserve">» </w:t>
            </w:r>
          </w:p>
          <w:p w14:paraId="55201F1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auto"/>
              <w:left w:val="single" w:sz="4" w:space="0" w:color="00000A"/>
              <w:bottom w:val="single" w:sz="4" w:space="0" w:color="00000A"/>
              <w:right w:val="single" w:sz="4" w:space="0" w:color="00000A"/>
            </w:tcBorders>
          </w:tcPr>
          <w:p w14:paraId="4C54ED20"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color w:val="000000"/>
              </w:rPr>
            </w:pPr>
            <w:r w:rsidRPr="008C038F">
              <w:rPr>
                <w:rFonts w:ascii="Times New Roman" w:eastAsia="Times New Roman" w:hAnsi="Times New Roman" w:cs="Times New Roman"/>
                <w:color w:val="000000"/>
              </w:rPr>
              <w:t>1.Познакомить детей с назначением и функциями предметов одежды, необходимых для жизни человека.</w:t>
            </w:r>
          </w:p>
          <w:p w14:paraId="7119BA91"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color w:val="000000"/>
              </w:rPr>
            </w:pPr>
            <w:r w:rsidRPr="008C038F">
              <w:rPr>
                <w:rFonts w:ascii="Times New Roman" w:eastAsia="Times New Roman" w:hAnsi="Times New Roman" w:cs="Times New Roman"/>
                <w:color w:val="000000"/>
              </w:rPr>
              <w:t>2.Учить устанавливать связь между материалом и способом применения предметов одежды.</w:t>
            </w:r>
          </w:p>
          <w:p w14:paraId="031733A2" w14:textId="77777777" w:rsidR="008C038F" w:rsidRPr="008C038F" w:rsidRDefault="008C038F" w:rsidP="008C038F">
            <w:pPr>
              <w:spacing w:after="160" w:line="240" w:lineRule="auto"/>
              <w:jc w:val="center"/>
              <w:rPr>
                <w:rFonts w:ascii="Times New Roman" w:eastAsia="Times New Roman" w:hAnsi="Times New Roman" w:cs="Times New Roman"/>
                <w:color w:val="000000"/>
              </w:rPr>
            </w:pPr>
            <w:r w:rsidRPr="008C038F">
              <w:rPr>
                <w:rFonts w:ascii="Times New Roman" w:eastAsia="Times New Roman" w:hAnsi="Times New Roman" w:cs="Times New Roman"/>
                <w:color w:val="000000"/>
              </w:rPr>
              <w:t xml:space="preserve">3.Развивать умение ориентироваться в </w:t>
            </w:r>
            <w:r w:rsidRPr="008C038F">
              <w:rPr>
                <w:rFonts w:ascii="Times New Roman" w:eastAsia="Times New Roman" w:hAnsi="Times New Roman" w:cs="Times New Roman"/>
                <w:color w:val="000000"/>
              </w:rPr>
              <w:lastRenderedPageBreak/>
              <w:t>прошлом одежды.</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2C24712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Морозова И.А., Пушкарева М.А. «Ознакомление с окружающим миром» стр. 34-37.</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0D156121" w14:textId="77777777" w:rsidR="008C038F" w:rsidRPr="008C038F" w:rsidRDefault="008C038F" w:rsidP="008C038F">
            <w:pPr>
              <w:spacing w:after="160" w:line="240" w:lineRule="auto"/>
              <w:jc w:val="center"/>
              <w:rPr>
                <w:rFonts w:ascii="Times New Roman" w:eastAsia="Calibri" w:hAnsi="Times New Roman" w:cs="Times New Roman"/>
              </w:rPr>
            </w:pPr>
            <w:r w:rsidRPr="008C038F">
              <w:rPr>
                <w:rFonts w:ascii="Times New Roman" w:eastAsia="Times New Roman" w:hAnsi="Times New Roman" w:cs="Times New Roman"/>
              </w:rPr>
              <w:t xml:space="preserve">Кукла. Иголки. Нитки, кружева, пуговицы, ножницы, образцы тканей, бумажные силуэты платьев, цв. карандаши, </w:t>
            </w:r>
            <w:r w:rsidRPr="008C038F">
              <w:rPr>
                <w:rFonts w:ascii="Times New Roman" w:eastAsia="Times New Roman" w:hAnsi="Times New Roman" w:cs="Times New Roman"/>
              </w:rPr>
              <w:lastRenderedPageBreak/>
              <w:t>презентация «Прошлое одежды».</w:t>
            </w:r>
          </w:p>
        </w:tc>
      </w:tr>
      <w:tr w:rsidR="008C038F" w:rsidRPr="008C038F" w14:paraId="224A5001"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7B382EB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14.</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3565F502"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02.12-06.12</w:t>
            </w:r>
          </w:p>
          <w:p w14:paraId="23751A61"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«Эх, Зимушка-зима, до чего ты хороша»</w:t>
            </w:r>
          </w:p>
          <w:p w14:paraId="5E81CE1C" w14:textId="77777777" w:rsidR="008C038F" w:rsidRPr="008C038F" w:rsidRDefault="008C038F" w:rsidP="008C038F">
            <w:pPr>
              <w:spacing w:after="0" w:line="240" w:lineRule="auto"/>
              <w:jc w:val="center"/>
              <w:rPr>
                <w:rFonts w:ascii="Times New Roman" w:eastAsia="Times New Roman" w:hAnsi="Times New Roman" w:cs="Times New Roman"/>
                <w:b/>
              </w:rPr>
            </w:pPr>
          </w:p>
          <w:p w14:paraId="34CCDDF7" w14:textId="77777777" w:rsidR="008C038F" w:rsidRPr="008C038F" w:rsidRDefault="008C038F" w:rsidP="008C038F">
            <w:pPr>
              <w:spacing w:after="0" w:line="240" w:lineRule="auto"/>
              <w:jc w:val="center"/>
              <w:rPr>
                <w:rFonts w:ascii="Times New Roman" w:eastAsia="Times New Roman" w:hAnsi="Times New Roman" w:cs="Times New Roman"/>
                <w:b/>
              </w:rPr>
            </w:pPr>
          </w:p>
          <w:p w14:paraId="326C25BF" w14:textId="77777777" w:rsidR="008C038F" w:rsidRPr="008C038F" w:rsidRDefault="008C038F" w:rsidP="008C038F">
            <w:pPr>
              <w:spacing w:after="0" w:line="240" w:lineRule="auto"/>
              <w:jc w:val="center"/>
              <w:rPr>
                <w:rFonts w:ascii="Times New Roman" w:eastAsia="Times New Roman" w:hAnsi="Times New Roman" w:cs="Times New Roman"/>
                <w:b/>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9F0E22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292012B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4E7A9A5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5081089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0132D5F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1647CB3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5B4BA5F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14.</w:t>
            </w:r>
          </w:p>
          <w:p w14:paraId="002AE7C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«Зимушка-зима»</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090ACD29"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1.Закрепить и обобщить знания детей о зиме, явлениях природы с помощью произведений русских поэтов.</w:t>
            </w:r>
          </w:p>
          <w:p w14:paraId="7E6D47C7"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2.Развивать познавательный интерес, формировать способность видеть красоту окружающего мира.</w:t>
            </w:r>
          </w:p>
          <w:p w14:paraId="41679A1D"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3.Воспитывать культуру ведения диалога.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3E902CC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78.</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3C123A1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shd w:val="clear" w:color="auto" w:fill="FFFFFF"/>
              </w:rPr>
              <w:t>Иллюстрация «Зимний лес», картинки для игровых упр. «Снеговики», «Путаница».</w:t>
            </w:r>
          </w:p>
        </w:tc>
      </w:tr>
      <w:tr w:rsidR="008C038F" w:rsidRPr="008C038F" w14:paraId="6E946C33"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7EC083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15.</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5502DA66"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09.12-13.12</w:t>
            </w:r>
          </w:p>
          <w:p w14:paraId="69816766"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«Животный мир Севера»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2468A6E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5DD870A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53672E2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38628CC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37C046E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666CC8C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765EA73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15</w:t>
            </w:r>
          </w:p>
          <w:p w14:paraId="2841188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«Животные крайнего Севера»</w:t>
            </w:r>
          </w:p>
          <w:p w14:paraId="64560A1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53CD1C0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7EB8D09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13273CD3"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rPr>
            </w:pPr>
            <w:r w:rsidRPr="008C038F">
              <w:rPr>
                <w:rFonts w:ascii="Times New Roman" w:eastAsia="Times New Roman" w:hAnsi="Times New Roman" w:cs="Times New Roman"/>
              </w:rPr>
              <w:t>1.Закрепить знания детей о природе крайнего Севера, обобщить знания о животных и птицах севера.</w:t>
            </w:r>
          </w:p>
          <w:p w14:paraId="635529D1"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rPr>
            </w:pPr>
            <w:r w:rsidRPr="008C038F">
              <w:rPr>
                <w:rFonts w:ascii="Times New Roman" w:eastAsia="Times New Roman" w:hAnsi="Times New Roman" w:cs="Times New Roman"/>
              </w:rPr>
              <w:t>2.Развивать интерес к жизни животных севера, внимание, мышление, речь.</w:t>
            </w:r>
          </w:p>
          <w:p w14:paraId="5532157C"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rPr>
            </w:pPr>
            <w:r w:rsidRPr="008C038F">
              <w:rPr>
                <w:rFonts w:ascii="Times New Roman" w:eastAsia="Times New Roman" w:hAnsi="Times New Roman" w:cs="Times New Roman"/>
              </w:rPr>
              <w:t>3.Воспитывать бережное отношение к животным.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D6F18B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67.</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2A1479E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shd w:val="clear" w:color="auto" w:fill="FFFFFF"/>
              </w:rPr>
            </w:pPr>
            <w:r w:rsidRPr="008C038F">
              <w:rPr>
                <w:rFonts w:ascii="Times New Roman" w:eastAsia="Calibri" w:hAnsi="Times New Roman" w:cs="Times New Roman"/>
                <w:shd w:val="clear" w:color="auto" w:fill="FFFFFF"/>
              </w:rPr>
              <w:t>Глобус, картинки с изображением севера, животных севера, обручи. Презентация «Жив. Крайнего Севера».</w:t>
            </w:r>
          </w:p>
        </w:tc>
      </w:tr>
      <w:tr w:rsidR="008C038F" w:rsidRPr="008C038F" w14:paraId="3C9F690C"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4F07DAF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16.</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7B67E1B6"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16.12-20.12</w:t>
            </w:r>
          </w:p>
          <w:p w14:paraId="5B4AF4DB"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«Продукты питания»</w:t>
            </w:r>
          </w:p>
          <w:p w14:paraId="65A06B92"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564B9D1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2DD6B8D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217E44D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04237DB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609AA34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2775E34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709D25D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16.</w:t>
            </w:r>
          </w:p>
          <w:p w14:paraId="57C2478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«Здоровая пища»</w:t>
            </w:r>
          </w:p>
          <w:p w14:paraId="533FFC4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58BF47D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3D34584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color w:val="333333"/>
                <w:shd w:val="clear" w:color="auto" w:fill="FFFFFF"/>
              </w:rPr>
            </w:pPr>
            <w:r w:rsidRPr="008C038F">
              <w:rPr>
                <w:rFonts w:ascii="Times New Roman" w:eastAsia="Calibri" w:hAnsi="Times New Roman" w:cs="Times New Roman"/>
                <w:color w:val="333333"/>
                <w:shd w:val="clear" w:color="auto" w:fill="FFFFFF"/>
              </w:rPr>
              <w:t>1.Закрепить знания детей о продуктах питания и их значения для человека.</w:t>
            </w:r>
          </w:p>
          <w:p w14:paraId="1C2B6CB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color w:val="333333"/>
                <w:shd w:val="clear" w:color="auto" w:fill="FFFFFF"/>
              </w:rPr>
            </w:pPr>
            <w:r w:rsidRPr="008C038F">
              <w:rPr>
                <w:rFonts w:ascii="Times New Roman" w:eastAsia="Calibri" w:hAnsi="Times New Roman" w:cs="Times New Roman"/>
                <w:color w:val="333333"/>
                <w:shd w:val="clear" w:color="auto" w:fill="FFFFFF"/>
              </w:rPr>
              <w:t>2.Развивать любознательность, умение выделять правила здорового питания.</w:t>
            </w:r>
          </w:p>
          <w:p w14:paraId="48F688E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color w:val="333333"/>
                <w:shd w:val="clear" w:color="auto" w:fill="FFFFFF"/>
              </w:rPr>
            </w:pPr>
            <w:r w:rsidRPr="008C038F">
              <w:rPr>
                <w:rFonts w:ascii="Times New Roman" w:eastAsia="Calibri" w:hAnsi="Times New Roman" w:cs="Times New Roman"/>
                <w:color w:val="333333"/>
                <w:shd w:val="clear" w:color="auto" w:fill="FFFFFF"/>
              </w:rPr>
              <w:t>3.Воспитывать у детей отношение к своему здоровью.</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34EF4A1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37.</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5AF9CFA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Кастрюля, муляжи: картофель, морковь, свекла, лук, яблоко, редиска, огурец, виноград, презентация продукты питания.</w:t>
            </w:r>
          </w:p>
        </w:tc>
      </w:tr>
      <w:tr w:rsidR="008C038F" w:rsidRPr="008C038F" w14:paraId="3125A110"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4A8DBA1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lang w:val="en-US"/>
              </w:rPr>
            </w:pPr>
            <w:r w:rsidRPr="008C038F">
              <w:rPr>
                <w:rFonts w:ascii="Times New Roman" w:eastAsia="Calibri" w:hAnsi="Times New Roman" w:cs="Times New Roman"/>
                <w:lang w:val="en-US"/>
              </w:rPr>
              <w:t>17.</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3A29D2B0"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23.12-28.12</w:t>
            </w:r>
          </w:p>
          <w:p w14:paraId="71846FD8"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«Здравствуй, праздник, Новый год!»</w:t>
            </w: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00C39D5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6B78E83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1870F08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3FC9388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258B3F3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6A04A0C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4E97F76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17.</w:t>
            </w:r>
          </w:p>
          <w:p w14:paraId="36FB552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«Что такое Новый год?»</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2FF9DF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1.Закрепить знания детей об обычаях и традициях празднования Нового года в нашей стране.</w:t>
            </w:r>
          </w:p>
          <w:p w14:paraId="035C589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2.Развивать диалогическую речь, обогащать активный словарь.</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08C03BE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18.</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51C5ED1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Микрофон, мультимедийное оборудование, презентация «Где живет Дед Мороз?»</w:t>
            </w:r>
          </w:p>
        </w:tc>
      </w:tr>
      <w:tr w:rsidR="008C038F" w:rsidRPr="008C038F" w14:paraId="46968FB6"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0BA0B98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18.</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2FF969C6"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09.01-10.01</w:t>
            </w:r>
          </w:p>
          <w:p w14:paraId="0E5B9797"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«Новогодние каникулы»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6AD33A5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44722E8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6B70459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4D2B7DF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188B3B3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306BEE2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379BE59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18.</w:t>
            </w:r>
          </w:p>
          <w:p w14:paraId="72C4D8F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«Новогодние каникулы»</w:t>
            </w:r>
          </w:p>
          <w:p w14:paraId="04C4F55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1304001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shd w:val="clear" w:color="auto" w:fill="FFFFFF"/>
              </w:rPr>
            </w:pPr>
            <w:r w:rsidRPr="008C038F">
              <w:rPr>
                <w:rFonts w:ascii="Times New Roman" w:eastAsia="Calibri" w:hAnsi="Times New Roman" w:cs="Times New Roman"/>
                <w:shd w:val="clear" w:color="auto" w:fill="FFFFFF"/>
              </w:rPr>
              <w:t>1.Закрепить знания детей о поведении на катке, на горках в зимние время года.</w:t>
            </w:r>
          </w:p>
          <w:p w14:paraId="1B83454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shd w:val="clear" w:color="auto" w:fill="FFFFFF"/>
              </w:rPr>
            </w:pPr>
            <w:r w:rsidRPr="008C038F">
              <w:rPr>
                <w:rFonts w:ascii="Times New Roman" w:eastAsia="Calibri" w:hAnsi="Times New Roman" w:cs="Times New Roman"/>
                <w:shd w:val="clear" w:color="auto" w:fill="FFFFFF"/>
              </w:rPr>
              <w:t>2.</w:t>
            </w:r>
            <w:r w:rsidRPr="008C038F">
              <w:rPr>
                <w:rFonts w:ascii="Times New Roman" w:eastAsia="Calibri" w:hAnsi="Times New Roman" w:cs="Times New Roman"/>
              </w:rPr>
              <w:t xml:space="preserve"> Развивать диалогическую речь, обогащать активный словарь.</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60551A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25.</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6519D7C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Зимний коллаж.</w:t>
            </w:r>
          </w:p>
          <w:p w14:paraId="2B78711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r>
      <w:tr w:rsidR="008C038F" w:rsidRPr="008C038F" w14:paraId="159A5FFC"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914209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19.</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34333B24"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13.01-17.01</w:t>
            </w:r>
          </w:p>
          <w:p w14:paraId="2C709857"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lastRenderedPageBreak/>
              <w:t>«В здоровом теле- здоровый дух»</w:t>
            </w:r>
          </w:p>
          <w:p w14:paraId="76910749"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34D178E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Х\Э</w:t>
            </w:r>
          </w:p>
          <w:p w14:paraId="6316FED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П</w:t>
            </w:r>
          </w:p>
          <w:p w14:paraId="043C6E2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1D5AB06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3B2E17E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7258443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3F3D2A5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lastRenderedPageBreak/>
              <w:t>ООД 19. «Петрушка-</w:t>
            </w:r>
            <w:r w:rsidRPr="008C038F">
              <w:rPr>
                <w:rFonts w:ascii="Times New Roman" w:eastAsia="Calibri" w:hAnsi="Times New Roman" w:cs="Times New Roman"/>
                <w:b/>
              </w:rPr>
              <w:lastRenderedPageBreak/>
              <w:t>физкультурник»</w:t>
            </w:r>
          </w:p>
          <w:p w14:paraId="288E7FA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7DC43C6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6C4D21B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 xml:space="preserve">. 1.Совершенствовать умение </w:t>
            </w:r>
            <w:r w:rsidRPr="008C038F">
              <w:rPr>
                <w:rFonts w:ascii="Times New Roman" w:eastAsia="Calibri" w:hAnsi="Times New Roman" w:cs="Times New Roman"/>
              </w:rPr>
              <w:lastRenderedPageBreak/>
              <w:t>группировать предметы по назначению.</w:t>
            </w:r>
          </w:p>
          <w:p w14:paraId="66143B0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2.Уточнить знания детей о видах спорта и спортивного оборудования.</w:t>
            </w:r>
          </w:p>
          <w:p w14:paraId="312986F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3.Развивать наблюдательность.</w:t>
            </w:r>
          </w:p>
          <w:p w14:paraId="212C4CA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3B85C47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 xml:space="preserve">О.В. Дыбина </w:t>
            </w:r>
            <w:r w:rsidRPr="008C038F">
              <w:rPr>
                <w:rFonts w:ascii="Times New Roman" w:eastAsia="Calibri" w:hAnsi="Times New Roman" w:cs="Times New Roman"/>
              </w:rPr>
              <w:lastRenderedPageBreak/>
              <w:t>«Ознакомление с предметным и социальным окружением», стр. 28.</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15CDDCC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 xml:space="preserve">Набор картинок с </w:t>
            </w:r>
            <w:r w:rsidRPr="008C038F">
              <w:rPr>
                <w:rFonts w:ascii="Times New Roman" w:eastAsia="Calibri" w:hAnsi="Times New Roman" w:cs="Times New Roman"/>
              </w:rPr>
              <w:lastRenderedPageBreak/>
              <w:t>видами спорта, спортивный инвентарь, картинки «зима» и «лето», алгоритм описания предметов.</w:t>
            </w:r>
          </w:p>
        </w:tc>
      </w:tr>
      <w:tr w:rsidR="008C038F" w:rsidRPr="008C038F" w14:paraId="08E6239D"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E60FCC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20.</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49CEE511"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20.01-24.01</w:t>
            </w:r>
          </w:p>
          <w:p w14:paraId="2136978B"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«Правила дорожные знать каждому положено!»</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4660653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7B17F83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619B801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258E18A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575367E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35C6B29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22BED76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20.</w:t>
            </w:r>
          </w:p>
          <w:p w14:paraId="0E5A3DE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«В гостях у светофора»</w:t>
            </w:r>
          </w:p>
          <w:p w14:paraId="37054BD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13C36A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 xml:space="preserve">1.Закрепить знания детей о правилах дорожного движения </w:t>
            </w:r>
          </w:p>
          <w:p w14:paraId="5E0A591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2.Развивать диалогическую речь, обогащать активный словарь.</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4E07F9A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66.</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23016E0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Презентация «Я соблюдаю правило дорожного движения».</w:t>
            </w:r>
          </w:p>
        </w:tc>
      </w:tr>
      <w:tr w:rsidR="008C038F" w:rsidRPr="008C038F" w14:paraId="0C0102D7"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7FF0EC3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21.</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58A1E971"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27.01-31.01</w:t>
            </w:r>
          </w:p>
          <w:p w14:paraId="56858591"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«Приглашаем в гости этикет»</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5B61ECA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56BFDE5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19C1812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2F839A7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66C8B78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3D35345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3D2500C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21.</w:t>
            </w:r>
          </w:p>
          <w:p w14:paraId="4F9CE8E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«Маша в гостях у Кати»</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51A0C33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color w:val="000000"/>
                <w:shd w:val="clear" w:color="auto" w:fill="FFFFFF"/>
              </w:rPr>
            </w:pPr>
            <w:r w:rsidRPr="008C038F">
              <w:rPr>
                <w:rFonts w:ascii="Times New Roman" w:eastAsia="Calibri" w:hAnsi="Times New Roman" w:cs="Times New Roman"/>
                <w:color w:val="000000"/>
                <w:shd w:val="clear" w:color="auto" w:fill="FFFFFF"/>
              </w:rPr>
              <w:t>1.Закрепить знания детей как правильно вести себя за столом.</w:t>
            </w:r>
          </w:p>
          <w:p w14:paraId="1F6EA74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color w:val="000000"/>
                <w:shd w:val="clear" w:color="auto" w:fill="FFFFFF"/>
              </w:rPr>
            </w:pPr>
            <w:r w:rsidRPr="008C038F">
              <w:rPr>
                <w:rFonts w:ascii="Times New Roman" w:eastAsia="Calibri" w:hAnsi="Times New Roman" w:cs="Times New Roman"/>
                <w:color w:val="000000"/>
                <w:shd w:val="clear" w:color="auto" w:fill="FFFFFF"/>
              </w:rPr>
              <w:t>2.Учитть детей правильно встречать и провожать гостя.</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314C18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20.</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7E52789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Картинки по теме «Этикет»</w:t>
            </w:r>
          </w:p>
          <w:p w14:paraId="3CE848F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Кукла Маша и Катя.</w:t>
            </w:r>
          </w:p>
          <w:p w14:paraId="3644E48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Набор посуды.</w:t>
            </w:r>
          </w:p>
        </w:tc>
      </w:tr>
      <w:tr w:rsidR="008C038F" w:rsidRPr="008C038F" w14:paraId="3C19B311"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DD6B11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22.</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5055C2E2"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03.02-07.02</w:t>
            </w:r>
          </w:p>
          <w:p w14:paraId="05224307"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«Юные следопыты и почемучки»</w:t>
            </w:r>
          </w:p>
          <w:p w14:paraId="0E721EBD" w14:textId="77777777" w:rsidR="008C038F" w:rsidRPr="008C038F" w:rsidRDefault="008C038F" w:rsidP="008C038F">
            <w:pPr>
              <w:spacing w:after="0" w:line="240" w:lineRule="auto"/>
              <w:jc w:val="center"/>
              <w:rPr>
                <w:rFonts w:ascii="Times New Roman" w:eastAsia="Times New Roman" w:hAnsi="Times New Roman" w:cs="Times New Roman"/>
                <w:b/>
              </w:rPr>
            </w:pPr>
          </w:p>
          <w:p w14:paraId="4B11FF2B"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0C76EB8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4936DB9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5892C3C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116DDC0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3E9DA7A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41352EE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3054EBB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22.</w:t>
            </w:r>
          </w:p>
          <w:p w14:paraId="44E4CF1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«Транспорт»</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18E94A8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shd w:val="clear" w:color="auto" w:fill="FFFFFF"/>
              </w:rPr>
            </w:pPr>
            <w:r w:rsidRPr="008C038F">
              <w:rPr>
                <w:rFonts w:ascii="Times New Roman" w:eastAsia="Calibri" w:hAnsi="Times New Roman" w:cs="Times New Roman"/>
              </w:rPr>
              <w:t>1.</w:t>
            </w:r>
            <w:r w:rsidRPr="008C038F">
              <w:rPr>
                <w:rFonts w:ascii="Times New Roman" w:eastAsia="Calibri" w:hAnsi="Times New Roman" w:cs="Times New Roman"/>
                <w:shd w:val="clear" w:color="auto" w:fill="FFFFFF"/>
              </w:rPr>
              <w:t>Познакомить с видами наземного транспорта, формировать интерес к транспорту.</w:t>
            </w:r>
          </w:p>
          <w:p w14:paraId="48DCADC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color w:val="000000"/>
                <w:shd w:val="clear" w:color="auto" w:fill="FFFFFF"/>
              </w:rPr>
            </w:pPr>
            <w:r w:rsidRPr="008C038F">
              <w:rPr>
                <w:rFonts w:ascii="Times New Roman" w:eastAsia="Calibri" w:hAnsi="Times New Roman" w:cs="Times New Roman"/>
                <w:color w:val="000000"/>
                <w:shd w:val="clear" w:color="auto" w:fill="FFFFFF"/>
              </w:rPr>
              <w:t>2.Развивать слуховое внимание.</w:t>
            </w:r>
          </w:p>
          <w:p w14:paraId="55028BF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color w:val="000000"/>
                <w:shd w:val="clear" w:color="auto" w:fill="FFFFFF"/>
              </w:rPr>
            </w:pPr>
            <w:r w:rsidRPr="008C038F">
              <w:rPr>
                <w:rFonts w:ascii="Times New Roman" w:eastAsia="Calibri" w:hAnsi="Times New Roman" w:cs="Times New Roman"/>
                <w:color w:val="000000"/>
                <w:shd w:val="clear" w:color="auto" w:fill="FFFFFF"/>
              </w:rPr>
              <w:t>3.Воспитывать доброжелательное отношение друг к другу.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5DC1890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23.</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64B2D81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Фильм о городе, картинки различного вида транспорта, цв. круги</w:t>
            </w:r>
            <w:r w:rsidRPr="008C038F">
              <w:rPr>
                <w:rFonts w:ascii="Times New Roman" w:eastAsia="Calibri" w:hAnsi="Times New Roman" w:cs="Times New Roman"/>
                <w:shd w:val="clear" w:color="auto" w:fill="FFFFFF"/>
              </w:rPr>
              <w:t>.</w:t>
            </w:r>
          </w:p>
        </w:tc>
      </w:tr>
      <w:tr w:rsidR="008C038F" w:rsidRPr="008C038F" w14:paraId="47D71D02"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40F7678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23.</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6E4C2D90"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10.02-14.02</w:t>
            </w:r>
          </w:p>
          <w:p w14:paraId="7B7CE6FE"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«Дикие животные нашей полосы и их детеныши»</w:t>
            </w:r>
          </w:p>
          <w:p w14:paraId="01B69DE1"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55D3811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2E0C9D6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34FFA34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4E26D3D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429A008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2912121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354C727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23</w:t>
            </w:r>
          </w:p>
          <w:p w14:paraId="50D019F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«Дикие животные в лесу»</w:t>
            </w:r>
          </w:p>
          <w:p w14:paraId="5A8117A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25757CB2"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bCs/>
              </w:rPr>
            </w:pPr>
            <w:r w:rsidRPr="008C038F">
              <w:rPr>
                <w:rFonts w:ascii="Times New Roman" w:eastAsia="Times New Roman" w:hAnsi="Times New Roman" w:cs="Times New Roman"/>
                <w:bCs/>
              </w:rPr>
              <w:t>1.Формировать представление детей о видах диких животных, со средой их обитания, особенностями внешнего вида и образа жизни.</w:t>
            </w:r>
          </w:p>
          <w:p w14:paraId="273D8B63"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bCs/>
              </w:rPr>
            </w:pPr>
            <w:r w:rsidRPr="008C038F">
              <w:rPr>
                <w:rFonts w:ascii="Times New Roman" w:eastAsia="Times New Roman" w:hAnsi="Times New Roman" w:cs="Times New Roman"/>
                <w:bCs/>
              </w:rPr>
              <w:t>2.Воспитывать любовь и бережное отношение к природе.</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F191CD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36.</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0173858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Презентация «Лес», рули, игрушки домашних и диких животных. Макет леса и фермы.</w:t>
            </w:r>
          </w:p>
        </w:tc>
      </w:tr>
      <w:tr w:rsidR="008C038F" w:rsidRPr="008C038F" w14:paraId="55E1F353" w14:textId="77777777" w:rsidTr="00550F0F">
        <w:trPr>
          <w:trHeight w:val="1584"/>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280A4B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24.</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3C3B5D91"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17.02.- 21.02</w:t>
            </w:r>
          </w:p>
          <w:p w14:paraId="4C8144CA"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«Наши защитники»</w:t>
            </w:r>
          </w:p>
          <w:p w14:paraId="1638CD4E" w14:textId="77777777" w:rsidR="008C038F" w:rsidRPr="008C038F" w:rsidRDefault="008C038F" w:rsidP="008C038F">
            <w:pPr>
              <w:spacing w:after="0" w:line="240" w:lineRule="auto"/>
              <w:jc w:val="center"/>
              <w:rPr>
                <w:rFonts w:ascii="Times New Roman" w:eastAsia="Times New Roman" w:hAnsi="Times New Roman" w:cs="Times New Roman"/>
                <w:b/>
              </w:rPr>
            </w:pPr>
          </w:p>
          <w:p w14:paraId="1C28ED99" w14:textId="77777777" w:rsidR="008C038F" w:rsidRPr="008C038F" w:rsidRDefault="008C038F" w:rsidP="008C038F">
            <w:pPr>
              <w:spacing w:after="0" w:line="240" w:lineRule="auto"/>
              <w:jc w:val="center"/>
              <w:rPr>
                <w:rFonts w:ascii="Times New Roman" w:eastAsia="Times New Roman" w:hAnsi="Times New Roman" w:cs="Times New Roman"/>
                <w:b/>
              </w:rPr>
            </w:pPr>
          </w:p>
          <w:p w14:paraId="692FCC43"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69BC23B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71B2391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5D44B72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3033ACB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49749B0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196C332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66F2862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24.</w:t>
            </w:r>
          </w:p>
          <w:p w14:paraId="0111681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«Наша армия»</w:t>
            </w:r>
          </w:p>
          <w:p w14:paraId="13D3706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318D14A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0C5D8D0B" w14:textId="77777777" w:rsidR="008C038F" w:rsidRPr="008C038F" w:rsidRDefault="008C038F" w:rsidP="008C038F">
            <w:pPr>
              <w:spacing w:after="16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7BF8965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1.Дать детям представление о воинах, которые охраняют нашу родину.</w:t>
            </w:r>
          </w:p>
          <w:p w14:paraId="0AAC06F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2.Уточнить понятие «защитники Отечества». Воспитывать гордость за наших воинов</w:t>
            </w:r>
          </w:p>
          <w:p w14:paraId="0494304A"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3.Познакомить детей с некоторыми военными профессиями.</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440D325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37.</w:t>
            </w:r>
          </w:p>
          <w:p w14:paraId="49511AE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478308CF" w14:textId="77777777" w:rsidR="008C038F" w:rsidRPr="008C038F" w:rsidRDefault="008C038F" w:rsidP="008C038F">
            <w:pPr>
              <w:autoSpaceDE w:val="0"/>
              <w:autoSpaceDN w:val="0"/>
              <w:adjustRightInd w:val="0"/>
              <w:spacing w:after="0" w:line="240" w:lineRule="auto"/>
              <w:rPr>
                <w:rFonts w:ascii="Times New Roman" w:eastAsia="Calibri" w:hAnsi="Times New Roman" w:cs="Times New Roman"/>
              </w:rPr>
            </w:pP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08F5B9B4"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rPr>
              <w:t xml:space="preserve">Текст рассказов «Шапка не велит» А. Митяева, «Дозор» З. Александровой, иллюстрации по теме, фигурки </w:t>
            </w:r>
            <w:r w:rsidRPr="008C038F">
              <w:rPr>
                <w:rFonts w:ascii="Times New Roman" w:eastAsia="Calibri" w:hAnsi="Times New Roman" w:cs="Times New Roman"/>
              </w:rPr>
              <w:lastRenderedPageBreak/>
              <w:t>военных, головные уборы военных.</w:t>
            </w:r>
          </w:p>
        </w:tc>
      </w:tr>
      <w:tr w:rsidR="008C038F" w:rsidRPr="008C038F" w14:paraId="384B0C33"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840953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25.</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40A82AB4"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25.02-28.03</w:t>
            </w:r>
          </w:p>
          <w:p w14:paraId="0E7B142F"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«Мир вещей: игрушки вокруг меня»</w:t>
            </w:r>
          </w:p>
          <w:p w14:paraId="22C20BEB"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094FFCB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5C9F5AE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686F99B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1C6847F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679C88D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7B3AAB5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14CB555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25.</w:t>
            </w:r>
          </w:p>
          <w:p w14:paraId="57968BE7" w14:textId="77777777" w:rsidR="008C038F" w:rsidRPr="008C038F" w:rsidRDefault="008C038F" w:rsidP="008C038F">
            <w:pPr>
              <w:spacing w:after="160" w:line="240" w:lineRule="auto"/>
              <w:jc w:val="center"/>
              <w:rPr>
                <w:rFonts w:ascii="Times New Roman" w:eastAsia="Calibri" w:hAnsi="Times New Roman" w:cs="Times New Roman"/>
                <w:b/>
              </w:rPr>
            </w:pPr>
            <w:r w:rsidRPr="008C038F">
              <w:rPr>
                <w:rFonts w:ascii="Times New Roman" w:eastAsia="Calibri" w:hAnsi="Times New Roman" w:cs="Times New Roman"/>
                <w:b/>
              </w:rPr>
              <w:t>«У каждой игрушки свое место»</w:t>
            </w:r>
          </w:p>
          <w:p w14:paraId="458202D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27B30D54"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1.Формировать представления детей об игрушках, материалах, из которых сделаны игрушки.</w:t>
            </w:r>
          </w:p>
          <w:p w14:paraId="1B131D98"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333333"/>
              </w:rPr>
              <w:t>2.</w:t>
            </w:r>
            <w:r w:rsidRPr="008C038F">
              <w:rPr>
                <w:rFonts w:ascii="Times New Roman" w:eastAsia="Calibri" w:hAnsi="Times New Roman" w:cs="Times New Roman"/>
              </w:rPr>
              <w:t>Развивать зрительную память, связную речь.</w:t>
            </w:r>
          </w:p>
          <w:p w14:paraId="47630E09" w14:textId="77777777" w:rsidR="008C038F" w:rsidRPr="008C038F" w:rsidRDefault="008C038F" w:rsidP="008C038F">
            <w:pPr>
              <w:suppressAutoHyphens/>
              <w:spacing w:after="0" w:line="240" w:lineRule="auto"/>
              <w:jc w:val="center"/>
              <w:rPr>
                <w:rFonts w:ascii="Times New Roman" w:eastAsia="Times New Roman" w:hAnsi="Times New Roman" w:cs="Times New Roman"/>
                <w:kern w:val="2"/>
                <w:lang w:eastAsia="ar-SA"/>
              </w:rPr>
            </w:pPr>
            <w:r w:rsidRPr="008C038F">
              <w:rPr>
                <w:rFonts w:ascii="Times New Roman" w:eastAsia="Times New Roman" w:hAnsi="Times New Roman" w:cs="Times New Roman"/>
                <w:color w:val="333333"/>
                <w:kern w:val="2"/>
                <w:lang w:eastAsia="ar-SA"/>
              </w:rPr>
              <w:t>3.</w:t>
            </w:r>
            <w:r w:rsidRPr="008C038F">
              <w:rPr>
                <w:rFonts w:ascii="Times New Roman" w:eastAsia="Times New Roman" w:hAnsi="Times New Roman" w:cs="Times New Roman"/>
                <w:kern w:val="2"/>
                <w:lang w:eastAsia="ar-SA"/>
              </w:rPr>
              <w:t>Воспитывать бережное отношение к игрушкам.</w:t>
            </w:r>
          </w:p>
          <w:p w14:paraId="3E1E437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2A0FF28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40D89A0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509B09F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66D929E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342899F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37</w:t>
            </w:r>
          </w:p>
          <w:p w14:paraId="14A6A06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31.</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57642778" w14:textId="77777777" w:rsidR="008C038F" w:rsidRPr="008C038F" w:rsidRDefault="008C038F" w:rsidP="008C038F">
            <w:pPr>
              <w:suppressAutoHyphens/>
              <w:spacing w:after="0" w:line="240" w:lineRule="auto"/>
              <w:jc w:val="center"/>
              <w:rPr>
                <w:rFonts w:ascii="Times New Roman" w:eastAsia="Times New Roman" w:hAnsi="Times New Roman" w:cs="Times New Roman"/>
                <w:kern w:val="2"/>
                <w:lang w:eastAsia="ar-SA"/>
              </w:rPr>
            </w:pPr>
            <w:r w:rsidRPr="008C038F">
              <w:rPr>
                <w:rFonts w:ascii="Times New Roman" w:eastAsia="Times New Roman" w:hAnsi="Times New Roman" w:cs="Times New Roman"/>
                <w:kern w:val="2"/>
                <w:lang w:eastAsia="ar-SA"/>
              </w:rPr>
              <w:t>Кукла, игрушки из различных материалов, коробка или корзина для игрушек, разрезные картинки по теме «Игрушки», предметные картинки: барабан, мяч, юла, матрешка, деревянные матрешки, лото «Игрушки».</w:t>
            </w:r>
          </w:p>
        </w:tc>
      </w:tr>
      <w:tr w:rsidR="008C038F" w:rsidRPr="008C038F" w14:paraId="76095BB2"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321FBFB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26.</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0709C7DD"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03.03-07.03</w:t>
            </w:r>
          </w:p>
          <w:p w14:paraId="1D45259B"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«Моя семья»</w:t>
            </w:r>
          </w:p>
          <w:p w14:paraId="00C06741"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045E81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44E51B5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24568FF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27DE4C9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162C8CA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461DAA8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7B24DE0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26.</w:t>
            </w:r>
          </w:p>
          <w:p w14:paraId="5066A79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 xml:space="preserve">«Каркуша в гостях у ребят» </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0D37CE7B" w14:textId="77777777" w:rsidR="008C038F" w:rsidRPr="008C038F" w:rsidRDefault="008C038F" w:rsidP="008C038F">
            <w:pPr>
              <w:spacing w:after="0" w:line="240" w:lineRule="auto"/>
              <w:jc w:val="center"/>
              <w:rPr>
                <w:rFonts w:ascii="Times New Roman" w:eastAsia="Calibri" w:hAnsi="Times New Roman" w:cs="Times New Roman"/>
                <w:color w:val="333333"/>
              </w:rPr>
            </w:pPr>
            <w:r w:rsidRPr="008C038F">
              <w:rPr>
                <w:rFonts w:ascii="Times New Roman" w:eastAsia="Calibri" w:hAnsi="Times New Roman" w:cs="Times New Roman"/>
              </w:rPr>
              <w:t>1.Закрепить знания детей о птицах, об их жизни в весенний период</w:t>
            </w:r>
          </w:p>
          <w:p w14:paraId="30F905DF"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color w:val="333333"/>
              </w:rPr>
            </w:pPr>
            <w:r w:rsidRPr="008C038F">
              <w:rPr>
                <w:rFonts w:ascii="Times New Roman" w:eastAsia="Calibri" w:hAnsi="Times New Roman" w:cs="Times New Roman"/>
              </w:rPr>
              <w:t>Продолжать знакомить с характерными признаками весны.</w:t>
            </w:r>
          </w:p>
          <w:p w14:paraId="5C6316E6" w14:textId="77777777" w:rsidR="008C038F" w:rsidRPr="008C038F" w:rsidRDefault="008C038F" w:rsidP="008C038F">
            <w:pPr>
              <w:spacing w:after="0" w:line="240" w:lineRule="auto"/>
              <w:jc w:val="center"/>
              <w:rPr>
                <w:rFonts w:ascii="Times New Roman" w:eastAsia="Calibri" w:hAnsi="Times New Roman" w:cs="Times New Roman"/>
                <w:i/>
              </w:rPr>
            </w:pPr>
            <w:r w:rsidRPr="008C038F">
              <w:rPr>
                <w:rFonts w:ascii="Times New Roman" w:eastAsia="Calibri" w:hAnsi="Times New Roman" w:cs="Times New Roman"/>
                <w:color w:val="333333"/>
              </w:rPr>
              <w:t>2.</w:t>
            </w:r>
            <w:r w:rsidRPr="008C038F">
              <w:rPr>
                <w:rFonts w:ascii="Times New Roman" w:eastAsia="Calibri" w:hAnsi="Times New Roman" w:cs="Times New Roman"/>
              </w:rPr>
              <w:t>Развивать интерес к жизни птиц, слуховое и зрительное внимание, мышление и память</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0725C0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37.</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1E427182"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Презентация "Птицы», игрушка Каркуша, звуковая фонограмма явление природы, полумаски с изображением птиц для подвижной игры.</w:t>
            </w:r>
          </w:p>
        </w:tc>
      </w:tr>
      <w:tr w:rsidR="008C038F" w:rsidRPr="008C038F" w14:paraId="07C26036"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00FA2D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lang w:val="en-US"/>
              </w:rPr>
            </w:pPr>
            <w:r w:rsidRPr="008C038F">
              <w:rPr>
                <w:rFonts w:ascii="Times New Roman" w:eastAsia="Calibri" w:hAnsi="Times New Roman" w:cs="Times New Roman"/>
                <w:lang w:val="en-US"/>
              </w:rPr>
              <w:t>27.</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52E6F097"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11.03-14.03</w:t>
            </w:r>
          </w:p>
          <w:p w14:paraId="00A8AC92"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«Здравствуй, весна – красна»</w:t>
            </w:r>
          </w:p>
          <w:p w14:paraId="61F11D1A" w14:textId="77777777" w:rsidR="008C038F" w:rsidRPr="008C038F" w:rsidRDefault="008C038F" w:rsidP="008C038F">
            <w:pPr>
              <w:spacing w:after="0" w:line="240" w:lineRule="auto"/>
              <w:jc w:val="center"/>
              <w:rPr>
                <w:rFonts w:ascii="Times New Roman" w:eastAsia="Times New Roman" w:hAnsi="Times New Roman" w:cs="Times New Roman"/>
                <w:b/>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9F653E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79FD819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0D621C9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07F0458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27A8BA2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0EFAC0D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44C4BAF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27.</w:t>
            </w:r>
          </w:p>
          <w:p w14:paraId="4A448A4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«Прогулка в весенний лес»</w:t>
            </w: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427A1173"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rPr>
            </w:pPr>
            <w:r w:rsidRPr="008C038F">
              <w:rPr>
                <w:rFonts w:ascii="Times New Roman" w:eastAsia="Times New Roman" w:hAnsi="Times New Roman" w:cs="Times New Roman"/>
              </w:rPr>
              <w:t>1.Расширять знания о сезонных изменениях в природе.</w:t>
            </w:r>
          </w:p>
          <w:p w14:paraId="5FFC3713" w14:textId="77777777" w:rsidR="008C038F" w:rsidRPr="008C038F" w:rsidRDefault="008C038F" w:rsidP="008C038F">
            <w:pPr>
              <w:suppressAutoHyphens/>
              <w:spacing w:after="0" w:line="240" w:lineRule="auto"/>
              <w:jc w:val="center"/>
              <w:rPr>
                <w:rFonts w:ascii="Times New Roman" w:eastAsia="Times New Roman" w:hAnsi="Times New Roman" w:cs="Times New Roman"/>
                <w:kern w:val="2"/>
                <w:lang w:eastAsia="ar-SA"/>
              </w:rPr>
            </w:pPr>
            <w:r w:rsidRPr="008C038F">
              <w:rPr>
                <w:rFonts w:ascii="Times New Roman" w:eastAsia="Times New Roman" w:hAnsi="Times New Roman" w:cs="Times New Roman"/>
                <w:color w:val="333333"/>
                <w:kern w:val="2"/>
                <w:lang w:eastAsia="ar-SA"/>
              </w:rPr>
              <w:t>2.</w:t>
            </w:r>
            <w:r w:rsidRPr="008C038F">
              <w:rPr>
                <w:rFonts w:ascii="Times New Roman" w:eastAsia="Times New Roman" w:hAnsi="Times New Roman" w:cs="Times New Roman"/>
                <w:kern w:val="2"/>
                <w:lang w:eastAsia="ar-SA"/>
              </w:rPr>
              <w:t>Развивать речь, мышление, внимание, воображение и восприятие, мелкую моторику рук</w:t>
            </w:r>
          </w:p>
          <w:p w14:paraId="69D9CCFC" w14:textId="77777777" w:rsidR="008C038F" w:rsidRPr="008C038F" w:rsidRDefault="008C038F" w:rsidP="008C038F">
            <w:pPr>
              <w:suppressAutoHyphens/>
              <w:spacing w:after="0" w:line="240" w:lineRule="auto"/>
              <w:jc w:val="center"/>
              <w:rPr>
                <w:rFonts w:ascii="Times New Roman" w:eastAsia="Times New Roman" w:hAnsi="Times New Roman" w:cs="Times New Roman"/>
                <w:kern w:val="2"/>
                <w:lang w:eastAsia="ar-SA"/>
              </w:rPr>
            </w:pPr>
            <w:r w:rsidRPr="008C038F">
              <w:rPr>
                <w:rFonts w:ascii="Times New Roman" w:eastAsia="Times New Roman" w:hAnsi="Times New Roman" w:cs="Times New Roman"/>
                <w:color w:val="333333"/>
                <w:kern w:val="2"/>
                <w:lang w:eastAsia="ar-SA"/>
              </w:rPr>
              <w:t>3.Р</w:t>
            </w:r>
            <w:r w:rsidRPr="008C038F">
              <w:rPr>
                <w:rFonts w:ascii="Times New Roman" w:eastAsia="Times New Roman" w:hAnsi="Times New Roman" w:cs="Times New Roman"/>
                <w:kern w:val="2"/>
                <w:lang w:eastAsia="ar-SA"/>
              </w:rPr>
              <w:t>азвивать познавательную активность посредством включения предметных моделей</w:t>
            </w:r>
          </w:p>
          <w:p w14:paraId="6399CDC4" w14:textId="77777777" w:rsidR="008C038F" w:rsidRPr="008C038F" w:rsidRDefault="008C038F" w:rsidP="008C038F">
            <w:pPr>
              <w:spacing w:after="0" w:line="240" w:lineRule="auto"/>
              <w:jc w:val="center"/>
              <w:rPr>
                <w:rFonts w:ascii="Times New Roman" w:eastAsia="Times New Roman" w:hAnsi="Times New Roman" w:cs="Times New Roman"/>
              </w:rPr>
            </w:pPr>
            <w:r w:rsidRPr="008C038F">
              <w:rPr>
                <w:rFonts w:ascii="Times New Roman" w:eastAsia="Times New Roman" w:hAnsi="Times New Roman" w:cs="Times New Roman"/>
                <w:color w:val="333333"/>
                <w:kern w:val="2"/>
                <w:lang w:eastAsia="ar-SA"/>
              </w:rPr>
              <w:lastRenderedPageBreak/>
              <w:t>4.В</w:t>
            </w:r>
            <w:r w:rsidRPr="008C038F">
              <w:rPr>
                <w:rFonts w:ascii="Times New Roman" w:eastAsia="Times New Roman" w:hAnsi="Times New Roman" w:cs="Times New Roman"/>
                <w:kern w:val="2"/>
                <w:lang w:eastAsia="ar-SA"/>
              </w:rPr>
              <w:t>оспитывать бережное отношение к окружающей природе</w:t>
            </w:r>
            <w:r w:rsidRPr="008C038F">
              <w:rPr>
                <w:rFonts w:ascii="Times New Roman" w:eastAsia="Calibri" w:hAnsi="Times New Roman" w:cs="Times New Roman"/>
              </w:rPr>
              <w:t xml:space="preserve"> </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E77B97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О.В. Дыбина «Ознакомление с предметным и социальным окружением», стр. 13.</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7212B4DD"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bCs/>
              </w:rPr>
              <w:t>Мяч; картинки с изображением весеннего и рукотворного мира.</w:t>
            </w:r>
          </w:p>
          <w:p w14:paraId="52B169AF" w14:textId="77777777" w:rsidR="008C038F" w:rsidRPr="008C038F" w:rsidRDefault="008C038F" w:rsidP="008C038F">
            <w:pPr>
              <w:spacing w:after="0" w:line="240" w:lineRule="auto"/>
              <w:jc w:val="center"/>
              <w:rPr>
                <w:rFonts w:ascii="Times New Roman" w:eastAsia="Calibri" w:hAnsi="Times New Roman" w:cs="Times New Roman"/>
              </w:rPr>
            </w:pPr>
          </w:p>
          <w:p w14:paraId="7B3051E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r>
      <w:tr w:rsidR="008C038F" w:rsidRPr="008C038F" w14:paraId="7F62076A"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46F1BD1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28.</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42EF6A5A"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17.03-21.03</w:t>
            </w:r>
          </w:p>
          <w:p w14:paraId="75CFE079" w14:textId="77777777" w:rsidR="008C038F" w:rsidRPr="008C038F" w:rsidRDefault="008C038F" w:rsidP="008C038F">
            <w:pPr>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«Все работы хороши»</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42E383B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2D418DD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46EBB3C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5B5C62A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0241BBE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2ED30E0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71CCD17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28. «Замечательный врач»</w:t>
            </w:r>
          </w:p>
          <w:p w14:paraId="598DC82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2F448A4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7378FD1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1.Дать детям представление о значимости труда врача и медсестры.</w:t>
            </w:r>
          </w:p>
          <w:p w14:paraId="0393140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2.Воспитывать уважение к любой профессии.</w:t>
            </w:r>
          </w:p>
          <w:p w14:paraId="3C74504C"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3.Развивать внимание, мышление.</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553941D5" w14:textId="77777777" w:rsidR="008C038F" w:rsidRPr="008C038F" w:rsidRDefault="008C038F" w:rsidP="008C038F">
            <w:pPr>
              <w:autoSpaceDE w:val="0"/>
              <w:autoSpaceDN w:val="0"/>
              <w:adjustRightInd w:val="0"/>
              <w:spacing w:after="0" w:line="240" w:lineRule="auto"/>
              <w:rPr>
                <w:rFonts w:ascii="Times New Roman" w:eastAsia="Calibri" w:hAnsi="Times New Roman" w:cs="Times New Roman"/>
              </w:rPr>
            </w:pPr>
          </w:p>
          <w:p w14:paraId="109F7A7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34.</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512B261D" w14:textId="77777777" w:rsidR="008C038F" w:rsidRPr="008C038F" w:rsidRDefault="008C038F" w:rsidP="008C038F">
            <w:pPr>
              <w:suppressAutoHyphens/>
              <w:spacing w:after="0" w:line="240" w:lineRule="auto"/>
              <w:jc w:val="center"/>
              <w:rPr>
                <w:rFonts w:ascii="Times New Roman" w:eastAsia="Times New Roman" w:hAnsi="Times New Roman" w:cs="Times New Roman"/>
                <w:kern w:val="2"/>
                <w:lang w:eastAsia="ar-SA"/>
              </w:rPr>
            </w:pPr>
            <w:r w:rsidRPr="008C038F">
              <w:rPr>
                <w:rFonts w:ascii="Times New Roman" w:eastAsia="Times New Roman" w:hAnsi="Times New Roman" w:cs="Times New Roman"/>
                <w:kern w:val="2"/>
                <w:lang w:eastAsia="ar-SA"/>
              </w:rPr>
              <w:t>Кукла, медицинское оборудование. Фотографии семей врача и медсестры.</w:t>
            </w:r>
          </w:p>
        </w:tc>
      </w:tr>
      <w:tr w:rsidR="008C038F" w:rsidRPr="008C038F" w14:paraId="039C76A8"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EC3686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lang w:val="en-US"/>
              </w:rPr>
            </w:pPr>
            <w:r w:rsidRPr="008C038F">
              <w:rPr>
                <w:rFonts w:ascii="Times New Roman" w:eastAsia="Calibri" w:hAnsi="Times New Roman" w:cs="Times New Roman"/>
                <w:lang w:val="en-US"/>
              </w:rPr>
              <w:t>29.</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598899F8"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24.03-28.03</w:t>
            </w:r>
          </w:p>
          <w:p w14:paraId="6887B09C"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«От кареты до ракеты»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388F31A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686FC8F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237DF05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317A2B6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36E0A4B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631B586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2B1AEDB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29.</w:t>
            </w:r>
          </w:p>
          <w:p w14:paraId="431E42D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«Путешествие на воздушном шаре»</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7AF74F9A"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color w:val="000000"/>
              </w:rPr>
            </w:pPr>
            <w:r w:rsidRPr="008C038F">
              <w:rPr>
                <w:rFonts w:ascii="Times New Roman" w:eastAsia="Calibri" w:hAnsi="Times New Roman" w:cs="Times New Roman"/>
                <w:color w:val="000000"/>
                <w:lang w:eastAsia="ar-SA"/>
              </w:rPr>
              <w:t>1.Формировать представление о животных Жарких стран и их особенностях.</w:t>
            </w:r>
          </w:p>
          <w:p w14:paraId="7CB5BFCD"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color w:val="000000"/>
              </w:rPr>
            </w:pPr>
            <w:r w:rsidRPr="008C038F">
              <w:rPr>
                <w:rFonts w:ascii="Times New Roman" w:eastAsia="Calibri" w:hAnsi="Times New Roman" w:cs="Times New Roman"/>
                <w:color w:val="000000"/>
              </w:rPr>
              <w:t>2.Развивать диалогическую речь, умение употреблять в речи прилагательные. Соотносить слова, обозначающие названия животных и их детенышей.</w:t>
            </w:r>
          </w:p>
          <w:p w14:paraId="638C1B3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000000"/>
              </w:rPr>
              <w:t>3.Воспитывать любовь к животным.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0FD4E6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55.</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60B4653B"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игрушки - слон, обезьяна, крокодил, тигр, лев, воздушный шар; предметные картинки с изображением животных Африки.</w:t>
            </w:r>
          </w:p>
        </w:tc>
      </w:tr>
      <w:tr w:rsidR="008C038F" w:rsidRPr="008C038F" w14:paraId="0467A873"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480C5E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lang w:val="en-US"/>
              </w:rPr>
            </w:pPr>
            <w:r w:rsidRPr="008C038F">
              <w:rPr>
                <w:rFonts w:ascii="Times New Roman" w:eastAsia="Calibri" w:hAnsi="Times New Roman" w:cs="Times New Roman"/>
                <w:lang w:val="en-US"/>
              </w:rPr>
              <w:t>30.</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7B35E618"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01.04-04.04</w:t>
            </w:r>
          </w:p>
          <w:p w14:paraId="5DC90E1E"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«Птичье царство»</w:t>
            </w:r>
          </w:p>
          <w:p w14:paraId="052F8838" w14:textId="77777777" w:rsidR="008C038F" w:rsidRPr="008C038F" w:rsidRDefault="008C038F" w:rsidP="008C038F">
            <w:pPr>
              <w:spacing w:after="0" w:line="240" w:lineRule="auto"/>
              <w:jc w:val="center"/>
              <w:rPr>
                <w:rFonts w:ascii="Times New Roman" w:eastAsia="Times New Roman" w:hAnsi="Times New Roman" w:cs="Times New Roman"/>
                <w:b/>
              </w:rPr>
            </w:pPr>
          </w:p>
          <w:p w14:paraId="0B896E5D"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325BAB1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01BF923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2D59CB7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68DF222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532EB43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41C4B81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32D610F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ООД30.</w:t>
            </w:r>
          </w:p>
          <w:p w14:paraId="59565ED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 xml:space="preserve">«Пернатые друзья» </w:t>
            </w:r>
          </w:p>
          <w:p w14:paraId="618199B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43F347D1"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color w:val="000000"/>
              </w:rPr>
            </w:pPr>
            <w:r w:rsidRPr="008C038F">
              <w:rPr>
                <w:rFonts w:ascii="Times New Roman" w:eastAsia="Times New Roman" w:hAnsi="Times New Roman" w:cs="Times New Roman"/>
                <w:color w:val="000000"/>
              </w:rPr>
              <w:t>1.Формировать представление детей о зимующих птицах, закрепить понятие «зимующие птицы».</w:t>
            </w:r>
          </w:p>
          <w:p w14:paraId="6716EF32"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color w:val="000000"/>
              </w:rPr>
            </w:pPr>
            <w:r w:rsidRPr="008C038F">
              <w:rPr>
                <w:rFonts w:ascii="Times New Roman" w:eastAsia="Times New Roman" w:hAnsi="Times New Roman" w:cs="Times New Roman"/>
                <w:color w:val="000000"/>
              </w:rPr>
              <w:t>2.Развивать воображение, внимание, мышление.</w:t>
            </w:r>
          </w:p>
          <w:p w14:paraId="75E33BEF"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000000"/>
              </w:rPr>
              <w:t>3.Воспитывать заботливое и доброжелательное отношение к птицам.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297F39C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Морозова И.А., Пушкарева М.А. «Ознакомление с окружающим миром» стр. 38.</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10D988F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Иллюстрации с изображениями диких жив. Птиц зимующих, конверт. Пшено, кусочек сала, ягода рябины, семечки, конфеты.</w:t>
            </w:r>
          </w:p>
        </w:tc>
      </w:tr>
      <w:tr w:rsidR="008C038F" w:rsidRPr="008C038F" w14:paraId="0A0AC76A"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7B5F2E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31.</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3A3491C9"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07.04-11.04</w:t>
            </w:r>
          </w:p>
          <w:p w14:paraId="0DC9AE41"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«В космос все лететь хотим»</w:t>
            </w:r>
          </w:p>
          <w:p w14:paraId="0D2EAC1D" w14:textId="77777777" w:rsidR="008C038F" w:rsidRPr="008C038F" w:rsidRDefault="008C038F" w:rsidP="008C038F">
            <w:pPr>
              <w:spacing w:after="0" w:line="240" w:lineRule="auto"/>
              <w:jc w:val="center"/>
              <w:rPr>
                <w:rFonts w:ascii="Times New Roman" w:eastAsia="Times New Roman" w:hAnsi="Times New Roman" w:cs="Times New Roman"/>
                <w:b/>
              </w:rPr>
            </w:pPr>
          </w:p>
          <w:p w14:paraId="528D865D" w14:textId="77777777" w:rsidR="008C038F" w:rsidRPr="008C038F" w:rsidRDefault="008C038F" w:rsidP="008C038F">
            <w:pPr>
              <w:spacing w:after="0" w:line="240" w:lineRule="auto"/>
              <w:jc w:val="center"/>
              <w:rPr>
                <w:rFonts w:ascii="Times New Roman" w:eastAsia="Times New Roman" w:hAnsi="Times New Roman" w:cs="Times New Roman"/>
                <w:b/>
              </w:rPr>
            </w:pPr>
          </w:p>
          <w:p w14:paraId="1A686F9C" w14:textId="77777777" w:rsidR="008C038F" w:rsidRPr="008C038F" w:rsidRDefault="008C038F" w:rsidP="008C038F">
            <w:pPr>
              <w:spacing w:after="0" w:line="240" w:lineRule="auto"/>
              <w:jc w:val="center"/>
              <w:rPr>
                <w:rFonts w:ascii="Times New Roman" w:eastAsia="Times New Roman" w:hAnsi="Times New Roman" w:cs="Times New Roman"/>
                <w:b/>
              </w:rPr>
            </w:pPr>
          </w:p>
          <w:p w14:paraId="338E74A3"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7B1D573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2FA70C0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368553E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33F11D0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43F2D03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552B66F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7D19CB0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618F89D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ООД31.</w:t>
            </w:r>
          </w:p>
          <w:p w14:paraId="5AA7C7F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«Звездолетчики»</w:t>
            </w: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71AEED73"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color w:val="333333"/>
              </w:rPr>
            </w:pPr>
            <w:r w:rsidRPr="008C038F">
              <w:rPr>
                <w:rFonts w:ascii="Times New Roman" w:eastAsia="Calibri" w:hAnsi="Times New Roman" w:cs="Times New Roman"/>
              </w:rPr>
              <w:t>1.Формировать первоначальное представление о космосе, космонавтах, о Ю. Гагарине.</w:t>
            </w:r>
          </w:p>
          <w:p w14:paraId="5ED840BF" w14:textId="77777777" w:rsidR="008C038F" w:rsidRPr="008C038F" w:rsidRDefault="008C038F" w:rsidP="008C038F">
            <w:pPr>
              <w:spacing w:after="0" w:line="240" w:lineRule="auto"/>
              <w:jc w:val="center"/>
              <w:rPr>
                <w:rFonts w:ascii="Times New Roman" w:eastAsia="Calibri" w:hAnsi="Times New Roman" w:cs="Times New Roman"/>
                <w:color w:val="000000"/>
              </w:rPr>
            </w:pPr>
            <w:r w:rsidRPr="008C038F">
              <w:rPr>
                <w:rFonts w:ascii="Times New Roman" w:eastAsia="Calibri" w:hAnsi="Times New Roman" w:cs="Times New Roman"/>
                <w:color w:val="333333"/>
              </w:rPr>
              <w:t>2.</w:t>
            </w:r>
            <w:r w:rsidRPr="008C038F">
              <w:rPr>
                <w:rFonts w:ascii="Times New Roman" w:eastAsia="Calibri" w:hAnsi="Times New Roman" w:cs="Times New Roman"/>
                <w:color w:val="000000"/>
              </w:rPr>
              <w:t>Развивать умение правильно воспринимать содержание рассказов, активно участвовать в беседе по их содержанию.</w:t>
            </w:r>
          </w:p>
          <w:p w14:paraId="2938D5DA" w14:textId="77777777" w:rsidR="008C038F" w:rsidRPr="008C038F" w:rsidRDefault="008C038F" w:rsidP="008C038F">
            <w:pPr>
              <w:spacing w:after="0" w:line="240" w:lineRule="auto"/>
              <w:jc w:val="center"/>
              <w:rPr>
                <w:rFonts w:ascii="Times New Roman" w:eastAsia="Calibri" w:hAnsi="Times New Roman" w:cs="Times New Roman"/>
                <w:color w:val="000000"/>
              </w:rPr>
            </w:pPr>
            <w:r w:rsidRPr="008C038F">
              <w:rPr>
                <w:rFonts w:ascii="Times New Roman" w:eastAsia="Calibri" w:hAnsi="Times New Roman" w:cs="Times New Roman"/>
                <w:color w:val="333333"/>
              </w:rPr>
              <w:t>3.</w:t>
            </w:r>
            <w:r w:rsidRPr="008C038F">
              <w:rPr>
                <w:rFonts w:ascii="Times New Roman" w:eastAsia="Calibri" w:hAnsi="Times New Roman" w:cs="Times New Roman"/>
                <w:color w:val="000000"/>
              </w:rPr>
              <w:t>Воспитывать патриотические чувства.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0470C65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w:t>
            </w:r>
          </w:p>
          <w:p w14:paraId="7575CFA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«Ознакомление с предметным и социальным окружением», стр. 55.</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43ABD73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bCs/>
              </w:rPr>
              <w:t>Презентация, фото Ю.Гагарина, земли из космоса.</w:t>
            </w:r>
          </w:p>
          <w:p w14:paraId="326B3C2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56EF9DB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4181CDB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2BBCEE3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r>
      <w:tr w:rsidR="008C038F" w:rsidRPr="008C038F" w14:paraId="7ABBC711"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A90D96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lang w:val="en-US"/>
              </w:rPr>
            </w:pPr>
            <w:r w:rsidRPr="008C038F">
              <w:rPr>
                <w:rFonts w:ascii="Times New Roman" w:eastAsia="Calibri" w:hAnsi="Times New Roman" w:cs="Times New Roman"/>
                <w:lang w:val="en-US"/>
              </w:rPr>
              <w:t>32.</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01F1A249"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14.04-18.04</w:t>
            </w:r>
          </w:p>
          <w:p w14:paraId="2DEB77C7"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«Подводное царство»</w:t>
            </w:r>
          </w:p>
          <w:p w14:paraId="3D5EDC0C"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7B2C7F2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7517610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1CF2EDB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2E955B2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32D75F7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0B76C9E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672B683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32.</w:t>
            </w:r>
          </w:p>
          <w:p w14:paraId="07492D7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«Рыбки в аквариуме»</w:t>
            </w:r>
          </w:p>
          <w:p w14:paraId="1D6300C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7A20DEF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5A17081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409F44E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39245D17"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color w:val="333333"/>
              </w:rPr>
            </w:pPr>
            <w:r w:rsidRPr="008C038F">
              <w:rPr>
                <w:rFonts w:ascii="Times New Roman" w:eastAsia="Calibri" w:hAnsi="Times New Roman" w:cs="Times New Roman"/>
                <w:color w:val="000000"/>
                <w:shd w:val="clear" w:color="auto" w:fill="FFFFFF"/>
              </w:rPr>
              <w:t>1</w:t>
            </w:r>
            <w:r w:rsidRPr="008C038F">
              <w:rPr>
                <w:rFonts w:ascii="Times New Roman" w:eastAsia="Calibri" w:hAnsi="Times New Roman" w:cs="Times New Roman"/>
              </w:rPr>
              <w:t>.Формировать представления об обитателях водоема — рыбах</w:t>
            </w:r>
            <w:r w:rsidRPr="008C038F">
              <w:rPr>
                <w:rFonts w:ascii="Times New Roman" w:eastAsia="Calibri" w:hAnsi="Times New Roman" w:cs="Times New Roman"/>
                <w:color w:val="333333"/>
              </w:rPr>
              <w:t xml:space="preserve">. </w:t>
            </w:r>
            <w:r w:rsidRPr="008C038F">
              <w:rPr>
                <w:rFonts w:ascii="Times New Roman" w:eastAsia="Calibri" w:hAnsi="Times New Roman" w:cs="Times New Roman"/>
              </w:rPr>
              <w:t>Учить различать общие для всех живых существ признаки у человека, животных, растений (чувствительность, движение, питание, дыхание, рост, размножение).</w:t>
            </w:r>
          </w:p>
          <w:p w14:paraId="43141425"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333333"/>
              </w:rPr>
              <w:lastRenderedPageBreak/>
              <w:t>2.</w:t>
            </w:r>
            <w:r w:rsidRPr="008C038F">
              <w:rPr>
                <w:rFonts w:ascii="Times New Roman" w:eastAsia="Calibri" w:hAnsi="Times New Roman" w:cs="Times New Roman"/>
              </w:rPr>
              <w:t>Развивать исследовательские умения, внимание, память, мышление, речь.</w:t>
            </w:r>
          </w:p>
          <w:p w14:paraId="7455B2A5" w14:textId="77777777" w:rsidR="008C038F" w:rsidRPr="008C038F" w:rsidRDefault="008C038F" w:rsidP="008C038F">
            <w:pPr>
              <w:suppressAutoHyphens/>
              <w:spacing w:after="0" w:line="240" w:lineRule="auto"/>
              <w:jc w:val="center"/>
              <w:rPr>
                <w:rFonts w:ascii="Times New Roman" w:eastAsia="Times New Roman" w:hAnsi="Times New Roman" w:cs="Times New Roman"/>
                <w:kern w:val="2"/>
                <w:lang w:eastAsia="ar-SA"/>
              </w:rPr>
            </w:pPr>
            <w:r w:rsidRPr="008C038F">
              <w:rPr>
                <w:rFonts w:ascii="Times New Roman" w:eastAsia="Times New Roman" w:hAnsi="Times New Roman" w:cs="Times New Roman"/>
                <w:color w:val="333333"/>
                <w:kern w:val="2"/>
                <w:lang w:eastAsia="ar-SA"/>
              </w:rPr>
              <w:t>3.</w:t>
            </w:r>
            <w:r w:rsidRPr="008C038F">
              <w:rPr>
                <w:rFonts w:ascii="Times New Roman" w:eastAsia="Times New Roman" w:hAnsi="Times New Roman" w:cs="Times New Roman"/>
                <w:kern w:val="2"/>
                <w:lang w:eastAsia="ar-SA"/>
              </w:rPr>
              <w:t>Воспитывать интерес к познанию окружающего мира.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16B350A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О.В. Дыбина</w:t>
            </w:r>
          </w:p>
          <w:p w14:paraId="782A52C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 xml:space="preserve"> «Ознакомление с предметным и социальным окружением», стр.54.</w:t>
            </w:r>
          </w:p>
          <w:p w14:paraId="0AB7D33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492F0DA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2D2B47E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70728EBB" w14:textId="77777777" w:rsidR="008C038F" w:rsidRPr="008C038F" w:rsidRDefault="008C038F" w:rsidP="008C038F">
            <w:pPr>
              <w:autoSpaceDE w:val="0"/>
              <w:autoSpaceDN w:val="0"/>
              <w:adjustRightInd w:val="0"/>
              <w:spacing w:after="0" w:line="240" w:lineRule="auto"/>
              <w:rPr>
                <w:rFonts w:ascii="Times New Roman" w:eastAsia="Calibri" w:hAnsi="Times New Roman" w:cs="Times New Roman"/>
              </w:rPr>
            </w:pP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75DA9B0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Предметные картинки с изображением рыб.</w:t>
            </w:r>
          </w:p>
          <w:p w14:paraId="5E799E5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r>
      <w:tr w:rsidR="008C038F" w:rsidRPr="008C038F" w14:paraId="64CEAA5E"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0D0CD1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33.</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3559A7C7"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21.04-25.04</w:t>
            </w:r>
          </w:p>
          <w:p w14:paraId="4B8659C1"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«Театральная неделя»</w:t>
            </w:r>
          </w:p>
          <w:p w14:paraId="7C2E207E" w14:textId="77777777" w:rsidR="008C038F" w:rsidRPr="008C038F" w:rsidRDefault="008C038F" w:rsidP="008C038F">
            <w:pPr>
              <w:spacing w:after="16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10A18AB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2054765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634D915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31CEBD3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633D6FF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46FD758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0491ABB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33.</w:t>
            </w:r>
          </w:p>
          <w:p w14:paraId="637604E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 xml:space="preserve">«Экскурсия в мир театра» </w:t>
            </w:r>
          </w:p>
          <w:p w14:paraId="41A778F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50D9AF5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shd w:val="clear" w:color="auto" w:fill="FFFFFF"/>
              </w:rPr>
            </w:pPr>
            <w:r w:rsidRPr="008C038F">
              <w:rPr>
                <w:rFonts w:ascii="Times New Roman" w:eastAsia="Calibri" w:hAnsi="Times New Roman" w:cs="Times New Roman"/>
                <w:shd w:val="clear" w:color="auto" w:fill="FFFFFF"/>
              </w:rPr>
              <w:t>1.Формировать представление детей о театре, как о виде искусства, его назначении.</w:t>
            </w:r>
          </w:p>
          <w:p w14:paraId="4A29961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shd w:val="clear" w:color="auto" w:fill="FFFFFF"/>
              </w:rPr>
            </w:pPr>
            <w:r w:rsidRPr="008C038F">
              <w:rPr>
                <w:rFonts w:ascii="Times New Roman" w:eastAsia="Calibri" w:hAnsi="Times New Roman" w:cs="Times New Roman"/>
                <w:shd w:val="clear" w:color="auto" w:fill="FFFFFF"/>
              </w:rPr>
              <w:t>2.Познакомить детей с профессиями театра.</w:t>
            </w:r>
          </w:p>
          <w:p w14:paraId="386FF49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shd w:val="clear" w:color="auto" w:fill="FFFFFF"/>
              </w:rPr>
            </w:pPr>
            <w:r w:rsidRPr="008C038F">
              <w:rPr>
                <w:rFonts w:ascii="Times New Roman" w:eastAsia="Calibri" w:hAnsi="Times New Roman" w:cs="Times New Roman"/>
                <w:shd w:val="clear" w:color="auto" w:fill="FFFFFF"/>
              </w:rPr>
              <w:t>3.Развивать интерес к театрально-игровой деятельности.</w:t>
            </w:r>
          </w:p>
          <w:p w14:paraId="3A07A8A3"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rPr>
            </w:pPr>
            <w:r w:rsidRPr="008C038F">
              <w:rPr>
                <w:rFonts w:ascii="Times New Roman" w:eastAsia="Calibri" w:hAnsi="Times New Roman" w:cs="Times New Roman"/>
                <w:shd w:val="clear" w:color="auto" w:fill="FFFFFF"/>
              </w:rPr>
              <w:t>4.воспитывать у детей любовь к театру.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52DD563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35.</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1042915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000000"/>
              </w:rPr>
              <w:t>Ноутбук, магнитофон, маски, театральный сундучок, модели, вывеска «Театральная касса», афиша, билеты, мольберт.</w:t>
            </w:r>
          </w:p>
        </w:tc>
      </w:tr>
      <w:tr w:rsidR="008C038F" w:rsidRPr="008C038F" w14:paraId="6123631A"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76ACA5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34.</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06E13E8E"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28.04-30.04</w:t>
            </w:r>
          </w:p>
          <w:p w14:paraId="0A2983FD" w14:textId="77777777" w:rsidR="008C038F" w:rsidRPr="008C038F" w:rsidRDefault="008C038F" w:rsidP="008C038F">
            <w:pPr>
              <w:spacing w:after="160" w:line="240" w:lineRule="auto"/>
              <w:jc w:val="center"/>
              <w:rPr>
                <w:rFonts w:ascii="Times New Roman" w:eastAsia="Calibri" w:hAnsi="Times New Roman" w:cs="Times New Roman"/>
                <w:b/>
              </w:rPr>
            </w:pPr>
            <w:r w:rsidRPr="008C038F">
              <w:rPr>
                <w:rFonts w:ascii="Times New Roman" w:eastAsia="Calibri" w:hAnsi="Times New Roman" w:cs="Times New Roman"/>
                <w:b/>
              </w:rPr>
              <w:t>«Животные Сафари»</w:t>
            </w:r>
          </w:p>
          <w:p w14:paraId="75B92F70"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5C5DD42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16A178D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4BA4EC2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1104622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7036E8D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058F0BB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5BC171A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34.</w:t>
            </w:r>
          </w:p>
          <w:p w14:paraId="2732DFE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«Животные Сафари»</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5C46387"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rPr>
            </w:pPr>
            <w:r w:rsidRPr="008C038F">
              <w:rPr>
                <w:rFonts w:ascii="Times New Roman" w:eastAsia="Times New Roman" w:hAnsi="Times New Roman" w:cs="Times New Roman"/>
              </w:rPr>
              <w:t>1.Закрепить представления детей о животных жарких стран.</w:t>
            </w:r>
          </w:p>
          <w:p w14:paraId="3A2B1E3D" w14:textId="77777777" w:rsidR="008C038F" w:rsidRPr="008C038F" w:rsidRDefault="008C038F" w:rsidP="008C038F">
            <w:pPr>
              <w:shd w:val="clear" w:color="auto" w:fill="FFFFFF"/>
              <w:spacing w:after="0" w:line="240" w:lineRule="auto"/>
              <w:jc w:val="center"/>
              <w:rPr>
                <w:rFonts w:ascii="Times New Roman" w:eastAsia="Times New Roman" w:hAnsi="Times New Roman" w:cs="Times New Roman"/>
              </w:rPr>
            </w:pPr>
            <w:r w:rsidRPr="008C038F">
              <w:rPr>
                <w:rFonts w:ascii="Times New Roman" w:eastAsia="Times New Roman" w:hAnsi="Times New Roman" w:cs="Times New Roman"/>
              </w:rPr>
              <w:t>2.Развивать внимание, память, воображение, связную речь, мышление.</w:t>
            </w:r>
          </w:p>
          <w:p w14:paraId="2333EF17" w14:textId="77777777" w:rsidR="008C038F" w:rsidRPr="008C038F" w:rsidRDefault="008C038F" w:rsidP="008C038F">
            <w:pPr>
              <w:spacing w:after="0" w:line="240" w:lineRule="auto"/>
              <w:jc w:val="center"/>
              <w:rPr>
                <w:rFonts w:ascii="Times New Roman" w:eastAsia="Calibri" w:hAnsi="Times New Roman" w:cs="Times New Roman"/>
                <w:color w:val="000000"/>
              </w:rPr>
            </w:pPr>
            <w:r w:rsidRPr="008C038F">
              <w:rPr>
                <w:rFonts w:ascii="Times New Roman" w:eastAsia="Times New Roman" w:hAnsi="Times New Roman" w:cs="Times New Roman"/>
              </w:rPr>
              <w:t>3.Воспитывать бережное, уважительное отношение к животным.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A68128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29.</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259BC8B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Картинки по данной теме.</w:t>
            </w:r>
          </w:p>
          <w:p w14:paraId="646F0D9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Листы бумаги.</w:t>
            </w:r>
          </w:p>
          <w:p w14:paraId="1369F55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Трафарет животных.</w:t>
            </w:r>
          </w:p>
          <w:p w14:paraId="62F4B72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r>
      <w:tr w:rsidR="008C038F" w:rsidRPr="008C038F" w14:paraId="3A7A7B4B"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59DDA0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lang w:val="en-US"/>
              </w:rPr>
            </w:pPr>
            <w:r w:rsidRPr="008C038F">
              <w:rPr>
                <w:rFonts w:ascii="Times New Roman" w:eastAsia="Calibri" w:hAnsi="Times New Roman" w:cs="Times New Roman"/>
                <w:lang w:val="en-US"/>
              </w:rPr>
              <w:t>35.</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33C20281"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05.05-08.05</w:t>
            </w:r>
          </w:p>
          <w:p w14:paraId="34E6DF0A"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«День Победы»</w:t>
            </w:r>
          </w:p>
          <w:p w14:paraId="180743C0" w14:textId="77777777" w:rsidR="008C038F" w:rsidRPr="008C038F" w:rsidRDefault="008C038F" w:rsidP="008C038F">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69BECA4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5763FCF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31EC2F0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4CD5DCB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43812DE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4DCAAD1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735F31B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35.</w:t>
            </w:r>
          </w:p>
          <w:p w14:paraId="2602CB3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«Этот День Победы»</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543BBEF2" w14:textId="77777777" w:rsidR="008C038F" w:rsidRPr="008C038F" w:rsidRDefault="008C038F" w:rsidP="008C038F">
            <w:pPr>
              <w:spacing w:after="0" w:line="240" w:lineRule="auto"/>
              <w:jc w:val="center"/>
              <w:rPr>
                <w:rFonts w:ascii="Times New Roman" w:eastAsia="Calibri" w:hAnsi="Times New Roman" w:cs="Times New Roman"/>
                <w:color w:val="000000"/>
              </w:rPr>
            </w:pPr>
            <w:r w:rsidRPr="008C038F">
              <w:rPr>
                <w:rFonts w:ascii="Times New Roman" w:eastAsia="Calibri" w:hAnsi="Times New Roman" w:cs="Times New Roman"/>
                <w:color w:val="000000"/>
              </w:rPr>
              <w:t>1.Обогатить знания детей о дне победы, раскрыть значение победы в ВОВ.</w:t>
            </w:r>
          </w:p>
          <w:p w14:paraId="1319375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000000"/>
              </w:rPr>
              <w:t>2.Воспитывать чувство гордости за свой народ.</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496BB30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112.</w:t>
            </w:r>
          </w:p>
        </w:tc>
        <w:tc>
          <w:tcPr>
            <w:tcW w:w="2098" w:type="dxa"/>
            <w:tcBorders>
              <w:top w:val="single" w:sz="4" w:space="0" w:color="00000A"/>
              <w:left w:val="single" w:sz="4" w:space="0" w:color="00000A"/>
              <w:bottom w:val="single" w:sz="4" w:space="0" w:color="00000A"/>
              <w:right w:val="single" w:sz="4" w:space="0" w:color="00000A"/>
            </w:tcBorders>
            <w:shd w:val="clear" w:color="auto" w:fill="FFFFFF"/>
            <w:hideMark/>
          </w:tcPr>
          <w:p w14:paraId="43C011DF"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Иллюстрации о празднике день Победы.</w:t>
            </w:r>
          </w:p>
        </w:tc>
      </w:tr>
      <w:tr w:rsidR="008C038F" w:rsidRPr="008C038F" w14:paraId="79FDFB65" w14:textId="77777777" w:rsidTr="00550F0F">
        <w:trPr>
          <w:trHeight w:val="1320"/>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07D8B99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36.</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20540144"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12.05-16.05</w:t>
            </w:r>
          </w:p>
          <w:p w14:paraId="51C13E68"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«Насекомые»</w:t>
            </w:r>
          </w:p>
          <w:p w14:paraId="7D83F82A" w14:textId="77777777" w:rsidR="008C038F" w:rsidRPr="008C038F" w:rsidRDefault="008C038F" w:rsidP="008C038F">
            <w:pPr>
              <w:spacing w:after="0" w:line="240" w:lineRule="auto"/>
              <w:jc w:val="center"/>
              <w:rPr>
                <w:rFonts w:ascii="Times New Roman" w:eastAsia="Times New Roman" w:hAnsi="Times New Roman" w:cs="Times New Roman"/>
                <w:b/>
              </w:rPr>
            </w:pPr>
          </w:p>
          <w:p w14:paraId="4AD46209" w14:textId="77777777" w:rsidR="008C038F" w:rsidRPr="008C038F" w:rsidRDefault="008C038F" w:rsidP="008C038F">
            <w:pPr>
              <w:spacing w:after="0" w:line="240" w:lineRule="auto"/>
              <w:jc w:val="center"/>
              <w:rPr>
                <w:rFonts w:ascii="Times New Roman" w:eastAsia="Times New Roman" w:hAnsi="Times New Roman" w:cs="Times New Roman"/>
                <w:b/>
              </w:rPr>
            </w:pPr>
          </w:p>
          <w:p w14:paraId="50C1D9FF" w14:textId="77777777" w:rsidR="008C038F" w:rsidRPr="008C038F" w:rsidRDefault="008C038F" w:rsidP="008C038F">
            <w:pPr>
              <w:spacing w:after="0" w:line="240" w:lineRule="auto"/>
              <w:jc w:val="center"/>
              <w:rPr>
                <w:rFonts w:ascii="Times New Roman" w:eastAsia="Times New Roman" w:hAnsi="Times New Roman" w:cs="Times New Roman"/>
                <w:b/>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37D4E69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Х\Э</w:t>
            </w:r>
          </w:p>
          <w:p w14:paraId="7D9F690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678E000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4DA3BA0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1D245BD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16E3EA8D"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ООД 36.</w:t>
            </w:r>
          </w:p>
          <w:p w14:paraId="40A9D37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«Божья коровка»</w:t>
            </w:r>
          </w:p>
          <w:p w14:paraId="4E22C84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27697D1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14F1CC6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1B3A6EF8"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Calibri" w:hAnsi="Times New Roman" w:cs="Times New Roman"/>
              </w:rPr>
              <w:t>1.Формировать представления о разнообразии насекомых и об особенностях внешнего вида, пользе и вреде.</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2BBFEFB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О.В. Дыбина «Ознакомление с предметным и социальным окружением», стр. 92.</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7D5D2915" w14:textId="35B04717" w:rsidR="008C038F" w:rsidRPr="008C038F" w:rsidRDefault="008C038F" w:rsidP="008C038F">
            <w:pPr>
              <w:spacing w:after="0" w:line="240" w:lineRule="auto"/>
              <w:jc w:val="center"/>
              <w:rPr>
                <w:rFonts w:ascii="Times New Roman" w:eastAsia="Calibri" w:hAnsi="Times New Roman" w:cs="Times New Roman"/>
              </w:rPr>
            </w:pPr>
            <w:r>
              <w:rPr>
                <w:rFonts w:ascii="Times New Roman" w:eastAsia="Calibri" w:hAnsi="Times New Roman" w:cs="Times New Roman"/>
              </w:rPr>
              <w:t>И</w:t>
            </w:r>
            <w:r w:rsidRPr="008C038F">
              <w:rPr>
                <w:rFonts w:ascii="Times New Roman" w:eastAsia="Calibri" w:hAnsi="Times New Roman" w:cs="Times New Roman"/>
              </w:rPr>
              <w:t>грушки, майский жук, кузнечик, муха, божья коровка, жук-олень, паук, бабочка.</w:t>
            </w:r>
          </w:p>
        </w:tc>
      </w:tr>
      <w:tr w:rsidR="008C038F" w:rsidRPr="008C038F" w14:paraId="019FC2B1"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tcPr>
          <w:p w14:paraId="1FA239C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37.</w:t>
            </w:r>
          </w:p>
          <w:p w14:paraId="2D8EF99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610999C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485C45AC"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16E9B90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1F6CA18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257CA8C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3A63CF1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noProof/>
                <w:lang w:eastAsia="ru-RU"/>
              </w:rPr>
              <mc:AlternateContent>
                <mc:Choice Requires="wps">
                  <w:drawing>
                    <wp:anchor distT="0" distB="0" distL="114300" distR="114300" simplePos="0" relativeHeight="251660288" behindDoc="0" locked="0" layoutInCell="1" allowOverlap="1" wp14:anchorId="40B4F489" wp14:editId="79160EAC">
                      <wp:simplePos x="0" y="0"/>
                      <wp:positionH relativeFrom="column">
                        <wp:posOffset>-60325</wp:posOffset>
                      </wp:positionH>
                      <wp:positionV relativeFrom="paragraph">
                        <wp:posOffset>47625</wp:posOffset>
                      </wp:positionV>
                      <wp:extent cx="9439275" cy="57150"/>
                      <wp:effectExtent l="0" t="0" r="28575" b="19050"/>
                      <wp:wrapNone/>
                      <wp:docPr id="2"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39275" cy="571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BB600" id="Прямая соединительная линия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3.75pt" to="738.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"/>
                  </w:pict>
                </mc:Fallback>
              </mc:AlternateContent>
            </w:r>
          </w:p>
          <w:p w14:paraId="220D1F7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38.</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6C7CFE35"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lastRenderedPageBreak/>
              <w:t>19.05-23.05</w:t>
            </w:r>
          </w:p>
          <w:p w14:paraId="12311943"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t>«Дружат дети всей земли»</w:t>
            </w:r>
          </w:p>
          <w:p w14:paraId="00A2E94C" w14:textId="77777777" w:rsidR="008C038F" w:rsidRPr="008C038F" w:rsidRDefault="008C038F" w:rsidP="008C038F">
            <w:pPr>
              <w:spacing w:after="160" w:line="240" w:lineRule="auto"/>
              <w:jc w:val="center"/>
              <w:rPr>
                <w:rFonts w:ascii="Times New Roman" w:eastAsia="Calibri" w:hAnsi="Times New Roman" w:cs="Times New Roman"/>
              </w:rPr>
            </w:pPr>
          </w:p>
          <w:p w14:paraId="04DCC6CE" w14:textId="77777777" w:rsidR="008C038F" w:rsidRPr="008C038F" w:rsidRDefault="008C038F" w:rsidP="008C038F">
            <w:pPr>
              <w:spacing w:after="160" w:line="240" w:lineRule="auto"/>
              <w:jc w:val="center"/>
              <w:rPr>
                <w:rFonts w:ascii="Times New Roman" w:eastAsia="Calibri" w:hAnsi="Times New Roman" w:cs="Times New Roman"/>
              </w:rPr>
            </w:pPr>
          </w:p>
          <w:p w14:paraId="24C3772C" w14:textId="77777777" w:rsidR="008C038F" w:rsidRPr="008C038F" w:rsidRDefault="008C038F" w:rsidP="008C038F">
            <w:pPr>
              <w:spacing w:after="160" w:line="240" w:lineRule="auto"/>
              <w:jc w:val="center"/>
              <w:rPr>
                <w:rFonts w:ascii="Times New Roman" w:eastAsia="Calibri" w:hAnsi="Times New Roman" w:cs="Times New Roman"/>
              </w:rPr>
            </w:pPr>
          </w:p>
          <w:p w14:paraId="79BFAA01" w14:textId="77777777" w:rsidR="008C038F" w:rsidRPr="008C038F" w:rsidRDefault="008C038F" w:rsidP="008C038F">
            <w:pPr>
              <w:spacing w:after="0" w:line="240" w:lineRule="auto"/>
              <w:jc w:val="center"/>
              <w:rPr>
                <w:rFonts w:ascii="Times New Roman" w:eastAsia="Times New Roman" w:hAnsi="Times New Roman" w:cs="Times New Roman"/>
                <w:b/>
              </w:rPr>
            </w:pPr>
            <w:r w:rsidRPr="008C038F">
              <w:rPr>
                <w:rFonts w:ascii="Times New Roman" w:eastAsia="Times New Roman" w:hAnsi="Times New Roman" w:cs="Times New Roman"/>
                <w:b/>
              </w:rPr>
              <w:t>26.05-30.05</w:t>
            </w:r>
          </w:p>
          <w:p w14:paraId="48E9F32B" w14:textId="77777777" w:rsidR="008C038F" w:rsidRPr="008C038F" w:rsidRDefault="008C038F" w:rsidP="008C038F">
            <w:pPr>
              <w:spacing w:after="0" w:line="240" w:lineRule="auto"/>
              <w:jc w:val="center"/>
              <w:rPr>
                <w:rFonts w:ascii="Times New Roman" w:eastAsia="Calibri" w:hAnsi="Times New Roman" w:cs="Times New Roman"/>
              </w:rPr>
            </w:pPr>
            <w:r w:rsidRPr="008C038F">
              <w:rPr>
                <w:rFonts w:ascii="Times New Roman" w:eastAsia="Times New Roman" w:hAnsi="Times New Roman" w:cs="Times New Roman"/>
                <w:b/>
              </w:rPr>
              <w:lastRenderedPageBreak/>
              <w:t>«Земля - наш общий дом»</w:t>
            </w: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5222922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Х\Э</w:t>
            </w:r>
          </w:p>
          <w:p w14:paraId="134E0B0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340B01F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2557071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16B7FD9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p w14:paraId="2B87289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7B2E352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36B9E76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14EED97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Х\Э</w:t>
            </w:r>
          </w:p>
          <w:p w14:paraId="2A18B66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П</w:t>
            </w:r>
          </w:p>
          <w:p w14:paraId="1119FB3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Р</w:t>
            </w:r>
          </w:p>
          <w:p w14:paraId="2CC71B2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С/к</w:t>
            </w:r>
          </w:p>
          <w:p w14:paraId="6D68E35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Ф</w:t>
            </w: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6BE70B7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lastRenderedPageBreak/>
              <w:t>ООД 37.</w:t>
            </w:r>
          </w:p>
          <w:p w14:paraId="19B107A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«Наша страна большая»</w:t>
            </w:r>
          </w:p>
          <w:p w14:paraId="377EE5D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1A44129E"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408B030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2FFEFB6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63FF878A"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5CFFB344"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588D146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lastRenderedPageBreak/>
              <w:t>ООД 38.</w:t>
            </w:r>
          </w:p>
          <w:p w14:paraId="37540E41"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r w:rsidRPr="008C038F">
              <w:rPr>
                <w:rFonts w:ascii="Times New Roman" w:eastAsia="Calibri" w:hAnsi="Times New Roman" w:cs="Times New Roman"/>
                <w:b/>
              </w:rPr>
              <w:t>«В гостях у почемучки»</w:t>
            </w:r>
          </w:p>
          <w:p w14:paraId="2EB3A9D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3D881305"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b/>
              </w:rPr>
            </w:pPr>
          </w:p>
          <w:p w14:paraId="284E8634" w14:textId="77777777" w:rsidR="008C038F" w:rsidRPr="008C038F" w:rsidRDefault="008C038F" w:rsidP="008C038F">
            <w:pPr>
              <w:autoSpaceDE w:val="0"/>
              <w:autoSpaceDN w:val="0"/>
              <w:adjustRightInd w:val="0"/>
              <w:spacing w:after="0" w:line="240" w:lineRule="auto"/>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677F352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shd w:val="clear" w:color="auto" w:fill="FFFFFF"/>
              </w:rPr>
            </w:pPr>
            <w:r w:rsidRPr="008C038F">
              <w:rPr>
                <w:rFonts w:ascii="Times New Roman" w:eastAsia="Calibri" w:hAnsi="Times New Roman" w:cs="Times New Roman"/>
                <w:shd w:val="clear" w:color="auto" w:fill="FFFFFF"/>
              </w:rPr>
              <w:lastRenderedPageBreak/>
              <w:t>1.Формировать представление детей о земле, о разных национальностях</w:t>
            </w:r>
          </w:p>
          <w:p w14:paraId="162634B1" w14:textId="77777777" w:rsidR="008C038F" w:rsidRPr="008C038F" w:rsidRDefault="008C038F" w:rsidP="008C038F">
            <w:pPr>
              <w:spacing w:after="288" w:line="240" w:lineRule="auto"/>
              <w:jc w:val="center"/>
              <w:rPr>
                <w:rFonts w:ascii="Times New Roman" w:eastAsia="Times New Roman" w:hAnsi="Times New Roman" w:cs="Times New Roman"/>
              </w:rPr>
            </w:pPr>
          </w:p>
          <w:p w14:paraId="52C02DE3"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rPr>
            </w:pPr>
          </w:p>
          <w:p w14:paraId="31AD3129" w14:textId="77777777" w:rsidR="008C038F" w:rsidRPr="008C038F" w:rsidRDefault="008C038F" w:rsidP="008C038F">
            <w:pPr>
              <w:shd w:val="clear" w:color="auto" w:fill="FFFFFF"/>
              <w:spacing w:after="0" w:line="240" w:lineRule="auto"/>
              <w:rPr>
                <w:rFonts w:ascii="Times New Roman" w:eastAsia="Calibri" w:hAnsi="Times New Roman" w:cs="Times New Roman"/>
              </w:rPr>
            </w:pPr>
          </w:p>
          <w:p w14:paraId="5C43C79C" w14:textId="77777777" w:rsidR="008C038F" w:rsidRPr="008C038F" w:rsidRDefault="008C038F" w:rsidP="008C038F">
            <w:pPr>
              <w:shd w:val="clear" w:color="auto" w:fill="FFFFFF"/>
              <w:spacing w:after="0" w:line="240" w:lineRule="auto"/>
              <w:rPr>
                <w:rFonts w:ascii="Times New Roman" w:eastAsia="Calibri" w:hAnsi="Times New Roman" w:cs="Times New Roman"/>
              </w:rPr>
            </w:pPr>
          </w:p>
          <w:p w14:paraId="2F4DA415"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rPr>
            </w:pPr>
          </w:p>
          <w:p w14:paraId="509C8F7F" w14:textId="77777777" w:rsidR="008C038F" w:rsidRPr="008C038F" w:rsidRDefault="008C038F" w:rsidP="008C038F">
            <w:pPr>
              <w:shd w:val="clear" w:color="auto" w:fill="FFFFFF"/>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1.Формировать представления детей о нашей земле.</w:t>
            </w:r>
          </w:p>
          <w:p w14:paraId="2139DB1F" w14:textId="77777777" w:rsidR="008C038F" w:rsidRPr="008C038F" w:rsidRDefault="008C038F" w:rsidP="008C038F">
            <w:pPr>
              <w:spacing w:after="0" w:line="240" w:lineRule="auto"/>
              <w:jc w:val="center"/>
              <w:rPr>
                <w:rFonts w:ascii="Times New Roman" w:eastAsia="Times New Roman"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439801E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См. конспект в папке «Методическая копилка».</w:t>
            </w:r>
          </w:p>
          <w:p w14:paraId="398D4233"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7B31651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3100C10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04FB26DB"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320E6132"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6CB3997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lastRenderedPageBreak/>
              <w:t>О.В. Дыбина «Ознакомление с предметным и социальным окружением», стр. 22.</w:t>
            </w:r>
          </w:p>
        </w:tc>
        <w:tc>
          <w:tcPr>
            <w:tcW w:w="2098" w:type="dxa"/>
            <w:tcBorders>
              <w:top w:val="single" w:sz="4" w:space="0" w:color="00000A"/>
              <w:left w:val="single" w:sz="4" w:space="0" w:color="00000A"/>
              <w:bottom w:val="single" w:sz="4" w:space="0" w:color="00000A"/>
              <w:right w:val="single" w:sz="4" w:space="0" w:color="00000A"/>
            </w:tcBorders>
            <w:shd w:val="clear" w:color="auto" w:fill="FFFFFF"/>
          </w:tcPr>
          <w:p w14:paraId="41149147"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color w:val="000000"/>
              </w:rPr>
              <w:lastRenderedPageBreak/>
              <w:t>Презентация «Наша страна большая»</w:t>
            </w:r>
          </w:p>
          <w:p w14:paraId="4D161940"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63D37886"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Глобус, мольберт, картинки «Наша земля».</w:t>
            </w:r>
          </w:p>
          <w:p w14:paraId="42C3A96F"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6747F1B8"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p>
          <w:p w14:paraId="4E111D59" w14:textId="77777777" w:rsidR="008C038F" w:rsidRPr="008C038F" w:rsidRDefault="008C038F" w:rsidP="008C038F">
            <w:pPr>
              <w:autoSpaceDE w:val="0"/>
              <w:autoSpaceDN w:val="0"/>
              <w:adjustRightInd w:val="0"/>
              <w:spacing w:after="0" w:line="240" w:lineRule="auto"/>
              <w:jc w:val="center"/>
              <w:rPr>
                <w:rFonts w:ascii="Times New Roman" w:eastAsia="Calibri" w:hAnsi="Times New Roman" w:cs="Times New Roman"/>
              </w:rPr>
            </w:pPr>
            <w:r w:rsidRPr="008C038F">
              <w:rPr>
                <w:rFonts w:ascii="Times New Roman" w:eastAsia="Calibri" w:hAnsi="Times New Roman" w:cs="Times New Roman"/>
              </w:rPr>
              <w:t>Глобус, иллюстрации с видом из космического пространства.</w:t>
            </w:r>
          </w:p>
        </w:tc>
      </w:tr>
    </w:tbl>
    <w:p w14:paraId="35575B83" w14:textId="77777777" w:rsidR="008C038F" w:rsidRDefault="008C038F" w:rsidP="00C359CE">
      <w:pPr>
        <w:suppressAutoHyphens/>
        <w:spacing w:after="0" w:line="240" w:lineRule="auto"/>
        <w:rPr>
          <w:rFonts w:ascii="Times New Roman" w:eastAsia="Times New Roman" w:hAnsi="Times New Roman" w:cs="Times New Roman"/>
          <w:kern w:val="2"/>
          <w:sz w:val="20"/>
          <w:szCs w:val="20"/>
          <w:lang w:eastAsia="ar-SA"/>
        </w:rPr>
      </w:pPr>
    </w:p>
    <w:p w14:paraId="144BD4C1" w14:textId="77777777" w:rsidR="008C038F" w:rsidRPr="008C038F" w:rsidRDefault="008C038F" w:rsidP="008C038F">
      <w:pPr>
        <w:spacing w:after="160" w:line="256" w:lineRule="auto"/>
        <w:rPr>
          <w:rFonts w:ascii="Times New Roman" w:eastAsia="Calibri" w:hAnsi="Times New Roman" w:cs="Times New Roman"/>
          <w:b/>
          <w:sz w:val="28"/>
          <w:szCs w:val="28"/>
        </w:rPr>
      </w:pPr>
      <w:r w:rsidRPr="008C038F">
        <w:rPr>
          <w:rFonts w:ascii="Times New Roman" w:eastAsia="Calibri" w:hAnsi="Times New Roman" w:cs="Times New Roman"/>
          <w:b/>
          <w:sz w:val="28"/>
          <w:szCs w:val="28"/>
        </w:rPr>
        <w:t>Список литературы:</w:t>
      </w:r>
    </w:p>
    <w:p w14:paraId="3C2DA5D6" w14:textId="77777777"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1.Федеральная образовательная программа дошкольного образования (Утверждена Министерством просвещения РФ) 236 с., 2022 г.</w:t>
      </w:r>
    </w:p>
    <w:p w14:paraId="3E3FE5A6" w14:textId="77777777"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2.Дыбина О. Б. Ребенок и окружающий мир. — М.: МОЗАИКА - СИНТЕЗ, 2005-2010.</w:t>
      </w:r>
    </w:p>
    <w:p w14:paraId="3459E227" w14:textId="6C76066C"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3.Дыбина О. Б. Предметный мир как средство</w:t>
      </w:r>
      <w:r>
        <w:rPr>
          <w:rFonts w:ascii="Times New Roman" w:eastAsia="Times New Roman" w:hAnsi="Times New Roman" w:cs="Times New Roman"/>
          <w:kern w:val="2"/>
          <w:sz w:val="24"/>
          <w:szCs w:val="24"/>
          <w:lang w:eastAsia="ar-SA"/>
        </w:rPr>
        <w:t xml:space="preserve"> формирования творчества детей. - </w:t>
      </w:r>
      <w:r w:rsidRPr="008C038F">
        <w:rPr>
          <w:rFonts w:ascii="Times New Roman" w:eastAsia="Times New Roman" w:hAnsi="Times New Roman" w:cs="Times New Roman"/>
          <w:kern w:val="2"/>
          <w:sz w:val="24"/>
          <w:szCs w:val="24"/>
          <w:lang w:eastAsia="ar-SA"/>
        </w:rPr>
        <w:t>М., 2002.</w:t>
      </w:r>
    </w:p>
    <w:p w14:paraId="7745CBA1" w14:textId="47B51C6E"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4.Дыбина О. Б. Что было до... Игры-путеше</w:t>
      </w:r>
      <w:r>
        <w:rPr>
          <w:rFonts w:ascii="Times New Roman" w:eastAsia="Times New Roman" w:hAnsi="Times New Roman" w:cs="Times New Roman"/>
          <w:kern w:val="2"/>
          <w:sz w:val="24"/>
          <w:szCs w:val="24"/>
          <w:lang w:eastAsia="ar-SA"/>
        </w:rPr>
        <w:t xml:space="preserve">ствия в прошлое предметов. — М., </w:t>
      </w:r>
      <w:r w:rsidRPr="008C038F">
        <w:rPr>
          <w:rFonts w:ascii="Times New Roman" w:eastAsia="Times New Roman" w:hAnsi="Times New Roman" w:cs="Times New Roman"/>
          <w:kern w:val="2"/>
          <w:sz w:val="24"/>
          <w:szCs w:val="24"/>
          <w:lang w:eastAsia="ar-SA"/>
        </w:rPr>
        <w:t>1999.</w:t>
      </w:r>
    </w:p>
    <w:p w14:paraId="4BA1DB0B" w14:textId="77777777"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5.Дыбина О. Б. Предметный мир как источник познания социальной действительности. — Самара, 1997.</w:t>
      </w:r>
    </w:p>
    <w:p w14:paraId="1B5D2311" w14:textId="77777777"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6.Дыбина О. Б. Занятия по ознакомлению с окружающим миром во второй младшей группе детского сада. Конспекта занятий. — М.; МОЗАИКА - СИНТЕЗ, 2009-2010.</w:t>
      </w:r>
    </w:p>
    <w:p w14:paraId="5F17167F" w14:textId="77777777"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7.Дыбина О. Б. Занятия по ознакомлению с окружающим миром в средней группе детского сада. Конспекты занятий. - М.: МОЗАИКА - СИНТЕЗ, 2009-2010.</w:t>
      </w:r>
    </w:p>
    <w:p w14:paraId="13C6DF61" w14:textId="77777777"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8.Саулина Т. Ф. Три сигнала светофора. Ознакомление дошкольников с правилами дорожного движения. — М.: МОЗАИКА - СИНТЕЗ, 2009-2010.</w:t>
      </w:r>
    </w:p>
    <w:p w14:paraId="4F744C87" w14:textId="0A1086C0"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9.Соломенникова О. А. Экологическое воспитание в детском саду. —</w:t>
      </w:r>
      <w:r>
        <w:rPr>
          <w:rFonts w:ascii="Times New Roman" w:eastAsia="Times New Roman" w:hAnsi="Times New Roman" w:cs="Times New Roman"/>
          <w:kern w:val="2"/>
          <w:sz w:val="24"/>
          <w:szCs w:val="24"/>
          <w:lang w:eastAsia="ar-SA"/>
        </w:rPr>
        <w:t xml:space="preserve"> </w:t>
      </w:r>
      <w:r w:rsidRPr="008C038F">
        <w:rPr>
          <w:rFonts w:ascii="Times New Roman" w:eastAsia="Times New Roman" w:hAnsi="Times New Roman" w:cs="Times New Roman"/>
          <w:kern w:val="2"/>
          <w:sz w:val="24"/>
          <w:szCs w:val="24"/>
          <w:lang w:eastAsia="ar-SA"/>
        </w:rPr>
        <w:t>М.: МОЗАИКА - СИНТЕЗ, 2005-2010.</w:t>
      </w:r>
    </w:p>
    <w:p w14:paraId="3BA8AB0A" w14:textId="5517DCD8" w:rsidR="008C038F" w:rsidRPr="008C038F" w:rsidRDefault="008C038F" w:rsidP="008C038F">
      <w:pPr>
        <w:suppressAutoHyphens/>
        <w:spacing w:after="0" w:line="240" w:lineRule="auto"/>
        <w:rPr>
          <w:rFonts w:ascii="Times New Roman" w:eastAsia="Times New Roman" w:hAnsi="Times New Roman" w:cs="Times New Roman"/>
          <w:kern w:val="2"/>
          <w:sz w:val="24"/>
          <w:szCs w:val="24"/>
          <w:lang w:eastAsia="ar-SA"/>
        </w:rPr>
      </w:pPr>
      <w:r w:rsidRPr="008C038F">
        <w:rPr>
          <w:rFonts w:ascii="Times New Roman" w:eastAsia="Times New Roman" w:hAnsi="Times New Roman" w:cs="Times New Roman"/>
          <w:kern w:val="2"/>
          <w:sz w:val="24"/>
          <w:szCs w:val="24"/>
          <w:lang w:eastAsia="ar-SA"/>
        </w:rPr>
        <w:t>10. Информационные ресурсы сайт www.maam.ru</w:t>
      </w:r>
      <w:r w:rsidR="00F84764">
        <w:rPr>
          <w:rFonts w:ascii="Times New Roman" w:eastAsia="Times New Roman" w:hAnsi="Times New Roman" w:cs="Times New Roman"/>
          <w:kern w:val="2"/>
          <w:sz w:val="24"/>
          <w:szCs w:val="24"/>
          <w:lang w:eastAsia="ar-SA"/>
        </w:rPr>
        <w:t>.</w:t>
      </w:r>
    </w:p>
    <w:p w14:paraId="1BC29540" w14:textId="77777777" w:rsidR="00C359CE" w:rsidRPr="008F4087" w:rsidRDefault="00C359CE" w:rsidP="00C359CE">
      <w:pPr>
        <w:suppressAutoHyphens/>
        <w:spacing w:after="0" w:line="240" w:lineRule="auto"/>
        <w:rPr>
          <w:rFonts w:ascii="Times New Roman" w:eastAsia="Times New Roman" w:hAnsi="Times New Roman" w:cs="Times New Roman"/>
          <w:kern w:val="2"/>
          <w:sz w:val="20"/>
          <w:szCs w:val="20"/>
          <w:lang w:eastAsia="ar-SA"/>
        </w:rPr>
      </w:pPr>
    </w:p>
    <w:p w14:paraId="21880A33" w14:textId="1592CB24" w:rsidR="00886C19" w:rsidRPr="00550F0F" w:rsidRDefault="00886C19" w:rsidP="00550F0F">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550F0F">
        <w:rPr>
          <w:rFonts w:ascii="Times New Roman" w:eastAsia="Calibri" w:hAnsi="Times New Roman" w:cs="Times New Roman"/>
          <w:sz w:val="20"/>
          <w:szCs w:val="20"/>
        </w:rPr>
        <w:t xml:space="preserve">           </w:t>
      </w:r>
      <w:r w:rsidRPr="00F84764">
        <w:rPr>
          <w:rFonts w:ascii="Times New Roman" w:eastAsia="Calibri" w:hAnsi="Times New Roman" w:cs="Times New Roman"/>
          <w:sz w:val="24"/>
          <w:szCs w:val="24"/>
        </w:rPr>
        <w:t xml:space="preserve">Автономная некоммерческая организация дошкольного образования </w:t>
      </w:r>
      <w:r w:rsidR="00F84764">
        <w:rPr>
          <w:rFonts w:ascii="Times New Roman" w:eastAsia="Calibri" w:hAnsi="Times New Roman" w:cs="Times New Roman"/>
          <w:sz w:val="24"/>
          <w:szCs w:val="24"/>
        </w:rPr>
        <w:t>Детский сад «Солнечный»</w:t>
      </w:r>
    </w:p>
    <w:p w14:paraId="4DCCCF2B" w14:textId="77777777" w:rsidR="00F84764" w:rsidRDefault="00886C19" w:rsidP="00F84764">
      <w:pPr>
        <w:spacing w:after="0" w:line="240" w:lineRule="auto"/>
        <w:jc w:val="center"/>
        <w:rPr>
          <w:rFonts w:ascii="Times New Roman" w:eastAsia="Calibri" w:hAnsi="Times New Roman" w:cs="Times New Roman"/>
          <w:sz w:val="24"/>
          <w:szCs w:val="24"/>
        </w:rPr>
      </w:pPr>
      <w:r w:rsidRPr="00F84764">
        <w:rPr>
          <w:rFonts w:ascii="Times New Roman" w:eastAsia="Calibri" w:hAnsi="Times New Roman" w:cs="Times New Roman"/>
          <w:sz w:val="24"/>
          <w:szCs w:val="24"/>
        </w:rPr>
        <w:t xml:space="preserve">Перспективное планирование по образовательной области  </w:t>
      </w:r>
    </w:p>
    <w:p w14:paraId="7AFC047D" w14:textId="453484FB" w:rsidR="00886C19" w:rsidRPr="00F84764" w:rsidRDefault="00886C19" w:rsidP="00F84764">
      <w:pPr>
        <w:spacing w:after="0" w:line="240" w:lineRule="auto"/>
        <w:jc w:val="center"/>
        <w:rPr>
          <w:rFonts w:ascii="Times New Roman" w:eastAsia="Calibri" w:hAnsi="Times New Roman" w:cs="Times New Roman"/>
          <w:sz w:val="24"/>
          <w:szCs w:val="24"/>
        </w:rPr>
      </w:pPr>
      <w:r w:rsidRPr="00F84764">
        <w:rPr>
          <w:rFonts w:ascii="Times New Roman" w:eastAsia="Calibri" w:hAnsi="Times New Roman" w:cs="Times New Roman"/>
          <w:sz w:val="24"/>
          <w:szCs w:val="24"/>
        </w:rPr>
        <w:t xml:space="preserve"> «Познавательное развитие»</w:t>
      </w:r>
      <w:r w:rsidR="00F84764">
        <w:rPr>
          <w:rFonts w:ascii="Times New Roman" w:eastAsia="Calibri" w:hAnsi="Times New Roman" w:cs="Times New Roman"/>
          <w:sz w:val="24"/>
          <w:szCs w:val="24"/>
        </w:rPr>
        <w:t xml:space="preserve"> </w:t>
      </w:r>
      <w:r w:rsidRPr="00F84764">
        <w:rPr>
          <w:rFonts w:ascii="Times New Roman" w:eastAsia="Calibri" w:hAnsi="Times New Roman" w:cs="Times New Roman"/>
          <w:sz w:val="24"/>
          <w:szCs w:val="24"/>
        </w:rPr>
        <w:t>(ФЭМП)</w:t>
      </w:r>
    </w:p>
    <w:p w14:paraId="314537EE" w14:textId="77777777" w:rsidR="00886C19" w:rsidRPr="00F84764" w:rsidRDefault="00886C19" w:rsidP="00F84764">
      <w:pPr>
        <w:spacing w:after="0" w:line="240" w:lineRule="auto"/>
        <w:jc w:val="center"/>
        <w:rPr>
          <w:rFonts w:ascii="Times New Roman" w:eastAsia="Calibri" w:hAnsi="Times New Roman" w:cs="Times New Roman"/>
          <w:sz w:val="24"/>
          <w:szCs w:val="24"/>
        </w:rPr>
      </w:pPr>
    </w:p>
    <w:p w14:paraId="477F7D80" w14:textId="23D59DEA" w:rsidR="00886C19" w:rsidRPr="00F84764" w:rsidRDefault="00886C19" w:rsidP="00F84764">
      <w:pPr>
        <w:spacing w:after="0" w:line="240" w:lineRule="auto"/>
        <w:jc w:val="center"/>
        <w:rPr>
          <w:rFonts w:ascii="Times New Roman" w:eastAsia="Calibri" w:hAnsi="Times New Roman" w:cs="Times New Roman"/>
          <w:sz w:val="24"/>
          <w:szCs w:val="24"/>
        </w:rPr>
      </w:pPr>
      <w:r w:rsidRPr="00F84764">
        <w:rPr>
          <w:rFonts w:ascii="Times New Roman" w:eastAsia="Calibri" w:hAnsi="Times New Roman" w:cs="Times New Roman"/>
          <w:sz w:val="24"/>
          <w:szCs w:val="24"/>
        </w:rPr>
        <w:t>С</w:t>
      </w:r>
      <w:r w:rsidR="00F84764">
        <w:rPr>
          <w:rFonts w:ascii="Times New Roman" w:eastAsia="Calibri" w:hAnsi="Times New Roman" w:cs="Times New Roman"/>
          <w:sz w:val="24"/>
          <w:szCs w:val="24"/>
        </w:rPr>
        <w:t>редняя   группа № 3 «Радуга</w:t>
      </w:r>
      <w:r w:rsidRPr="00F84764">
        <w:rPr>
          <w:rFonts w:ascii="Times New Roman" w:eastAsia="Calibri" w:hAnsi="Times New Roman" w:cs="Times New Roman"/>
          <w:sz w:val="24"/>
          <w:szCs w:val="24"/>
        </w:rPr>
        <w:t xml:space="preserve">» </w:t>
      </w:r>
      <w:r w:rsidR="00F84764">
        <w:rPr>
          <w:rFonts w:ascii="Times New Roman" w:eastAsia="Calibri" w:hAnsi="Times New Roman" w:cs="Times New Roman"/>
          <w:sz w:val="24"/>
          <w:szCs w:val="24"/>
        </w:rPr>
        <w:t>2024 - 2025</w:t>
      </w:r>
      <w:r w:rsidRPr="00F84764">
        <w:rPr>
          <w:rFonts w:ascii="Times New Roman" w:eastAsia="Calibri" w:hAnsi="Times New Roman" w:cs="Times New Roman"/>
          <w:sz w:val="24"/>
          <w:szCs w:val="24"/>
        </w:rPr>
        <w:t xml:space="preserve"> учебный год</w:t>
      </w:r>
    </w:p>
    <w:p w14:paraId="3D61FFCD" w14:textId="77777777" w:rsidR="00F84764" w:rsidRPr="00F84764" w:rsidRDefault="00F84764" w:rsidP="00F84764">
      <w:pPr>
        <w:shd w:val="clear" w:color="auto" w:fill="FFFFFF"/>
        <w:spacing w:after="0" w:line="293" w:lineRule="atLeast"/>
        <w:jc w:val="both"/>
        <w:rPr>
          <w:rFonts w:ascii="Times New Roman" w:eastAsia="Times New Roman" w:hAnsi="Times New Roman" w:cs="Times New Roman"/>
          <w:b/>
          <w:color w:val="000000"/>
          <w:sz w:val="24"/>
          <w:szCs w:val="24"/>
          <w:lang w:eastAsia="ru-RU"/>
        </w:rPr>
      </w:pPr>
      <w:r w:rsidRPr="00F84764">
        <w:rPr>
          <w:rFonts w:ascii="Times New Roman" w:eastAsia="Times New Roman" w:hAnsi="Times New Roman" w:cs="Times New Roman"/>
          <w:b/>
          <w:color w:val="000000"/>
          <w:sz w:val="24"/>
          <w:szCs w:val="24"/>
          <w:lang w:eastAsia="ru-RU"/>
        </w:rPr>
        <w:t xml:space="preserve">Пояснительная записка </w:t>
      </w:r>
    </w:p>
    <w:p w14:paraId="739F1EFB" w14:textId="77777777" w:rsidR="00F84764" w:rsidRPr="00F84764" w:rsidRDefault="00F84764" w:rsidP="00F84764">
      <w:pPr>
        <w:shd w:val="clear" w:color="auto" w:fill="FFFFFF"/>
        <w:spacing w:after="0" w:line="293" w:lineRule="atLeast"/>
        <w:jc w:val="both"/>
        <w:rPr>
          <w:rFonts w:ascii="Times New Roman" w:eastAsia="Times New Roman" w:hAnsi="Times New Roman" w:cs="Times New Roman"/>
          <w:color w:val="000000"/>
          <w:lang w:eastAsia="ru-RU"/>
        </w:rPr>
      </w:pPr>
      <w:r w:rsidRPr="00F84764">
        <w:rPr>
          <w:rFonts w:ascii="Times New Roman" w:eastAsia="Times New Roman" w:hAnsi="Times New Roman" w:cs="Times New Roman"/>
          <w:color w:val="000000"/>
          <w:lang w:eastAsia="ru-RU"/>
        </w:rPr>
        <w:t xml:space="preserve">В области познавательного развития </w:t>
      </w:r>
      <w:r w:rsidRPr="00F84764">
        <w:rPr>
          <w:rFonts w:ascii="Times New Roman" w:eastAsia="Times New Roman" w:hAnsi="Times New Roman" w:cs="Times New Roman"/>
          <w:b/>
          <w:color w:val="000000"/>
          <w:u w:val="single"/>
          <w:lang w:eastAsia="ru-RU"/>
        </w:rPr>
        <w:t>основными задачами</w:t>
      </w:r>
      <w:r w:rsidRPr="00F84764">
        <w:rPr>
          <w:rFonts w:ascii="Times New Roman" w:eastAsia="Times New Roman" w:hAnsi="Times New Roman" w:cs="Times New Roman"/>
          <w:color w:val="000000"/>
          <w:lang w:eastAsia="ru-RU"/>
        </w:rPr>
        <w:t xml:space="preserve"> образовательной деятельности являются:</w:t>
      </w:r>
    </w:p>
    <w:p w14:paraId="3A747646" w14:textId="77777777" w:rsidR="00F84764" w:rsidRPr="00F84764" w:rsidRDefault="00F84764" w:rsidP="00794F0E">
      <w:pPr>
        <w:numPr>
          <w:ilvl w:val="0"/>
          <w:numId w:val="13"/>
        </w:numPr>
        <w:shd w:val="clear" w:color="auto" w:fill="FFFFFF"/>
        <w:spacing w:after="0" w:line="293" w:lineRule="atLeast"/>
        <w:contextualSpacing/>
        <w:jc w:val="both"/>
        <w:rPr>
          <w:rFonts w:ascii="Times New Roman" w:eastAsia="Times New Roman" w:hAnsi="Times New Roman" w:cs="Times New Roman"/>
          <w:color w:val="000000"/>
          <w:lang w:eastAsia="ru-RU"/>
        </w:rPr>
      </w:pPr>
      <w:r w:rsidRPr="00F84764">
        <w:rPr>
          <w:rFonts w:ascii="Times New Roman" w:eastAsia="Times New Roman" w:hAnsi="Times New Roman" w:cs="Times New Roman"/>
          <w:color w:val="000000"/>
          <w:lang w:eastAsia="ru-RU"/>
        </w:rPr>
        <w:t>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 развивать способы решения поисковых задач в самостоятельной и совместной со сверстниками и взрослыми деятельности; обогащать элементарные математические представления о количестве, числе, форме, величине предметов, пространственных и временных отношениях; 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w:t>
      </w:r>
    </w:p>
    <w:p w14:paraId="20EA3545" w14:textId="77777777" w:rsidR="00F84764" w:rsidRPr="00F84764" w:rsidRDefault="00F84764" w:rsidP="00794F0E">
      <w:pPr>
        <w:numPr>
          <w:ilvl w:val="0"/>
          <w:numId w:val="13"/>
        </w:numPr>
        <w:shd w:val="clear" w:color="auto" w:fill="FFFFFF"/>
        <w:spacing w:after="0" w:line="293" w:lineRule="atLeast"/>
        <w:contextualSpacing/>
        <w:jc w:val="both"/>
        <w:rPr>
          <w:rFonts w:ascii="Times New Roman" w:eastAsia="Times New Roman" w:hAnsi="Times New Roman" w:cs="Times New Roman"/>
          <w:color w:val="000000"/>
          <w:lang w:eastAsia="ru-RU"/>
        </w:rPr>
      </w:pPr>
      <w:r w:rsidRPr="00F84764">
        <w:rPr>
          <w:rFonts w:ascii="Times New Roman" w:eastAsia="Times New Roman" w:hAnsi="Times New Roman" w:cs="Times New Roman"/>
          <w:color w:val="000000"/>
          <w:lang w:eastAsia="ru-RU"/>
        </w:rPr>
        <w:lastRenderedPageBreak/>
        <w:t>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 расширять представления о многообразии объектов живой природы, их особенностях, питании, месте обитания, жизненных проявлениях и потребностях; 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ко всем живым существам, желание их беречь и заботиться.</w:t>
      </w:r>
    </w:p>
    <w:p w14:paraId="540A69BD" w14:textId="77777777" w:rsidR="00F84764" w:rsidRPr="00F84764" w:rsidRDefault="00F84764" w:rsidP="00F84764">
      <w:pPr>
        <w:shd w:val="clear" w:color="auto" w:fill="FFFFFF"/>
        <w:spacing w:after="0" w:line="240" w:lineRule="auto"/>
        <w:jc w:val="both"/>
        <w:rPr>
          <w:rFonts w:ascii="Times New Roman" w:eastAsia="Times New Roman" w:hAnsi="Times New Roman" w:cs="Times New Roman"/>
          <w:b/>
          <w:lang w:eastAsia="ru-RU"/>
        </w:rPr>
      </w:pPr>
      <w:r w:rsidRPr="00F84764">
        <w:rPr>
          <w:rFonts w:ascii="Times New Roman" w:eastAsia="Times New Roman" w:hAnsi="Times New Roman" w:cs="Times New Roman"/>
          <w:b/>
          <w:color w:val="000000"/>
          <w:lang w:eastAsia="ru-RU"/>
        </w:rPr>
        <w:t xml:space="preserve">Содержание образовательной деятельности. </w:t>
      </w:r>
      <w:r w:rsidRPr="00F84764">
        <w:rPr>
          <w:rFonts w:ascii="Times New Roman" w:eastAsia="Times New Roman" w:hAnsi="Times New Roman" w:cs="Times New Roman"/>
          <w:b/>
          <w:color w:val="000000"/>
          <w:u w:val="single"/>
          <w:lang w:eastAsia="ru-RU"/>
        </w:rPr>
        <w:t>Окружающий мир:</w:t>
      </w:r>
      <w:r w:rsidRPr="00F84764">
        <w:rPr>
          <w:rFonts w:ascii="Times New Roman" w:eastAsia="Times New Roman" w:hAnsi="Times New Roman" w:cs="Times New Roman"/>
          <w:b/>
          <w:color w:val="000000"/>
          <w:lang w:eastAsia="ru-RU"/>
        </w:rPr>
        <w:t xml:space="preserve"> </w:t>
      </w:r>
    </w:p>
    <w:p w14:paraId="2E87510D" w14:textId="77777777" w:rsidR="00F84764" w:rsidRPr="00F84764" w:rsidRDefault="00F84764" w:rsidP="00794F0E">
      <w:pPr>
        <w:numPr>
          <w:ilvl w:val="0"/>
          <w:numId w:val="14"/>
        </w:numPr>
        <w:shd w:val="clear" w:color="auto" w:fill="FFFFFF"/>
        <w:spacing w:after="0" w:line="240" w:lineRule="auto"/>
        <w:contextualSpacing/>
        <w:jc w:val="both"/>
        <w:rPr>
          <w:rFonts w:ascii="Times New Roman" w:eastAsia="Times New Roman" w:hAnsi="Times New Roman" w:cs="Times New Roman"/>
          <w:lang w:eastAsia="ru-RU"/>
        </w:rPr>
      </w:pPr>
      <w:r w:rsidRPr="00F84764">
        <w:rPr>
          <w:rFonts w:ascii="Times New Roman" w:eastAsia="Times New Roman" w:hAnsi="Times New Roman" w:cs="Times New Roman"/>
          <w:lang w:eastAsia="ru-RU"/>
        </w:rPr>
        <w:t>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14:paraId="183D2DF3" w14:textId="77777777" w:rsidR="00F84764" w:rsidRPr="00F84764" w:rsidRDefault="00F84764" w:rsidP="00794F0E">
      <w:pPr>
        <w:numPr>
          <w:ilvl w:val="0"/>
          <w:numId w:val="14"/>
        </w:numPr>
        <w:shd w:val="clear" w:color="auto" w:fill="FFFFFF"/>
        <w:spacing w:after="0" w:line="240" w:lineRule="auto"/>
        <w:contextualSpacing/>
        <w:jc w:val="both"/>
        <w:rPr>
          <w:rFonts w:ascii="Times New Roman" w:eastAsia="Times New Roman" w:hAnsi="Times New Roman" w:cs="Times New Roman"/>
          <w:lang w:eastAsia="ru-RU"/>
        </w:rPr>
      </w:pPr>
      <w:r w:rsidRPr="00F84764">
        <w:rPr>
          <w:rFonts w:ascii="Times New Roman" w:eastAsia="Times New Roman" w:hAnsi="Times New Roman" w:cs="Times New Roman"/>
          <w:lang w:eastAsia="ru-RU"/>
        </w:rPr>
        <w:t xml:space="preserve">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 </w:t>
      </w:r>
    </w:p>
    <w:p w14:paraId="7E188F07" w14:textId="77777777" w:rsidR="00F84764" w:rsidRPr="00F84764" w:rsidRDefault="00F84764" w:rsidP="00794F0E">
      <w:pPr>
        <w:numPr>
          <w:ilvl w:val="0"/>
          <w:numId w:val="14"/>
        </w:numPr>
        <w:shd w:val="clear" w:color="auto" w:fill="FFFFFF"/>
        <w:spacing w:after="0" w:line="240" w:lineRule="auto"/>
        <w:contextualSpacing/>
        <w:jc w:val="both"/>
        <w:rPr>
          <w:rFonts w:ascii="Times New Roman" w:eastAsia="Times New Roman" w:hAnsi="Times New Roman" w:cs="Times New Roman"/>
          <w:lang w:eastAsia="ru-RU"/>
        </w:rPr>
      </w:pPr>
      <w:r w:rsidRPr="00F84764">
        <w:rPr>
          <w:rFonts w:ascii="Times New Roman" w:eastAsia="Times New Roman" w:hAnsi="Times New Roman" w:cs="Times New Roman"/>
          <w:lang w:eastAsia="ru-RU"/>
        </w:rPr>
        <w:t xml:space="preserve">показывает ребенку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 </w:t>
      </w:r>
    </w:p>
    <w:p w14:paraId="0F33F1E3" w14:textId="77777777" w:rsidR="00F84764" w:rsidRPr="00F84764" w:rsidRDefault="00F84764" w:rsidP="00794F0E">
      <w:pPr>
        <w:numPr>
          <w:ilvl w:val="0"/>
          <w:numId w:val="14"/>
        </w:numPr>
        <w:shd w:val="clear" w:color="auto" w:fill="FFFFFF"/>
        <w:spacing w:after="0" w:line="240" w:lineRule="auto"/>
        <w:contextualSpacing/>
        <w:jc w:val="both"/>
        <w:rPr>
          <w:rFonts w:ascii="Times New Roman" w:eastAsia="Times New Roman" w:hAnsi="Times New Roman" w:cs="Times New Roman"/>
          <w:lang w:eastAsia="ru-RU"/>
        </w:rPr>
      </w:pPr>
      <w:r w:rsidRPr="00F84764">
        <w:rPr>
          <w:rFonts w:ascii="Times New Roman" w:eastAsia="Times New Roman" w:hAnsi="Times New Roman" w:cs="Times New Roman"/>
          <w:lang w:eastAsia="ru-RU"/>
        </w:rPr>
        <w:t xml:space="preserve">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w:t>
      </w:r>
    </w:p>
    <w:p w14:paraId="56D34C22" w14:textId="77777777" w:rsidR="00F84764" w:rsidRPr="00F84764" w:rsidRDefault="00F84764" w:rsidP="00794F0E">
      <w:pPr>
        <w:numPr>
          <w:ilvl w:val="0"/>
          <w:numId w:val="14"/>
        </w:numPr>
        <w:shd w:val="clear" w:color="auto" w:fill="FFFFFF"/>
        <w:spacing w:after="0" w:line="240" w:lineRule="auto"/>
        <w:contextualSpacing/>
        <w:jc w:val="both"/>
        <w:rPr>
          <w:rFonts w:ascii="Times New Roman" w:eastAsia="Times New Roman" w:hAnsi="Times New Roman" w:cs="Times New Roman"/>
          <w:lang w:eastAsia="ru-RU"/>
        </w:rPr>
      </w:pPr>
      <w:r w:rsidRPr="00F84764">
        <w:rPr>
          <w:rFonts w:ascii="Times New Roman" w:eastAsia="Times New Roman" w:hAnsi="Times New Roman" w:cs="Times New Roman"/>
          <w:lang w:eastAsia="ru-RU"/>
        </w:rPr>
        <w:t xml:space="preserve">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 </w:t>
      </w:r>
    </w:p>
    <w:p w14:paraId="031C96D0" w14:textId="77777777" w:rsidR="00F84764" w:rsidRPr="00F84764" w:rsidRDefault="00F84764" w:rsidP="00F84764">
      <w:pPr>
        <w:shd w:val="clear" w:color="auto" w:fill="FFFFFF"/>
        <w:spacing w:after="0" w:line="240" w:lineRule="auto"/>
        <w:jc w:val="both"/>
        <w:rPr>
          <w:rFonts w:ascii="Times New Roman" w:eastAsia="Times New Roman" w:hAnsi="Times New Roman" w:cs="Times New Roman"/>
          <w:lang w:eastAsia="ru-RU"/>
        </w:rPr>
      </w:pPr>
      <w:r w:rsidRPr="00F84764">
        <w:rPr>
          <w:rFonts w:ascii="Times New Roman" w:eastAsia="Times New Roman" w:hAnsi="Times New Roman" w:cs="Times New Roman"/>
          <w:b/>
          <w:u w:val="single"/>
          <w:lang w:eastAsia="ru-RU"/>
        </w:rPr>
        <w:t>Природа:</w:t>
      </w:r>
      <w:r w:rsidRPr="00F84764">
        <w:rPr>
          <w:rFonts w:ascii="Times New Roman" w:eastAsia="Times New Roman" w:hAnsi="Times New Roman" w:cs="Times New Roman"/>
          <w:b/>
          <w:lang w:eastAsia="ru-RU"/>
        </w:rPr>
        <w:t xml:space="preserve"> </w:t>
      </w:r>
    </w:p>
    <w:p w14:paraId="7AD25099" w14:textId="77777777" w:rsidR="00F84764" w:rsidRPr="00F84764" w:rsidRDefault="00F84764" w:rsidP="00794F0E">
      <w:pPr>
        <w:numPr>
          <w:ilvl w:val="0"/>
          <w:numId w:val="15"/>
        </w:numPr>
        <w:shd w:val="clear" w:color="auto" w:fill="FFFFFF"/>
        <w:spacing w:after="0" w:line="240" w:lineRule="auto"/>
        <w:contextualSpacing/>
        <w:jc w:val="both"/>
        <w:rPr>
          <w:rFonts w:ascii="Times New Roman" w:eastAsia="Times New Roman" w:hAnsi="Times New Roman" w:cs="Times New Roman"/>
          <w:lang w:eastAsia="ru-RU"/>
        </w:rPr>
      </w:pPr>
      <w:r w:rsidRPr="00F84764">
        <w:rPr>
          <w:rFonts w:ascii="Times New Roman" w:eastAsia="Times New Roman" w:hAnsi="Times New Roman" w:cs="Times New Roman"/>
          <w:lang w:eastAsia="ru-RU"/>
        </w:rPr>
        <w:t xml:space="preserve">педагог продолжает знакомить ребенка с многообразием природы родного края, представителями животного и растительного мира, изменениями в их жизни в разные сезоны года. </w:t>
      </w:r>
    </w:p>
    <w:p w14:paraId="716AEFC6" w14:textId="77777777" w:rsidR="00F84764" w:rsidRPr="00F84764" w:rsidRDefault="00F84764" w:rsidP="00794F0E">
      <w:pPr>
        <w:numPr>
          <w:ilvl w:val="0"/>
          <w:numId w:val="15"/>
        </w:numPr>
        <w:shd w:val="clear" w:color="auto" w:fill="FFFFFF"/>
        <w:spacing w:after="0" w:line="240" w:lineRule="auto"/>
        <w:contextualSpacing/>
        <w:jc w:val="both"/>
        <w:rPr>
          <w:rFonts w:ascii="Times New Roman" w:eastAsia="Times New Roman" w:hAnsi="Times New Roman" w:cs="Times New Roman"/>
          <w:lang w:eastAsia="ru-RU"/>
        </w:rPr>
      </w:pPr>
      <w:r w:rsidRPr="00F84764">
        <w:rPr>
          <w:rFonts w:ascii="Times New Roman" w:eastAsia="Times New Roman" w:hAnsi="Times New Roman" w:cs="Times New Roman"/>
          <w:lang w:eastAsia="ru-RU"/>
        </w:rPr>
        <w:t xml:space="preserve">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 </w:t>
      </w:r>
    </w:p>
    <w:p w14:paraId="2E7D68F4" w14:textId="77777777" w:rsidR="00F84764" w:rsidRPr="00F84764" w:rsidRDefault="00F84764" w:rsidP="00794F0E">
      <w:pPr>
        <w:numPr>
          <w:ilvl w:val="0"/>
          <w:numId w:val="15"/>
        </w:numPr>
        <w:shd w:val="clear" w:color="auto" w:fill="FFFFFF"/>
        <w:spacing w:after="0" w:line="240" w:lineRule="auto"/>
        <w:contextualSpacing/>
        <w:jc w:val="both"/>
        <w:rPr>
          <w:rFonts w:ascii="Times New Roman" w:eastAsia="Times New Roman" w:hAnsi="Times New Roman" w:cs="Times New Roman"/>
          <w:lang w:eastAsia="ru-RU"/>
        </w:rPr>
      </w:pPr>
      <w:r w:rsidRPr="00F84764">
        <w:rPr>
          <w:rFonts w:ascii="Times New Roman" w:eastAsia="Times New Roman" w:hAnsi="Times New Roman" w:cs="Times New Roman"/>
          <w:lang w:eastAsia="ru-RU"/>
        </w:rPr>
        <w:t>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 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ребенка о природе.</w:t>
      </w:r>
    </w:p>
    <w:p w14:paraId="291C41EC" w14:textId="672EBE84" w:rsidR="00886C19" w:rsidRPr="008F4087" w:rsidRDefault="00886C19" w:rsidP="00886C19">
      <w:pPr>
        <w:spacing w:after="0" w:line="240" w:lineRule="auto"/>
        <w:rPr>
          <w:rFonts w:ascii="Times New Roman,Bold" w:eastAsia="Calibri" w:hAnsi="Times New Roman,Bold" w:cs="Times New Roman,Bold"/>
          <w:b/>
          <w:bCs/>
          <w:sz w:val="24"/>
          <w:szCs w:val="24"/>
        </w:rPr>
      </w:pPr>
    </w:p>
    <w:p w14:paraId="451F4662" w14:textId="77777777" w:rsidR="00F84764" w:rsidRPr="00F84764" w:rsidRDefault="00F84764" w:rsidP="00F84764">
      <w:pPr>
        <w:shd w:val="clear" w:color="auto" w:fill="FFFFFF"/>
        <w:spacing w:after="0" w:line="240" w:lineRule="auto"/>
        <w:jc w:val="both"/>
        <w:rPr>
          <w:rFonts w:ascii="Times New Roman" w:eastAsia="Times New Roman" w:hAnsi="Times New Roman" w:cs="Times New Roman"/>
          <w:lang w:eastAsia="ru-RU"/>
        </w:rPr>
      </w:pPr>
    </w:p>
    <w:tbl>
      <w:tblPr>
        <w:tblW w:w="15990" w:type="dxa"/>
        <w:tblInd w:w="-431" w:type="dxa"/>
        <w:tblLayout w:type="fixed"/>
        <w:tblLook w:val="04A0" w:firstRow="1" w:lastRow="0" w:firstColumn="1" w:lastColumn="0" w:noHBand="0" w:noVBand="1"/>
      </w:tblPr>
      <w:tblGrid>
        <w:gridCol w:w="568"/>
        <w:gridCol w:w="2549"/>
        <w:gridCol w:w="995"/>
        <w:gridCol w:w="3226"/>
        <w:gridCol w:w="4287"/>
        <w:gridCol w:w="2409"/>
        <w:gridCol w:w="1956"/>
      </w:tblGrid>
      <w:tr w:rsidR="00F84764" w:rsidRPr="00F84764" w14:paraId="74B033D2" w14:textId="77777777" w:rsidTr="00550F0F">
        <w:trPr>
          <w:trHeight w:val="1550"/>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BDBFF3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bCs/>
              </w:rPr>
            </w:pPr>
            <w:r w:rsidRPr="00F84764">
              <w:rPr>
                <w:rFonts w:ascii="Times New Roman" w:eastAsia="Calibri" w:hAnsi="Times New Roman" w:cs="Times New Roman"/>
                <w:b/>
                <w:bCs/>
              </w:rPr>
              <w:lastRenderedPageBreak/>
              <w:t>№</w:t>
            </w:r>
          </w:p>
          <w:p w14:paraId="21DB6E4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bCs/>
              </w:rPr>
            </w:pPr>
            <w:r w:rsidRPr="00F84764">
              <w:rPr>
                <w:rFonts w:ascii="Times New Roman" w:eastAsia="Calibri" w:hAnsi="Times New Roman" w:cs="Times New Roman"/>
                <w:b/>
                <w:bCs/>
              </w:rPr>
              <w:t>не</w:t>
            </w:r>
          </w:p>
          <w:p w14:paraId="7A22463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bCs/>
              </w:rPr>
            </w:pPr>
            <w:r w:rsidRPr="00F84764">
              <w:rPr>
                <w:rFonts w:ascii="Times New Roman" w:eastAsia="Calibri" w:hAnsi="Times New Roman" w:cs="Times New Roman"/>
                <w:b/>
                <w:bCs/>
              </w:rPr>
              <w:t>де</w:t>
            </w:r>
          </w:p>
          <w:p w14:paraId="0FECEDE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b/>
                <w:bCs/>
              </w:rPr>
              <w:t>ли</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0F6F475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b/>
                <w:bCs/>
              </w:rPr>
              <w:t>Дата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3B1032E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bCs/>
              </w:rPr>
            </w:pPr>
            <w:r w:rsidRPr="00F84764">
              <w:rPr>
                <w:rFonts w:ascii="Times New Roman" w:eastAsia="Calibri" w:hAnsi="Times New Roman" w:cs="Times New Roman"/>
                <w:b/>
                <w:bCs/>
              </w:rPr>
              <w:t>Интеграция образовательных областей</w:t>
            </w: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777D125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bCs/>
              </w:rPr>
              <w:t>Тема</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143598A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b/>
                <w:bCs/>
              </w:rPr>
              <w:t>Задачи</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72F157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b/>
                <w:bCs/>
              </w:rPr>
              <w:t>Содержание</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1457504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b/>
                <w:bCs/>
              </w:rPr>
              <w:t>Оборудование</w:t>
            </w:r>
          </w:p>
        </w:tc>
      </w:tr>
      <w:tr w:rsidR="00F84764" w:rsidRPr="00F84764" w14:paraId="22EC4ABD" w14:textId="77777777" w:rsidTr="00550F0F">
        <w:trPr>
          <w:trHeight w:val="79"/>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6C0F2A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532ACC8F"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02.09 – 06.09</w:t>
            </w:r>
          </w:p>
          <w:p w14:paraId="2BF67180"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«Детский сад наш общий дом»</w:t>
            </w: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286D166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7C00BA7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42FE53A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31DC013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602762C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6204AD2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6872A01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107512D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w:t>
            </w:r>
          </w:p>
          <w:p w14:paraId="76606C36" w14:textId="7BBA4D6F" w:rsidR="00F84764" w:rsidRPr="00F84764" w:rsidRDefault="00550F0F" w:rsidP="00F84764">
            <w:pPr>
              <w:autoSpaceDE w:val="0"/>
              <w:autoSpaceDN w:val="0"/>
              <w:adjustRightInd w:val="0"/>
              <w:spacing w:after="0" w:line="240" w:lineRule="auto"/>
              <w:jc w:val="center"/>
              <w:rPr>
                <w:rFonts w:ascii="Times New Roman" w:eastAsia="Calibri" w:hAnsi="Times New Roman" w:cs="Times New Roman"/>
                <w:b/>
              </w:rPr>
            </w:pPr>
            <w:r>
              <w:rPr>
                <w:rFonts w:ascii="Times New Roman" w:eastAsia="Calibri" w:hAnsi="Times New Roman" w:cs="Times New Roman"/>
                <w:b/>
              </w:rPr>
              <w:t xml:space="preserve">«Детский сад наш так хорош. </w:t>
            </w:r>
            <w:r w:rsidR="00F84764" w:rsidRPr="00F84764">
              <w:rPr>
                <w:rFonts w:ascii="Times New Roman" w:eastAsia="Calibri" w:hAnsi="Times New Roman" w:cs="Times New Roman"/>
                <w:b/>
              </w:rPr>
              <w:t>лучше сада не най</w:t>
            </w:r>
            <w:r>
              <w:rPr>
                <w:rFonts w:ascii="Times New Roman" w:eastAsia="Calibri" w:hAnsi="Times New Roman" w:cs="Times New Roman"/>
                <w:b/>
              </w:rPr>
              <w:t>дё</w:t>
            </w:r>
            <w:r w:rsidR="00F84764" w:rsidRPr="00F84764">
              <w:rPr>
                <w:rFonts w:ascii="Times New Roman" w:eastAsia="Calibri" w:hAnsi="Times New Roman" w:cs="Times New Roman"/>
                <w:b/>
              </w:rPr>
              <w:t>шь»</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C2456F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1.Уточнить знания детей о детском саде.</w:t>
            </w:r>
          </w:p>
          <w:p w14:paraId="49292B9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2.Расширять знания о людях разных профессий, работающих в детском саду.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4B7AA61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27.</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3B4360F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Фотографии: общий вид детского сада, лист ватмана, клей, фломастеры, цв. бумага.</w:t>
            </w:r>
          </w:p>
        </w:tc>
      </w:tr>
      <w:tr w:rsidR="00F84764" w:rsidRPr="00F84764" w14:paraId="75FB4758"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DFBE80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24027885"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09.09-13.09</w:t>
            </w:r>
          </w:p>
          <w:p w14:paraId="0DD63D78"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«Ходит осень по дорожке»</w:t>
            </w:r>
          </w:p>
          <w:p w14:paraId="6F00CC14"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0CA210E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406F4EA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0929234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0A3A2C2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74BC050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6C1A580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49AFE71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2.</w:t>
            </w:r>
          </w:p>
          <w:p w14:paraId="7C40985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«Осень золото роняет»</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55215D0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1.Формировать знания и представления детей о сезонных изменениях в природе.</w:t>
            </w:r>
          </w:p>
          <w:p w14:paraId="7BF9E51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2.Закреплять умение самостоятельно находить характерные признаки осени.</w:t>
            </w:r>
          </w:p>
          <w:p w14:paraId="3CD5F17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3.Воспитывать бережное отношение к природе, умение любоваться ее красотой.</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69CCA2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Морозова И.А., Пушкарева М.А. «Ознакомление с окружающим миром» стр. 7.</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780514C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Гирлянда из листьев, цв. листочки, тучка, корзинка, ягоды рябины, запись «Времена года» Чайковского.</w:t>
            </w:r>
          </w:p>
        </w:tc>
      </w:tr>
      <w:tr w:rsidR="00F84764" w:rsidRPr="00F84764" w14:paraId="55309E0E"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43ED039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76AE8A3E" w14:textId="77777777" w:rsidR="00F84764" w:rsidRPr="00F84764" w:rsidRDefault="00F84764" w:rsidP="00F84764">
            <w:pPr>
              <w:spacing w:after="0" w:line="240" w:lineRule="auto"/>
              <w:jc w:val="center"/>
              <w:rPr>
                <w:rFonts w:ascii="Times New Roman" w:eastAsia="Times New Roman" w:hAnsi="Times New Roman" w:cs="Times New Roman"/>
                <w:b/>
                <w:color w:val="000000"/>
              </w:rPr>
            </w:pPr>
            <w:r w:rsidRPr="00F84764">
              <w:rPr>
                <w:rFonts w:ascii="Times New Roman" w:eastAsia="Times New Roman" w:hAnsi="Times New Roman" w:cs="Times New Roman"/>
                <w:b/>
                <w:color w:val="000000"/>
              </w:rPr>
              <w:t>16.09-20.09</w:t>
            </w:r>
          </w:p>
          <w:p w14:paraId="20FA720C" w14:textId="77777777" w:rsidR="00F84764" w:rsidRPr="00F84764" w:rsidRDefault="00F84764" w:rsidP="00F84764">
            <w:pPr>
              <w:spacing w:after="0" w:line="240" w:lineRule="auto"/>
              <w:jc w:val="center"/>
              <w:rPr>
                <w:rFonts w:ascii="Times New Roman" w:eastAsia="Times New Roman" w:hAnsi="Times New Roman" w:cs="Times New Roman"/>
                <w:color w:val="000000"/>
              </w:rPr>
            </w:pPr>
            <w:r w:rsidRPr="00F84764">
              <w:rPr>
                <w:rFonts w:ascii="Times New Roman" w:eastAsia="Times New Roman" w:hAnsi="Times New Roman" w:cs="Times New Roman"/>
                <w:b/>
              </w:rPr>
              <w:t>«Овощная ярмарка»</w:t>
            </w:r>
          </w:p>
          <w:p w14:paraId="42F60436" w14:textId="77777777" w:rsidR="00F84764" w:rsidRPr="00F84764" w:rsidRDefault="00F84764" w:rsidP="00F84764">
            <w:pPr>
              <w:spacing w:after="0" w:line="240" w:lineRule="auto"/>
              <w:jc w:val="center"/>
              <w:rPr>
                <w:rFonts w:ascii="Times New Roman" w:eastAsia="Times New Roman" w:hAnsi="Times New Roman" w:cs="Times New Roman"/>
                <w:b/>
              </w:rPr>
            </w:pPr>
          </w:p>
          <w:p w14:paraId="730C5AE3"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3C07BD6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0FFA443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0F18522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3315011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7D744B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2874024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w:t>
            </w: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05879FC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3.</w:t>
            </w:r>
          </w:p>
          <w:p w14:paraId="3F0879A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«Овощная ярмарка»</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433064B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1.Учить детей группировать предметы по назначению.</w:t>
            </w:r>
          </w:p>
          <w:p w14:paraId="3293D6C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2.Воспитывать желание помогать взрослым.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CA29F0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Морозова И.А., Пушкарева М.А. «Ознакомление с окружающим миром» стр. 11-13.</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35BAAAA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000000"/>
                <w:shd w:val="clear" w:color="auto" w:fill="FFFFFF"/>
              </w:rPr>
              <w:t>Картинки с изображением предметов, необходимых для игр в огороде, на кухне, в комнате; три макета: огород, комната, кухня.</w:t>
            </w:r>
          </w:p>
        </w:tc>
      </w:tr>
      <w:tr w:rsidR="00F84764" w:rsidRPr="00F84764" w14:paraId="202292AC"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452C686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4.</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53AF5300"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23.09-27.09</w:t>
            </w:r>
          </w:p>
          <w:p w14:paraId="080FF754"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«Фруктовый сад»</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678FFA3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197E689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217E6E0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0A50A75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53316EE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2A7979A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113BCED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4.</w:t>
            </w:r>
          </w:p>
          <w:p w14:paraId="3E79B35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«Фрукты»</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5DE0F54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1.Закрепить умение различать овощи и фрукты, составлять рассказ по опорным картинкам.</w:t>
            </w:r>
          </w:p>
          <w:p w14:paraId="1A2E903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2.Развивать общую и мелкую моторику.</w:t>
            </w:r>
          </w:p>
          <w:p w14:paraId="0760602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3.Воспитывать бережное отношение к природе.</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754C86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Морозова И.А., Пушкарева М.А. «Ознакомление с окружающим миром» стр. 14-16.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2A97E46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Картинки с овощами и фруктами. Натуральные овощи и фрукты, чудесный мешочек.</w:t>
            </w:r>
          </w:p>
        </w:tc>
      </w:tr>
      <w:tr w:rsidR="00F84764" w:rsidRPr="00F84764" w14:paraId="3E54CF65"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96193F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5.</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5F776A5D"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30.09-04.10</w:t>
            </w:r>
          </w:p>
          <w:p w14:paraId="03384BA1"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lastRenderedPageBreak/>
              <w:t>«Лес - наше богатство» (деревья, кустарники, грибы, ягоды, цветы)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21BA0AC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Х\Э</w:t>
            </w:r>
          </w:p>
          <w:p w14:paraId="793D0D7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П</w:t>
            </w:r>
          </w:p>
          <w:p w14:paraId="363BCCB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2F29E4B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7537546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66AF030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6313581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lastRenderedPageBreak/>
              <w:t>ООД 5.</w:t>
            </w:r>
          </w:p>
          <w:p w14:paraId="7827479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lastRenderedPageBreak/>
              <w:t>«Что я видел в лесу</w:t>
            </w:r>
            <w:r w:rsidRPr="00F84764">
              <w:rPr>
                <w:rFonts w:ascii="Times New Roman" w:eastAsia="Calibri" w:hAnsi="Times New Roman" w:cs="Times New Roman"/>
                <w:b/>
                <w:i/>
                <w:iCs/>
              </w:rPr>
              <w:t>»</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15F15E0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 xml:space="preserve">1.Формировать представление о том, что </w:t>
            </w:r>
            <w:r w:rsidRPr="00F84764">
              <w:rPr>
                <w:rFonts w:ascii="Times New Roman" w:eastAsia="Calibri" w:hAnsi="Times New Roman" w:cs="Times New Roman"/>
              </w:rPr>
              <w:lastRenderedPageBreak/>
              <w:t>лес - наше богатство.</w:t>
            </w:r>
          </w:p>
          <w:p w14:paraId="67B09F4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2.Закрепит знания детей о диких животных.</w:t>
            </w:r>
          </w:p>
          <w:p w14:paraId="7DDB999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3.Воспитывать любовь к природе родного края. Бережное отношение к лесу.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C9F5F0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 xml:space="preserve">Костюченко М.П. </w:t>
            </w:r>
            <w:r w:rsidRPr="00F84764">
              <w:rPr>
                <w:rFonts w:ascii="Times New Roman" w:eastAsia="Calibri" w:hAnsi="Times New Roman" w:cs="Times New Roman"/>
              </w:rPr>
              <w:lastRenderedPageBreak/>
              <w:t>«Окружающий мир» стр. 29.</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390CE25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 xml:space="preserve">Картина «Лес - </w:t>
            </w:r>
            <w:r w:rsidRPr="00F84764">
              <w:rPr>
                <w:rFonts w:ascii="Times New Roman" w:eastAsia="Calibri" w:hAnsi="Times New Roman" w:cs="Times New Roman"/>
              </w:rPr>
              <w:lastRenderedPageBreak/>
              <w:t>наше богатство», мяч, лесные орехи, ягоды, природный материал.</w:t>
            </w:r>
          </w:p>
        </w:tc>
      </w:tr>
      <w:tr w:rsidR="00F84764" w:rsidRPr="00F84764" w14:paraId="53DE628C"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6A525B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6.</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18A4B706"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07.10-11.10</w:t>
            </w:r>
          </w:p>
          <w:p w14:paraId="020E16FB"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«Хлеб - всему голова»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1945EB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64019F6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2D4CB03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7212307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3ED9F4F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4A974FF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29E3A55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6.</w:t>
            </w:r>
          </w:p>
          <w:p w14:paraId="1D4A3EE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«Хлеб всему голова»</w:t>
            </w:r>
          </w:p>
          <w:p w14:paraId="445B6D3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0279E69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1.Формировать представление детей о хлебе.</w:t>
            </w:r>
          </w:p>
          <w:p w14:paraId="19911D1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2.Закреплять знания детей из чего получается хлеб.</w:t>
            </w:r>
          </w:p>
          <w:p w14:paraId="6F16694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3.воспитывать бережное отношение к хлебу.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49D0C84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См. конспект занятия № 1.</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69A0AB7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Презентация «Как к нам приходит хлеб».</w:t>
            </w:r>
          </w:p>
        </w:tc>
      </w:tr>
      <w:tr w:rsidR="00F84764" w:rsidRPr="00F84764" w14:paraId="10DE4A3D" w14:textId="77777777" w:rsidTr="00550F0F">
        <w:trPr>
          <w:trHeight w:val="1294"/>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57773C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7.</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22A211E8"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14.10 – 18.10</w:t>
            </w:r>
          </w:p>
          <w:p w14:paraId="3E95BEFB"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«На ферме»</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11CC8AE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6EF8E8E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5E0CAA5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26F0526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6C952D9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3203490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43159AE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7.</w:t>
            </w:r>
          </w:p>
          <w:p w14:paraId="2EE3CE4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«Домашние животные фермы»</w:t>
            </w:r>
          </w:p>
          <w:p w14:paraId="746D757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2641851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3A9AC7C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1.Формировать представление детей о домашних животных и птицах.</w:t>
            </w:r>
          </w:p>
          <w:p w14:paraId="5EEFC92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2.Развивать диалогическую речь, участвовать в беседе, отвечать на вопросы.</w:t>
            </w:r>
          </w:p>
          <w:p w14:paraId="3004DA8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45401C1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Морозова И.А., Пушкарева М.А. «Ознакомление с окружающим миром», стр. 7.</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4782C79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Макет «Ферма», игрушки домашние животные, игрушка человечек-фермер.</w:t>
            </w:r>
          </w:p>
          <w:p w14:paraId="7F30DEB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r>
      <w:tr w:rsidR="00F84764" w:rsidRPr="00F84764" w14:paraId="113C646B" w14:textId="77777777" w:rsidTr="00550F0F">
        <w:trPr>
          <w:trHeight w:val="1554"/>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3AD2BB9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8.</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41733086"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21.10 – 25.10</w:t>
            </w:r>
          </w:p>
          <w:p w14:paraId="7B196602"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«Знакомство с народной культурой и традициями»</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186B590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6944518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7CF8103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5392F0F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732E54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0691F14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27E2755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8.</w:t>
            </w:r>
          </w:p>
          <w:p w14:paraId="35BC025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«Татарский орнамент»</w:t>
            </w:r>
          </w:p>
          <w:p w14:paraId="08B3846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69EA218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1.Познакомить детей с разновидностями татарского орнамента и его особенности.</w:t>
            </w:r>
          </w:p>
          <w:p w14:paraId="5614286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2.Развивать творческие способности детей.</w:t>
            </w:r>
          </w:p>
          <w:p w14:paraId="5E5EEFC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3.Воспитывать чувство гражданственности, патриотизма, чувство гордости за свой край.</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B208E0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См. конспект занятия № 2.</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2AF4ED3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Пособие «Разновидности орнамента», татарские изделия: калфак, камзол, читек.</w:t>
            </w:r>
          </w:p>
        </w:tc>
      </w:tr>
      <w:tr w:rsidR="00F84764" w:rsidRPr="00F84764" w14:paraId="46373E3F" w14:textId="77777777" w:rsidTr="00550F0F">
        <w:trPr>
          <w:trHeight w:val="1466"/>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4E51AC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9.</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74408606"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28.10 – 01.11</w:t>
            </w:r>
          </w:p>
          <w:p w14:paraId="6A62968D"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«Мой город, моя республика, моя страна»</w:t>
            </w:r>
          </w:p>
          <w:p w14:paraId="6336A185" w14:textId="77777777" w:rsidR="00F84764" w:rsidRPr="00F84764" w:rsidRDefault="00F84764" w:rsidP="00F84764">
            <w:pPr>
              <w:spacing w:after="0" w:line="240" w:lineRule="auto"/>
              <w:jc w:val="center"/>
              <w:rPr>
                <w:rFonts w:ascii="Times New Roman" w:eastAsia="Calibri" w:hAnsi="Times New Roman" w:cs="Times New Roman"/>
                <w:b/>
              </w:rPr>
            </w:pPr>
            <w:r w:rsidRPr="00F84764">
              <w:rPr>
                <w:rFonts w:ascii="Times New Roman" w:eastAsia="Times New Roman" w:hAnsi="Times New Roman" w:cs="Times New Roman"/>
                <w:b/>
              </w:rPr>
              <w:t>(День народного единства)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41DF66A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3271C76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51FB466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2FC8E00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846EA4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63972E3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39D4CE3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9.</w:t>
            </w:r>
          </w:p>
          <w:p w14:paraId="33F7225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«Мой город»</w:t>
            </w: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2AEC423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1.Продолжать закреплять знания детей о названии родного города.</w:t>
            </w:r>
          </w:p>
          <w:p w14:paraId="44B4E1B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2.Познакомить с его достопримечательностями.</w:t>
            </w:r>
          </w:p>
          <w:p w14:paraId="6A4409F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3.Воспитывать чувство гордости за свой город.</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4F4006F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46.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66578286" w14:textId="77777777" w:rsidR="00F84764" w:rsidRPr="00F84764" w:rsidRDefault="00F84764" w:rsidP="00F84764">
            <w:pPr>
              <w:spacing w:after="160" w:line="240" w:lineRule="auto"/>
              <w:jc w:val="center"/>
              <w:rPr>
                <w:rFonts w:ascii="Times New Roman" w:eastAsia="Calibri" w:hAnsi="Times New Roman" w:cs="Times New Roman"/>
              </w:rPr>
            </w:pPr>
            <w:r w:rsidRPr="00F84764">
              <w:rPr>
                <w:rFonts w:ascii="Times New Roman" w:eastAsia="Calibri" w:hAnsi="Times New Roman" w:cs="Times New Roman"/>
              </w:rPr>
              <w:t>Фотографии города, и его достопримечательностей, разрезная картинка «Солнечный».</w:t>
            </w:r>
          </w:p>
        </w:tc>
      </w:tr>
      <w:tr w:rsidR="00F84764" w:rsidRPr="00F84764" w14:paraId="6043A5F9"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05BE27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10.</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700C8297"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05.11-08.11</w:t>
            </w:r>
          </w:p>
          <w:p w14:paraId="2AFAC900"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b/>
              </w:rPr>
              <w:t>«Мой дом, мебель, посуда»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1FDDF7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3371AEB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2B498DF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3FD7CF2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55334BF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2BF5DDB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12472B3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10.</w:t>
            </w:r>
          </w:p>
          <w:p w14:paraId="4F51BB3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«Посуда. Мебель»</w:t>
            </w:r>
          </w:p>
          <w:p w14:paraId="0D89005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5BDE894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034659A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3CEAB0E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1.Познакомить детей с назначением предметов домашнего обихода (табурет, стул, кресло).</w:t>
            </w:r>
          </w:p>
          <w:p w14:paraId="1291D8E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2.Развивать ретроспективный взгляд на предметы.</w:t>
            </w:r>
          </w:p>
          <w:p w14:paraId="003AE2E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3.Учить определять некоторые особенности предметов (части, форма).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E1E4D6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Морозова И.А., Пушкарева М.А. «Ознакомление с окружающим миром» стр. 22-24.</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1B8BE10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000000"/>
              </w:rPr>
              <w:t xml:space="preserve">Бревно (макет), табурет, стул, кресло. Презентация «Прошлое кресла», разрезные </w:t>
            </w:r>
            <w:r w:rsidRPr="00F84764">
              <w:rPr>
                <w:rFonts w:ascii="Times New Roman" w:eastAsia="Calibri" w:hAnsi="Times New Roman" w:cs="Times New Roman"/>
                <w:color w:val="000000"/>
              </w:rPr>
              <w:lastRenderedPageBreak/>
              <w:t>картины табурета, кресла, бревна.</w:t>
            </w:r>
          </w:p>
        </w:tc>
      </w:tr>
      <w:tr w:rsidR="00F84764" w:rsidRPr="00F84764" w14:paraId="6C5CC853"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E432DA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11.</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123B4499"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11.11-15.11</w:t>
            </w:r>
          </w:p>
          <w:p w14:paraId="06C36EC3" w14:textId="77777777" w:rsidR="00F84764" w:rsidRPr="00F84764" w:rsidRDefault="00F84764" w:rsidP="00F84764">
            <w:pPr>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«Умные помощники»</w:t>
            </w:r>
          </w:p>
          <w:p w14:paraId="127CE5C4"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b/>
              </w:rPr>
              <w:t>(бытовые приборы)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5C87492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4D0E127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2FE6588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32DE5CC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179AFBB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2FB6794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0656CF8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11.</w:t>
            </w:r>
          </w:p>
          <w:p w14:paraId="4B63BC1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«Посуда и ее применение»</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4C32AC18"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color w:val="333333"/>
              </w:rPr>
            </w:pPr>
            <w:r w:rsidRPr="00F84764">
              <w:rPr>
                <w:rFonts w:ascii="Times New Roman" w:eastAsia="Calibri" w:hAnsi="Times New Roman" w:cs="Times New Roman"/>
                <w:b/>
                <w:lang w:eastAsia="ar-SA"/>
              </w:rPr>
              <w:t>1.</w:t>
            </w:r>
            <w:r w:rsidRPr="00F84764">
              <w:rPr>
                <w:rFonts w:ascii="Times New Roman" w:eastAsia="Calibri" w:hAnsi="Times New Roman" w:cs="Times New Roman"/>
                <w:lang w:eastAsia="ar-SA"/>
              </w:rPr>
              <w:t xml:space="preserve">Формировать представление детей о посуде, об отличии </w:t>
            </w:r>
            <w:r w:rsidRPr="00F84764">
              <w:rPr>
                <w:rFonts w:ascii="Times New Roman" w:eastAsia="Calibri" w:hAnsi="Times New Roman" w:cs="Times New Roman"/>
              </w:rPr>
              <w:t>столовой, кухонной и чайной посуды.</w:t>
            </w:r>
          </w:p>
          <w:p w14:paraId="4F00FF57"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bCs/>
              </w:rPr>
            </w:pPr>
            <w:r w:rsidRPr="00F84764">
              <w:rPr>
                <w:rFonts w:ascii="Times New Roman" w:eastAsia="Calibri" w:hAnsi="Times New Roman" w:cs="Times New Roman"/>
                <w:color w:val="333333"/>
              </w:rPr>
              <w:t>2.</w:t>
            </w:r>
            <w:hyperlink r:id="rId13" w:history="1">
              <w:r w:rsidRPr="00F84764">
                <w:rPr>
                  <w:rFonts w:ascii="Times New Roman" w:eastAsia="Calibri" w:hAnsi="Times New Roman" w:cs="Times New Roman"/>
                  <w:bCs/>
                </w:rPr>
                <w:t>Развивать</w:t>
              </w:r>
            </w:hyperlink>
            <w:r w:rsidRPr="00F84764">
              <w:rPr>
                <w:rFonts w:ascii="Times New Roman" w:eastAsia="Calibri" w:hAnsi="Times New Roman" w:cs="Times New Roman"/>
                <w:bCs/>
              </w:rPr>
              <w:t xml:space="preserve"> умение группировать посуду по существенным признакам, </w:t>
            </w:r>
            <w:r w:rsidRPr="00F84764">
              <w:rPr>
                <w:rFonts w:ascii="Times New Roman" w:eastAsia="Calibri" w:hAnsi="Times New Roman" w:cs="Times New Roman"/>
                <w:color w:val="333333"/>
              </w:rPr>
              <w:t>зрительное восприятие.</w:t>
            </w:r>
          </w:p>
          <w:p w14:paraId="745098A6"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333333"/>
              </w:rPr>
              <w:t>3.</w:t>
            </w:r>
            <w:r w:rsidRPr="00F84764">
              <w:rPr>
                <w:rFonts w:ascii="Times New Roman" w:eastAsia="Calibri" w:hAnsi="Times New Roman" w:cs="Times New Roman"/>
              </w:rPr>
              <w:t>Воспитывать бережное отно</w:t>
            </w:r>
            <w:r w:rsidRPr="00F84764">
              <w:rPr>
                <w:rFonts w:ascii="Times New Roman" w:eastAsia="Calibri" w:hAnsi="Times New Roman" w:cs="Times New Roman"/>
              </w:rPr>
              <w:softHyphen/>
              <w:t>шение к предметам рукотворного мира.</w:t>
            </w:r>
          </w:p>
          <w:p w14:paraId="52FD15A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5234C9E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65.</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4E31ECF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333333"/>
              </w:rPr>
              <w:t>Картинки с изображением разной посуды.</w:t>
            </w:r>
          </w:p>
        </w:tc>
      </w:tr>
      <w:tr w:rsidR="00F84764" w:rsidRPr="00F84764" w14:paraId="6515F8A4"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3E7DF70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lang w:val="en-US"/>
              </w:rPr>
            </w:pPr>
            <w:r w:rsidRPr="00F84764">
              <w:rPr>
                <w:rFonts w:ascii="Times New Roman" w:eastAsia="Calibri" w:hAnsi="Times New Roman" w:cs="Times New Roman"/>
                <w:lang w:val="en-US"/>
              </w:rPr>
              <w:t>1</w:t>
            </w:r>
            <w:r w:rsidRPr="00F84764">
              <w:rPr>
                <w:rFonts w:ascii="Times New Roman" w:eastAsia="Calibri" w:hAnsi="Times New Roman" w:cs="Times New Roman"/>
              </w:rPr>
              <w:t>2</w:t>
            </w:r>
            <w:r w:rsidRPr="00F84764">
              <w:rPr>
                <w:rFonts w:ascii="Times New Roman" w:eastAsia="Calibri" w:hAnsi="Times New Roman" w:cs="Times New Roman"/>
                <w:lang w:val="en-US"/>
              </w:rPr>
              <w:t>.</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017A066F"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18.11-22.11</w:t>
            </w:r>
          </w:p>
          <w:p w14:paraId="415589B8"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Calibri" w:hAnsi="Times New Roman" w:cs="Times New Roman"/>
                <w:b/>
                <w:color w:val="000000"/>
              </w:rPr>
              <w:t>«Мамин день</w:t>
            </w:r>
            <w:r w:rsidRPr="00F84764">
              <w:rPr>
                <w:rFonts w:ascii="Times New Roman" w:eastAsia="Calibri" w:hAnsi="Times New Roman" w:cs="Times New Roman"/>
                <w:b/>
              </w:rPr>
              <w:t>»</w:t>
            </w:r>
            <w:r w:rsidRPr="00F84764">
              <w:rPr>
                <w:rFonts w:ascii="Times New Roman" w:eastAsia="Times New Roman" w:hAnsi="Times New Roman" w:cs="Times New Roman"/>
                <w:b/>
              </w:rPr>
              <w:t xml:space="preserve"> </w:t>
            </w:r>
          </w:p>
          <w:p w14:paraId="099136EF"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22F51AA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300C82D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6B04237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18D21A6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F4C7B1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441A599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41EB35C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12.</w:t>
            </w:r>
          </w:p>
          <w:p w14:paraId="777B7AF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«Мамочка милая, мама моя»</w:t>
            </w:r>
          </w:p>
        </w:tc>
        <w:tc>
          <w:tcPr>
            <w:tcW w:w="4287" w:type="dxa"/>
            <w:tcBorders>
              <w:top w:val="single" w:sz="4" w:space="0" w:color="00000A"/>
              <w:left w:val="single" w:sz="4" w:space="0" w:color="00000A"/>
              <w:bottom w:val="single" w:sz="4" w:space="0" w:color="auto"/>
              <w:right w:val="single" w:sz="4" w:space="0" w:color="00000A"/>
            </w:tcBorders>
            <w:hideMark/>
          </w:tcPr>
          <w:p w14:paraId="57296E3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1.Формировать представление детей о празднике.</w:t>
            </w:r>
          </w:p>
          <w:p w14:paraId="6B75D9A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2.Развивать внимание, память, воображение.</w:t>
            </w:r>
          </w:p>
          <w:p w14:paraId="232C5CF9" w14:textId="77777777" w:rsidR="00F84764" w:rsidRPr="00F84764" w:rsidRDefault="00F84764" w:rsidP="00F84764">
            <w:pPr>
              <w:spacing w:after="160" w:line="240" w:lineRule="auto"/>
              <w:jc w:val="center"/>
              <w:rPr>
                <w:rFonts w:ascii="Times New Roman" w:eastAsia="Calibri" w:hAnsi="Times New Roman" w:cs="Times New Roman"/>
              </w:rPr>
            </w:pPr>
            <w:r w:rsidRPr="00F84764">
              <w:rPr>
                <w:rFonts w:ascii="Times New Roman" w:eastAsia="Calibri" w:hAnsi="Times New Roman" w:cs="Times New Roman"/>
              </w:rPr>
              <w:t>3.Воспитывать уважение к старшим, желание помогать маме.</w:t>
            </w:r>
          </w:p>
          <w:p w14:paraId="77F78D00"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color w:val="000000"/>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EE9435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48.</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05C86042" w14:textId="77777777" w:rsidR="00F84764" w:rsidRPr="00F84764" w:rsidRDefault="00F84764" w:rsidP="00F84764">
            <w:pPr>
              <w:spacing w:after="160" w:line="240" w:lineRule="auto"/>
              <w:jc w:val="center"/>
              <w:rPr>
                <w:rFonts w:ascii="Times New Roman" w:eastAsia="Calibri" w:hAnsi="Times New Roman" w:cs="Times New Roman"/>
              </w:rPr>
            </w:pPr>
            <w:r w:rsidRPr="00F84764">
              <w:rPr>
                <w:rFonts w:ascii="Times New Roman" w:eastAsia="Calibri" w:hAnsi="Times New Roman" w:cs="Times New Roman"/>
              </w:rPr>
              <w:t>Фотографии мам детей.</w:t>
            </w:r>
          </w:p>
          <w:p w14:paraId="732171C1" w14:textId="77777777" w:rsidR="00F84764" w:rsidRPr="00F84764" w:rsidRDefault="00F84764" w:rsidP="00F84764">
            <w:pPr>
              <w:shd w:val="clear" w:color="auto" w:fill="FFFFFF"/>
              <w:spacing w:after="120" w:line="240" w:lineRule="auto"/>
              <w:jc w:val="center"/>
              <w:rPr>
                <w:rFonts w:ascii="Times New Roman" w:eastAsia="Times New Roman" w:hAnsi="Times New Roman" w:cs="Times New Roman"/>
              </w:rPr>
            </w:pPr>
          </w:p>
        </w:tc>
      </w:tr>
      <w:tr w:rsidR="00F84764" w:rsidRPr="00F84764" w14:paraId="3ACFA92C"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6F08B6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13.</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25212133"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25.11-29.11</w:t>
            </w:r>
          </w:p>
          <w:p w14:paraId="03036425" w14:textId="77777777" w:rsidR="00F84764" w:rsidRPr="00F84764" w:rsidRDefault="00F84764" w:rsidP="00F84764">
            <w:pPr>
              <w:spacing w:after="0" w:line="240" w:lineRule="auto"/>
              <w:jc w:val="center"/>
              <w:rPr>
                <w:rFonts w:ascii="Times New Roman" w:eastAsia="Calibri" w:hAnsi="Times New Roman" w:cs="Times New Roman"/>
                <w:b/>
              </w:rPr>
            </w:pPr>
            <w:r w:rsidRPr="00F84764">
              <w:rPr>
                <w:rFonts w:ascii="Times New Roman" w:eastAsia="Times New Roman" w:hAnsi="Times New Roman" w:cs="Times New Roman"/>
                <w:b/>
              </w:rPr>
              <w:t>«Мир вещей: одежда, обувь, головные уборы»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34257EE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1D82959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35B10C9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643C845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00AE2A7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349FF2C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77322E3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13</w:t>
            </w:r>
          </w:p>
          <w:p w14:paraId="5B24ACFE" w14:textId="77777777" w:rsidR="00F84764" w:rsidRPr="00F84764" w:rsidRDefault="00F84764" w:rsidP="00F84764">
            <w:pPr>
              <w:spacing w:after="160" w:line="240" w:lineRule="auto"/>
              <w:jc w:val="center"/>
              <w:rPr>
                <w:rFonts w:ascii="Times New Roman" w:eastAsia="Calibri" w:hAnsi="Times New Roman" w:cs="Times New Roman"/>
                <w:b/>
              </w:rPr>
            </w:pPr>
            <w:r w:rsidRPr="00F84764">
              <w:rPr>
                <w:rFonts w:ascii="Times New Roman" w:eastAsia="Calibri" w:hAnsi="Times New Roman" w:cs="Times New Roman"/>
                <w:b/>
              </w:rPr>
              <w:t>«</w:t>
            </w:r>
            <w:r w:rsidRPr="00F84764">
              <w:rPr>
                <w:rFonts w:ascii="Times New Roman" w:eastAsia="Times New Roman" w:hAnsi="Times New Roman" w:cs="Times New Roman"/>
                <w:b/>
              </w:rPr>
              <w:t>Одежда, обувь, головные уборы</w:t>
            </w:r>
            <w:r w:rsidRPr="00F84764">
              <w:rPr>
                <w:rFonts w:ascii="Times New Roman" w:eastAsia="Calibri" w:hAnsi="Times New Roman" w:cs="Times New Roman"/>
                <w:b/>
              </w:rPr>
              <w:t xml:space="preserve">» </w:t>
            </w:r>
          </w:p>
          <w:p w14:paraId="290D71C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auto"/>
              <w:left w:val="single" w:sz="4" w:space="0" w:color="00000A"/>
              <w:bottom w:val="single" w:sz="4" w:space="0" w:color="00000A"/>
              <w:right w:val="single" w:sz="4" w:space="0" w:color="00000A"/>
            </w:tcBorders>
          </w:tcPr>
          <w:p w14:paraId="03D3A409"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color w:val="000000"/>
              </w:rPr>
            </w:pPr>
            <w:r w:rsidRPr="00F84764">
              <w:rPr>
                <w:rFonts w:ascii="Times New Roman" w:eastAsia="Times New Roman" w:hAnsi="Times New Roman" w:cs="Times New Roman"/>
                <w:color w:val="000000"/>
              </w:rPr>
              <w:t>1.Познакомить детей с назначением и функциями предметов одежды, необходимых для жизни человека.</w:t>
            </w:r>
          </w:p>
          <w:p w14:paraId="6948A996"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color w:val="000000"/>
              </w:rPr>
            </w:pPr>
            <w:r w:rsidRPr="00F84764">
              <w:rPr>
                <w:rFonts w:ascii="Times New Roman" w:eastAsia="Times New Roman" w:hAnsi="Times New Roman" w:cs="Times New Roman"/>
                <w:color w:val="000000"/>
              </w:rPr>
              <w:t>2.Учить устанавливать связь между материалом и способом применения предметов одежды.</w:t>
            </w:r>
          </w:p>
          <w:p w14:paraId="239EC1CD" w14:textId="77777777" w:rsidR="00F84764" w:rsidRPr="00F84764" w:rsidRDefault="00F84764" w:rsidP="00F84764">
            <w:pPr>
              <w:spacing w:after="160" w:line="240" w:lineRule="auto"/>
              <w:jc w:val="center"/>
              <w:rPr>
                <w:rFonts w:ascii="Times New Roman" w:eastAsia="Times New Roman" w:hAnsi="Times New Roman" w:cs="Times New Roman"/>
                <w:color w:val="000000"/>
              </w:rPr>
            </w:pPr>
            <w:r w:rsidRPr="00F84764">
              <w:rPr>
                <w:rFonts w:ascii="Times New Roman" w:eastAsia="Times New Roman" w:hAnsi="Times New Roman" w:cs="Times New Roman"/>
                <w:color w:val="000000"/>
              </w:rPr>
              <w:t>3.Развивать умение ориентироваться в прошлом одежды.</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C7D94F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Морозова И.А., Пушкарева М.А. «Ознакомление с окружающим миром» стр. 34-37.</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18C78F42" w14:textId="77777777" w:rsidR="00F84764" w:rsidRPr="00F84764" w:rsidRDefault="00F84764" w:rsidP="00F84764">
            <w:pPr>
              <w:spacing w:after="160" w:line="240" w:lineRule="auto"/>
              <w:jc w:val="center"/>
              <w:rPr>
                <w:rFonts w:ascii="Times New Roman" w:eastAsia="Calibri" w:hAnsi="Times New Roman" w:cs="Times New Roman"/>
              </w:rPr>
            </w:pPr>
            <w:r w:rsidRPr="00F84764">
              <w:rPr>
                <w:rFonts w:ascii="Times New Roman" w:eastAsia="Times New Roman" w:hAnsi="Times New Roman" w:cs="Times New Roman"/>
              </w:rPr>
              <w:t>Кукла. Иголки. Нитки, кружева, пуговицы, ножницы, образцы тканей, бумажные силуэты платьев, цв. карандаши, презентация «Прошлое одежды».</w:t>
            </w:r>
          </w:p>
        </w:tc>
      </w:tr>
      <w:tr w:rsidR="00F84764" w:rsidRPr="00F84764" w14:paraId="08775ED8"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4B99E0C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14.</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69517D1F"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02.12-06.12</w:t>
            </w:r>
          </w:p>
          <w:p w14:paraId="763A02FF"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«Эх, Зимушка-зима, до чего ты хороша»</w:t>
            </w:r>
          </w:p>
          <w:p w14:paraId="2A91F0B1" w14:textId="77777777" w:rsidR="00F84764" w:rsidRPr="00F84764" w:rsidRDefault="00F84764" w:rsidP="00F84764">
            <w:pPr>
              <w:spacing w:after="0" w:line="240" w:lineRule="auto"/>
              <w:jc w:val="center"/>
              <w:rPr>
                <w:rFonts w:ascii="Times New Roman" w:eastAsia="Times New Roman" w:hAnsi="Times New Roman" w:cs="Times New Roman"/>
                <w:b/>
              </w:rPr>
            </w:pPr>
          </w:p>
          <w:p w14:paraId="3BCB7A1D" w14:textId="77777777" w:rsidR="00F84764" w:rsidRPr="00F84764" w:rsidRDefault="00F84764" w:rsidP="00F84764">
            <w:pPr>
              <w:spacing w:after="0" w:line="240" w:lineRule="auto"/>
              <w:jc w:val="center"/>
              <w:rPr>
                <w:rFonts w:ascii="Times New Roman" w:eastAsia="Times New Roman" w:hAnsi="Times New Roman" w:cs="Times New Roman"/>
                <w:b/>
              </w:rPr>
            </w:pPr>
          </w:p>
          <w:p w14:paraId="08186CC7" w14:textId="77777777" w:rsidR="00F84764" w:rsidRPr="00F84764" w:rsidRDefault="00F84764" w:rsidP="00F84764">
            <w:pPr>
              <w:spacing w:after="0" w:line="240" w:lineRule="auto"/>
              <w:jc w:val="center"/>
              <w:rPr>
                <w:rFonts w:ascii="Times New Roman" w:eastAsia="Times New Roman" w:hAnsi="Times New Roman" w:cs="Times New Roman"/>
                <w:b/>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2C11B14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3DCB10B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324C219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2DB1FFD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20B0AE5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351D84F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4882E28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14.</w:t>
            </w:r>
          </w:p>
          <w:p w14:paraId="6038427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«Зимушка-зима»</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95B5DCB"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1.Закрепить и обобщить знания детей о зиме, явлениях природы с помощью произведений русских поэтов.</w:t>
            </w:r>
          </w:p>
          <w:p w14:paraId="712A3146"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2.Развивать познавательный интерес, формировать способность видеть красоту окружающего мира.</w:t>
            </w:r>
          </w:p>
          <w:p w14:paraId="7AB14648"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3.Воспитывать культуру ведения диалога.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DE2421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78.</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6C0EA25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shd w:val="clear" w:color="auto" w:fill="FFFFFF"/>
              </w:rPr>
              <w:t>Иллюстрация «Зимний лес», картинки для игровых упр. «Снеговики», «Путаница».</w:t>
            </w:r>
          </w:p>
        </w:tc>
      </w:tr>
      <w:tr w:rsidR="00F84764" w:rsidRPr="00F84764" w14:paraId="21F8E56C"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67E399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15.</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13744DBE"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09.12-13.12</w:t>
            </w:r>
          </w:p>
          <w:p w14:paraId="6FD73D79"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lastRenderedPageBreak/>
              <w:t>«Животный мир Севера»</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2F5E47C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Х\Э</w:t>
            </w:r>
          </w:p>
          <w:p w14:paraId="4EF4DB8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П</w:t>
            </w:r>
          </w:p>
          <w:p w14:paraId="2296F7B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14AA761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6A7FEEF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48FF91E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0F8D6E1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lastRenderedPageBreak/>
              <w:t>ООД 15</w:t>
            </w:r>
          </w:p>
          <w:p w14:paraId="3FC6198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lastRenderedPageBreak/>
              <w:t>«Животные крайнего Севера»</w:t>
            </w:r>
          </w:p>
          <w:p w14:paraId="2DCE962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696339E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1EB0FD5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06F35204"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rPr>
            </w:pPr>
            <w:r w:rsidRPr="00F84764">
              <w:rPr>
                <w:rFonts w:ascii="Times New Roman" w:eastAsia="Times New Roman" w:hAnsi="Times New Roman" w:cs="Times New Roman"/>
              </w:rPr>
              <w:lastRenderedPageBreak/>
              <w:t xml:space="preserve">1.Закрепить знания детей о природе </w:t>
            </w:r>
            <w:r w:rsidRPr="00F84764">
              <w:rPr>
                <w:rFonts w:ascii="Times New Roman" w:eastAsia="Times New Roman" w:hAnsi="Times New Roman" w:cs="Times New Roman"/>
              </w:rPr>
              <w:lastRenderedPageBreak/>
              <w:t>крайнего Севера, обобщить знания о животных и птицах севера.</w:t>
            </w:r>
          </w:p>
          <w:p w14:paraId="3F9E1668"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rPr>
            </w:pPr>
            <w:r w:rsidRPr="00F84764">
              <w:rPr>
                <w:rFonts w:ascii="Times New Roman" w:eastAsia="Times New Roman" w:hAnsi="Times New Roman" w:cs="Times New Roman"/>
              </w:rPr>
              <w:t>2.Развивать интерес к жизни животных севера, внимание, мышление, речь.</w:t>
            </w:r>
          </w:p>
          <w:p w14:paraId="2ECE5B0A"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rPr>
            </w:pPr>
            <w:r w:rsidRPr="00F84764">
              <w:rPr>
                <w:rFonts w:ascii="Times New Roman" w:eastAsia="Times New Roman" w:hAnsi="Times New Roman" w:cs="Times New Roman"/>
              </w:rPr>
              <w:t>3.Воспитывать бережное отношение к животным.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3D875E8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 xml:space="preserve">О.В. Дыбина </w:t>
            </w:r>
            <w:r w:rsidRPr="00F84764">
              <w:rPr>
                <w:rFonts w:ascii="Times New Roman" w:eastAsia="Calibri" w:hAnsi="Times New Roman" w:cs="Times New Roman"/>
              </w:rPr>
              <w:lastRenderedPageBreak/>
              <w:t>«Ознакомление с предметным и социальным окружением», стр. 67.</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0D416CD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shd w:val="clear" w:color="auto" w:fill="FFFFFF"/>
              </w:rPr>
            </w:pPr>
            <w:r w:rsidRPr="00F84764">
              <w:rPr>
                <w:rFonts w:ascii="Times New Roman" w:eastAsia="Calibri" w:hAnsi="Times New Roman" w:cs="Times New Roman"/>
                <w:shd w:val="clear" w:color="auto" w:fill="FFFFFF"/>
              </w:rPr>
              <w:lastRenderedPageBreak/>
              <w:t xml:space="preserve">Глобус, картинки </w:t>
            </w:r>
            <w:r w:rsidRPr="00F84764">
              <w:rPr>
                <w:rFonts w:ascii="Times New Roman" w:eastAsia="Calibri" w:hAnsi="Times New Roman" w:cs="Times New Roman"/>
                <w:shd w:val="clear" w:color="auto" w:fill="FFFFFF"/>
              </w:rPr>
              <w:lastRenderedPageBreak/>
              <w:t>с изображением севера, животных севера, обручи. Презентация «Жив. Крайнего Севера».</w:t>
            </w:r>
          </w:p>
        </w:tc>
      </w:tr>
      <w:tr w:rsidR="00F84764" w:rsidRPr="00F84764" w14:paraId="36B29146"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48622F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16.</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08F96469"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16.12-20.12</w:t>
            </w:r>
          </w:p>
          <w:p w14:paraId="628DC677"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«Продукты питания»</w:t>
            </w:r>
          </w:p>
          <w:p w14:paraId="7403B784"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4DA43F8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31272D7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4708D46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38C92B8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189828D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2063CCE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2FB852A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16.</w:t>
            </w:r>
          </w:p>
          <w:p w14:paraId="4D475B8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«Здоровая пища»</w:t>
            </w:r>
          </w:p>
          <w:p w14:paraId="458F573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27116E3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2BCEA6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color w:val="333333"/>
                <w:shd w:val="clear" w:color="auto" w:fill="FFFFFF"/>
              </w:rPr>
            </w:pPr>
            <w:r w:rsidRPr="00F84764">
              <w:rPr>
                <w:rFonts w:ascii="Times New Roman" w:eastAsia="Calibri" w:hAnsi="Times New Roman" w:cs="Times New Roman"/>
                <w:color w:val="333333"/>
                <w:shd w:val="clear" w:color="auto" w:fill="FFFFFF"/>
              </w:rPr>
              <w:t>1.Закрепить знания детей о продуктах питания и их значения для человека.</w:t>
            </w:r>
          </w:p>
          <w:p w14:paraId="047A19E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color w:val="333333"/>
                <w:shd w:val="clear" w:color="auto" w:fill="FFFFFF"/>
              </w:rPr>
            </w:pPr>
            <w:r w:rsidRPr="00F84764">
              <w:rPr>
                <w:rFonts w:ascii="Times New Roman" w:eastAsia="Calibri" w:hAnsi="Times New Roman" w:cs="Times New Roman"/>
                <w:color w:val="333333"/>
                <w:shd w:val="clear" w:color="auto" w:fill="FFFFFF"/>
              </w:rPr>
              <w:t>2.Развивать любознательность, умение выделять правила здорового питания.</w:t>
            </w:r>
          </w:p>
          <w:p w14:paraId="5B40CFF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color w:val="333333"/>
                <w:shd w:val="clear" w:color="auto" w:fill="FFFFFF"/>
              </w:rPr>
            </w:pPr>
            <w:r w:rsidRPr="00F84764">
              <w:rPr>
                <w:rFonts w:ascii="Times New Roman" w:eastAsia="Calibri" w:hAnsi="Times New Roman" w:cs="Times New Roman"/>
                <w:color w:val="333333"/>
                <w:shd w:val="clear" w:color="auto" w:fill="FFFFFF"/>
              </w:rPr>
              <w:t>3.Воспитывать у детей отношение к своему здоровью.</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0772C2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37.</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56E5531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Кастрюля, муляжи: картофель, морковь, свекла, лук, яблоко, редиска, огурец, виноград, презентация продукты питания.</w:t>
            </w:r>
          </w:p>
        </w:tc>
      </w:tr>
      <w:tr w:rsidR="00F84764" w:rsidRPr="00F84764" w14:paraId="7026B339"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7B7BE91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lang w:val="en-US"/>
              </w:rPr>
            </w:pPr>
            <w:r w:rsidRPr="00F84764">
              <w:rPr>
                <w:rFonts w:ascii="Times New Roman" w:eastAsia="Calibri" w:hAnsi="Times New Roman" w:cs="Times New Roman"/>
                <w:lang w:val="en-US"/>
              </w:rPr>
              <w:t>17.</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5BA92BAF"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23.12-28.12</w:t>
            </w:r>
          </w:p>
          <w:p w14:paraId="03FDB1D1"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«Здравствуй, праздник, Новый год!»</w:t>
            </w: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369B5F3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01A094F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0880060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3274E24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919ED6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02B4CF8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6D899CF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17.</w:t>
            </w:r>
          </w:p>
          <w:p w14:paraId="5357C1C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«Что такое Новый год?»</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8B16DB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1.Закрепить знания детей об обычаях и традициях празднования Нового года в нашей стране.</w:t>
            </w:r>
          </w:p>
          <w:p w14:paraId="79CB0CC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2.Развивать диалогическую речь, обогащать активный словарь.</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DB6EFF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18.</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6E2081F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Микрофон, мультимедийное оборудование, презентация «Где живет Дед Мороз?»</w:t>
            </w:r>
          </w:p>
        </w:tc>
      </w:tr>
      <w:tr w:rsidR="00F84764" w:rsidRPr="00F84764" w14:paraId="171BE04F"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7B6917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18.</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51F72A2B"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09.01-10.01</w:t>
            </w:r>
          </w:p>
          <w:p w14:paraId="12198658"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«Новогодние каникулы»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843A5D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563D70E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0E216BC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333119B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7DB492E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13750A8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0C20B52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18.</w:t>
            </w:r>
          </w:p>
          <w:p w14:paraId="5DD18AA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«Новогодние каникулы»</w:t>
            </w:r>
          </w:p>
          <w:p w14:paraId="4AC1167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C86A47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shd w:val="clear" w:color="auto" w:fill="FFFFFF"/>
              </w:rPr>
            </w:pPr>
            <w:r w:rsidRPr="00F84764">
              <w:rPr>
                <w:rFonts w:ascii="Times New Roman" w:eastAsia="Calibri" w:hAnsi="Times New Roman" w:cs="Times New Roman"/>
                <w:shd w:val="clear" w:color="auto" w:fill="FFFFFF"/>
              </w:rPr>
              <w:t>1.Закрепить знания детей о поведении на катке, на горках в зимние время года.</w:t>
            </w:r>
          </w:p>
          <w:p w14:paraId="046185D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shd w:val="clear" w:color="auto" w:fill="FFFFFF"/>
              </w:rPr>
            </w:pPr>
            <w:r w:rsidRPr="00F84764">
              <w:rPr>
                <w:rFonts w:ascii="Times New Roman" w:eastAsia="Calibri" w:hAnsi="Times New Roman" w:cs="Times New Roman"/>
                <w:shd w:val="clear" w:color="auto" w:fill="FFFFFF"/>
              </w:rPr>
              <w:t>2.</w:t>
            </w:r>
            <w:r w:rsidRPr="00F84764">
              <w:rPr>
                <w:rFonts w:ascii="Times New Roman" w:eastAsia="Calibri" w:hAnsi="Times New Roman" w:cs="Times New Roman"/>
              </w:rPr>
              <w:t xml:space="preserve"> Развивать диалогическую речь, обогащать активный словарь.</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2C592E2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25.</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744C50D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Зимний коллаж.</w:t>
            </w:r>
          </w:p>
          <w:p w14:paraId="2EC6AE5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r>
      <w:tr w:rsidR="00F84764" w:rsidRPr="00F84764" w14:paraId="09BC842D"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378E4D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19.</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6FF07B33"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13.01-17.01</w:t>
            </w:r>
          </w:p>
          <w:p w14:paraId="77B344F7"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«В здоровом теле- здоровый дух»</w:t>
            </w:r>
          </w:p>
          <w:p w14:paraId="3369B83C"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9CD9D0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600EF1F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3865361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1DDA0F3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5187780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5515128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2474279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19. «Петрушка-физкультурник»</w:t>
            </w:r>
          </w:p>
          <w:p w14:paraId="171FE3A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3D6DA46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3248233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 1.Совершенствовать умение группировать предметы по назначению.</w:t>
            </w:r>
          </w:p>
          <w:p w14:paraId="147B9FC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2.Уточнить знания детей о видах спорта и спортивного оборудования.</w:t>
            </w:r>
          </w:p>
          <w:p w14:paraId="65ACF12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3.Развивать наблюдательность.</w:t>
            </w:r>
          </w:p>
          <w:p w14:paraId="36AD366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2E0D965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28.</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5A4E526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Набор картинок с видами спорта, спортивный инвентарь, картинки «зима» и «лето», алгоритм описания предметов.</w:t>
            </w:r>
          </w:p>
        </w:tc>
      </w:tr>
      <w:tr w:rsidR="00F84764" w:rsidRPr="00F84764" w14:paraId="6142AD31"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02779C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20.</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2576BEED"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20.01-24.01</w:t>
            </w:r>
          </w:p>
          <w:p w14:paraId="57874D75"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lastRenderedPageBreak/>
              <w:t>«Правила дорожные знать каждому положено!»</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CB366A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Х\Э</w:t>
            </w:r>
          </w:p>
          <w:p w14:paraId="09761D1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П</w:t>
            </w:r>
          </w:p>
          <w:p w14:paraId="1347B28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4098F2C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6A7BC2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2BE9EC8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4824A28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lastRenderedPageBreak/>
              <w:t>ООД 20.</w:t>
            </w:r>
          </w:p>
          <w:p w14:paraId="407C15E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lastRenderedPageBreak/>
              <w:t>«В гостях у светофора»</w:t>
            </w:r>
          </w:p>
          <w:p w14:paraId="7361C26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086B775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 xml:space="preserve">1.Закрепить знания детей о правилах </w:t>
            </w:r>
            <w:r w:rsidRPr="00F84764">
              <w:rPr>
                <w:rFonts w:ascii="Times New Roman" w:eastAsia="Calibri" w:hAnsi="Times New Roman" w:cs="Times New Roman"/>
              </w:rPr>
              <w:lastRenderedPageBreak/>
              <w:t xml:space="preserve">дорожного движения </w:t>
            </w:r>
          </w:p>
          <w:p w14:paraId="1DCEAFC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2.Развивать диалогическую речь, обогащать активный словарь.</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D3B523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 xml:space="preserve">О.В. Дыбина </w:t>
            </w:r>
            <w:r w:rsidRPr="00F84764">
              <w:rPr>
                <w:rFonts w:ascii="Times New Roman" w:eastAsia="Calibri" w:hAnsi="Times New Roman" w:cs="Times New Roman"/>
              </w:rPr>
              <w:lastRenderedPageBreak/>
              <w:t>«Ознакомление с предметным и социальным окружением», стр. 66.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07CD124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 xml:space="preserve">Презентация «Я </w:t>
            </w:r>
            <w:r w:rsidRPr="00F84764">
              <w:rPr>
                <w:rFonts w:ascii="Times New Roman" w:eastAsia="Calibri" w:hAnsi="Times New Roman" w:cs="Times New Roman"/>
              </w:rPr>
              <w:lastRenderedPageBreak/>
              <w:t>соблюдаю правило дорожного движения».</w:t>
            </w:r>
          </w:p>
        </w:tc>
      </w:tr>
      <w:tr w:rsidR="00F84764" w:rsidRPr="00F84764" w14:paraId="5E70ECE5"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5FB1F9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21.</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1DF8E30B"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27.01-31.01</w:t>
            </w:r>
          </w:p>
          <w:p w14:paraId="702ACD06"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«Приглашаем в гости этикет»</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3508499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19FB89E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61E66CA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5FE27D8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0EF5CB5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06862CF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64778BD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21.</w:t>
            </w:r>
          </w:p>
          <w:p w14:paraId="593DADD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«Маша в гостях у Кати»</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2E4239E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color w:val="000000"/>
                <w:shd w:val="clear" w:color="auto" w:fill="FFFFFF"/>
              </w:rPr>
            </w:pPr>
            <w:r w:rsidRPr="00F84764">
              <w:rPr>
                <w:rFonts w:ascii="Times New Roman" w:eastAsia="Calibri" w:hAnsi="Times New Roman" w:cs="Times New Roman"/>
                <w:color w:val="000000"/>
                <w:shd w:val="clear" w:color="auto" w:fill="FFFFFF"/>
              </w:rPr>
              <w:t>1.Закрепить знания детей как правильно вести себя за столом.</w:t>
            </w:r>
          </w:p>
          <w:p w14:paraId="3DB3A92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color w:val="000000"/>
                <w:shd w:val="clear" w:color="auto" w:fill="FFFFFF"/>
              </w:rPr>
            </w:pPr>
            <w:r w:rsidRPr="00F84764">
              <w:rPr>
                <w:rFonts w:ascii="Times New Roman" w:eastAsia="Calibri" w:hAnsi="Times New Roman" w:cs="Times New Roman"/>
                <w:color w:val="000000"/>
                <w:shd w:val="clear" w:color="auto" w:fill="FFFFFF"/>
              </w:rPr>
              <w:t>2.Учитть детей правильно встречать и провожать гостя.</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306E433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20.</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1116933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Картинки по теме «Этикет»</w:t>
            </w:r>
          </w:p>
          <w:p w14:paraId="2A19875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Кукла Маша и Катя.</w:t>
            </w:r>
          </w:p>
          <w:p w14:paraId="30699B2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Набор посуды.</w:t>
            </w:r>
          </w:p>
        </w:tc>
      </w:tr>
      <w:tr w:rsidR="00F84764" w:rsidRPr="00F84764" w14:paraId="595373D0"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2D3CF7F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22.</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1701925A"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03.02-07.02</w:t>
            </w:r>
          </w:p>
          <w:p w14:paraId="32585572"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«Юные следопыты и почемучки»</w:t>
            </w:r>
          </w:p>
          <w:p w14:paraId="01D2CC96" w14:textId="77777777" w:rsidR="00F84764" w:rsidRPr="00F84764" w:rsidRDefault="00F84764" w:rsidP="00F84764">
            <w:pPr>
              <w:spacing w:after="0" w:line="240" w:lineRule="auto"/>
              <w:jc w:val="center"/>
              <w:rPr>
                <w:rFonts w:ascii="Times New Roman" w:eastAsia="Times New Roman" w:hAnsi="Times New Roman" w:cs="Times New Roman"/>
                <w:b/>
              </w:rPr>
            </w:pPr>
          </w:p>
          <w:p w14:paraId="0EFF45A0"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21EC84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21F5D1F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6E83BA2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4E886AF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627B693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337FDEE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4B98580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22.</w:t>
            </w:r>
          </w:p>
          <w:p w14:paraId="2E750EC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«Транспорт»</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5BC3EDA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shd w:val="clear" w:color="auto" w:fill="FFFFFF"/>
              </w:rPr>
            </w:pPr>
            <w:r w:rsidRPr="00F84764">
              <w:rPr>
                <w:rFonts w:ascii="Times New Roman" w:eastAsia="Calibri" w:hAnsi="Times New Roman" w:cs="Times New Roman"/>
              </w:rPr>
              <w:t>1.</w:t>
            </w:r>
            <w:r w:rsidRPr="00F84764">
              <w:rPr>
                <w:rFonts w:ascii="Times New Roman" w:eastAsia="Calibri" w:hAnsi="Times New Roman" w:cs="Times New Roman"/>
                <w:shd w:val="clear" w:color="auto" w:fill="FFFFFF"/>
              </w:rPr>
              <w:t>Познакомить с видами наземного транспорта, формировать интерес к транспорту.</w:t>
            </w:r>
          </w:p>
          <w:p w14:paraId="068052C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color w:val="000000"/>
                <w:shd w:val="clear" w:color="auto" w:fill="FFFFFF"/>
              </w:rPr>
            </w:pPr>
            <w:r w:rsidRPr="00F84764">
              <w:rPr>
                <w:rFonts w:ascii="Times New Roman" w:eastAsia="Calibri" w:hAnsi="Times New Roman" w:cs="Times New Roman"/>
                <w:color w:val="000000"/>
                <w:shd w:val="clear" w:color="auto" w:fill="FFFFFF"/>
              </w:rPr>
              <w:t>2.Развивать слуховое внимание.</w:t>
            </w:r>
          </w:p>
          <w:p w14:paraId="03F501A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color w:val="000000"/>
                <w:shd w:val="clear" w:color="auto" w:fill="FFFFFF"/>
              </w:rPr>
            </w:pPr>
            <w:r w:rsidRPr="00F84764">
              <w:rPr>
                <w:rFonts w:ascii="Times New Roman" w:eastAsia="Calibri" w:hAnsi="Times New Roman" w:cs="Times New Roman"/>
                <w:color w:val="000000"/>
                <w:shd w:val="clear" w:color="auto" w:fill="FFFFFF"/>
              </w:rPr>
              <w:t>3.Воспитывать доброжелательное отношение друг к другу.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94D173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23.</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4D8097F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Фильм о городе, картинки различного вида транспорта, цв. круги</w:t>
            </w:r>
            <w:r w:rsidRPr="00F84764">
              <w:rPr>
                <w:rFonts w:ascii="Times New Roman" w:eastAsia="Calibri" w:hAnsi="Times New Roman" w:cs="Times New Roman"/>
                <w:shd w:val="clear" w:color="auto" w:fill="FFFFFF"/>
              </w:rPr>
              <w:t>.</w:t>
            </w:r>
          </w:p>
        </w:tc>
      </w:tr>
      <w:tr w:rsidR="00F84764" w:rsidRPr="00F84764" w14:paraId="13855947"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718EE78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23.</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1254EE47"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10.02-14.02</w:t>
            </w:r>
          </w:p>
          <w:p w14:paraId="5F45D12A"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«Дикие животные нашей полосы и их детеныши»</w:t>
            </w:r>
          </w:p>
          <w:p w14:paraId="14761B04"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11F72B5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5247707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19B3663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1265410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517C2C0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23B16F1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68FEC24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23</w:t>
            </w:r>
          </w:p>
          <w:p w14:paraId="1071101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«Дикие животные в лесу»</w:t>
            </w:r>
          </w:p>
          <w:p w14:paraId="5C830F7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2AF4D1D3"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bCs/>
              </w:rPr>
            </w:pPr>
            <w:r w:rsidRPr="00F84764">
              <w:rPr>
                <w:rFonts w:ascii="Times New Roman" w:eastAsia="Times New Roman" w:hAnsi="Times New Roman" w:cs="Times New Roman"/>
                <w:bCs/>
              </w:rPr>
              <w:t>1.Формировать представление детей о видах диких животных, со средой их обитания, особенностями внешнего вида и образа жизни.</w:t>
            </w:r>
          </w:p>
          <w:p w14:paraId="0D2248B9"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bCs/>
              </w:rPr>
            </w:pPr>
            <w:r w:rsidRPr="00F84764">
              <w:rPr>
                <w:rFonts w:ascii="Times New Roman" w:eastAsia="Times New Roman" w:hAnsi="Times New Roman" w:cs="Times New Roman"/>
                <w:bCs/>
              </w:rPr>
              <w:t>2.Воспитывать любовь и бережное отношение к природе.</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74C961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36.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50276CC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Презентация «Лес», рули, игрушки домашних и диких животных. Макет леса и фермы.</w:t>
            </w:r>
          </w:p>
        </w:tc>
      </w:tr>
      <w:tr w:rsidR="00F84764" w:rsidRPr="00F84764" w14:paraId="4585F58F" w14:textId="77777777" w:rsidTr="00550F0F">
        <w:trPr>
          <w:trHeight w:val="1584"/>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7DBEAEB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24.</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17428079"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17.02.- 21.02</w:t>
            </w:r>
          </w:p>
          <w:p w14:paraId="6D476684"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«Наши защитники»</w:t>
            </w:r>
          </w:p>
          <w:p w14:paraId="6734B782" w14:textId="77777777" w:rsidR="00F84764" w:rsidRPr="00F84764" w:rsidRDefault="00F84764" w:rsidP="00F84764">
            <w:pPr>
              <w:spacing w:after="0" w:line="240" w:lineRule="auto"/>
              <w:jc w:val="center"/>
              <w:rPr>
                <w:rFonts w:ascii="Times New Roman" w:eastAsia="Times New Roman" w:hAnsi="Times New Roman" w:cs="Times New Roman"/>
                <w:b/>
              </w:rPr>
            </w:pPr>
          </w:p>
          <w:p w14:paraId="6C70E33F" w14:textId="77777777" w:rsidR="00F84764" w:rsidRPr="00F84764" w:rsidRDefault="00F84764" w:rsidP="00F84764">
            <w:pPr>
              <w:spacing w:after="0" w:line="240" w:lineRule="auto"/>
              <w:jc w:val="center"/>
              <w:rPr>
                <w:rFonts w:ascii="Times New Roman" w:eastAsia="Times New Roman" w:hAnsi="Times New Roman" w:cs="Times New Roman"/>
                <w:b/>
              </w:rPr>
            </w:pPr>
          </w:p>
          <w:p w14:paraId="41CACCBE"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1C1D5B6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2D47879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2C2935D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4402993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32BC003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715FEFE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088443A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24.</w:t>
            </w:r>
          </w:p>
          <w:p w14:paraId="5524D89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«Наша армия»</w:t>
            </w:r>
          </w:p>
          <w:p w14:paraId="019671D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039A6CE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564F7516" w14:textId="77777777" w:rsidR="00F84764" w:rsidRPr="00F84764" w:rsidRDefault="00F84764" w:rsidP="00F84764">
            <w:pPr>
              <w:spacing w:after="16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414BBCA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1.Дать детям представление о воинах, которые охраняют нашу родину.</w:t>
            </w:r>
          </w:p>
          <w:p w14:paraId="1191C76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2.Уточнить понятие «защитники Отечества». Воспитывать гордость за наших воинов</w:t>
            </w:r>
          </w:p>
          <w:p w14:paraId="209ADD96"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3.Познакомить детей с некоторыми военными профессиями.</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703374F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37.</w:t>
            </w:r>
          </w:p>
          <w:p w14:paraId="011A3D4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66ACE29E" w14:textId="77777777" w:rsidR="00F84764" w:rsidRPr="00F84764" w:rsidRDefault="00F84764" w:rsidP="00F84764">
            <w:pPr>
              <w:autoSpaceDE w:val="0"/>
              <w:autoSpaceDN w:val="0"/>
              <w:adjustRightInd w:val="0"/>
              <w:spacing w:after="0" w:line="240" w:lineRule="auto"/>
              <w:rPr>
                <w:rFonts w:ascii="Times New Roman" w:eastAsia="Calibri" w:hAnsi="Times New Roman" w:cs="Times New Roman"/>
              </w:rPr>
            </w:pP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117EB8D8"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Текст рассказов «Шапка не велит» А. Митяева, «Дозор» З. Александровой, иллюстрации по теме, фигурки военных, головные уборы военных.</w:t>
            </w:r>
          </w:p>
        </w:tc>
      </w:tr>
      <w:tr w:rsidR="00F84764" w:rsidRPr="00F84764" w14:paraId="3514000B"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3F2A468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25.</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53E102EF"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25.02-28.03</w:t>
            </w:r>
          </w:p>
          <w:p w14:paraId="7A3A6CC1"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«Мир вещей: игрушки вокруг меня»</w:t>
            </w:r>
          </w:p>
          <w:p w14:paraId="2E6B1177"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5C89C4B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2C4B989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6B28931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0EA0D8B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BA5BC4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Ф</w:t>
            </w:r>
          </w:p>
          <w:p w14:paraId="30345ED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6427F5D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lastRenderedPageBreak/>
              <w:t>ООД 25.</w:t>
            </w:r>
          </w:p>
          <w:p w14:paraId="6C0E08DF" w14:textId="77777777" w:rsidR="00F84764" w:rsidRPr="00F84764" w:rsidRDefault="00F84764" w:rsidP="00F84764">
            <w:pPr>
              <w:spacing w:after="160" w:line="240" w:lineRule="auto"/>
              <w:jc w:val="center"/>
              <w:rPr>
                <w:rFonts w:ascii="Times New Roman" w:eastAsia="Calibri" w:hAnsi="Times New Roman" w:cs="Times New Roman"/>
                <w:b/>
              </w:rPr>
            </w:pPr>
            <w:r w:rsidRPr="00F84764">
              <w:rPr>
                <w:rFonts w:ascii="Times New Roman" w:eastAsia="Calibri" w:hAnsi="Times New Roman" w:cs="Times New Roman"/>
                <w:b/>
              </w:rPr>
              <w:t>«У каждой игрушки свое место»</w:t>
            </w:r>
          </w:p>
          <w:p w14:paraId="71774AD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087E4537"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1.Формировать представления детей об игрушках, материалах, из которых сделаны игрушки.</w:t>
            </w:r>
          </w:p>
          <w:p w14:paraId="6F320A3F"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333333"/>
              </w:rPr>
              <w:t>2.</w:t>
            </w:r>
            <w:r w:rsidRPr="00F84764">
              <w:rPr>
                <w:rFonts w:ascii="Times New Roman" w:eastAsia="Calibri" w:hAnsi="Times New Roman" w:cs="Times New Roman"/>
              </w:rPr>
              <w:t xml:space="preserve">Развивать зрительную память, связную </w:t>
            </w:r>
            <w:r w:rsidRPr="00F84764">
              <w:rPr>
                <w:rFonts w:ascii="Times New Roman" w:eastAsia="Calibri" w:hAnsi="Times New Roman" w:cs="Times New Roman"/>
              </w:rPr>
              <w:lastRenderedPageBreak/>
              <w:t>речь.</w:t>
            </w:r>
          </w:p>
          <w:p w14:paraId="6DC006B9" w14:textId="77777777" w:rsidR="00F84764" w:rsidRPr="00F84764" w:rsidRDefault="00F84764" w:rsidP="00F84764">
            <w:pPr>
              <w:suppressAutoHyphens/>
              <w:spacing w:after="0" w:line="240" w:lineRule="auto"/>
              <w:jc w:val="center"/>
              <w:rPr>
                <w:rFonts w:ascii="Times New Roman" w:eastAsia="Times New Roman" w:hAnsi="Times New Roman" w:cs="Times New Roman"/>
                <w:kern w:val="2"/>
                <w:lang w:eastAsia="ar-SA"/>
              </w:rPr>
            </w:pPr>
            <w:r w:rsidRPr="00F84764">
              <w:rPr>
                <w:rFonts w:ascii="Times New Roman" w:eastAsia="Times New Roman" w:hAnsi="Times New Roman" w:cs="Times New Roman"/>
                <w:color w:val="333333"/>
                <w:kern w:val="2"/>
                <w:lang w:eastAsia="ar-SA"/>
              </w:rPr>
              <w:t>3.</w:t>
            </w:r>
            <w:r w:rsidRPr="00F84764">
              <w:rPr>
                <w:rFonts w:ascii="Times New Roman" w:eastAsia="Times New Roman" w:hAnsi="Times New Roman" w:cs="Times New Roman"/>
                <w:kern w:val="2"/>
                <w:lang w:eastAsia="ar-SA"/>
              </w:rPr>
              <w:t>Воспитывать бережное отношение к игрушкам.</w:t>
            </w:r>
          </w:p>
          <w:p w14:paraId="7ACEE08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6D8804C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162C955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47693FD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2BC2AE7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6AAD34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 xml:space="preserve">О.В. Дыбина «Ознакомление с предметным и социальным </w:t>
            </w:r>
            <w:r w:rsidRPr="00F84764">
              <w:rPr>
                <w:rFonts w:ascii="Times New Roman" w:eastAsia="Calibri" w:hAnsi="Times New Roman" w:cs="Times New Roman"/>
              </w:rPr>
              <w:lastRenderedPageBreak/>
              <w:t>окружением», стр. 37</w:t>
            </w:r>
          </w:p>
          <w:p w14:paraId="42784DC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31.</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1C4C4587" w14:textId="77777777" w:rsidR="00F84764" w:rsidRPr="00F84764" w:rsidRDefault="00F84764" w:rsidP="00F84764">
            <w:pPr>
              <w:suppressAutoHyphens/>
              <w:spacing w:after="0" w:line="240" w:lineRule="auto"/>
              <w:jc w:val="center"/>
              <w:rPr>
                <w:rFonts w:ascii="Times New Roman" w:eastAsia="Times New Roman" w:hAnsi="Times New Roman" w:cs="Times New Roman"/>
                <w:kern w:val="2"/>
                <w:lang w:eastAsia="ar-SA"/>
              </w:rPr>
            </w:pPr>
            <w:r w:rsidRPr="00F84764">
              <w:rPr>
                <w:rFonts w:ascii="Times New Roman" w:eastAsia="Times New Roman" w:hAnsi="Times New Roman" w:cs="Times New Roman"/>
                <w:kern w:val="2"/>
                <w:lang w:eastAsia="ar-SA"/>
              </w:rPr>
              <w:lastRenderedPageBreak/>
              <w:t xml:space="preserve">Кукла, игрушки из различных материалов, коробка или </w:t>
            </w:r>
            <w:r w:rsidRPr="00F84764">
              <w:rPr>
                <w:rFonts w:ascii="Times New Roman" w:eastAsia="Times New Roman" w:hAnsi="Times New Roman" w:cs="Times New Roman"/>
                <w:kern w:val="2"/>
                <w:lang w:eastAsia="ar-SA"/>
              </w:rPr>
              <w:lastRenderedPageBreak/>
              <w:t>корзина для игрушек, разрезные картинки по теме «Игрушки», предметные картинки: барабан, мяч, юла, матрешка, деревянные матрешки, лото «Игрушки».</w:t>
            </w:r>
          </w:p>
        </w:tc>
      </w:tr>
      <w:tr w:rsidR="00F84764" w:rsidRPr="00F84764" w14:paraId="390D781D"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B52821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26.</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0755428A"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03.03-07.03</w:t>
            </w:r>
          </w:p>
          <w:p w14:paraId="6CE6529D"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«Моя семья»</w:t>
            </w:r>
          </w:p>
          <w:p w14:paraId="5AFC50DD"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1CB703A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34130D0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59E8BC8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5096980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3C5456A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0A8E4C3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100FCA1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26.</w:t>
            </w:r>
          </w:p>
          <w:p w14:paraId="48C930A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 xml:space="preserve">«Каркуша в гостях у ребят» </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695C04AD" w14:textId="77777777" w:rsidR="00F84764" w:rsidRPr="00F84764" w:rsidRDefault="00F84764" w:rsidP="00F84764">
            <w:pPr>
              <w:spacing w:after="0" w:line="240" w:lineRule="auto"/>
              <w:jc w:val="center"/>
              <w:rPr>
                <w:rFonts w:ascii="Times New Roman" w:eastAsia="Calibri" w:hAnsi="Times New Roman" w:cs="Times New Roman"/>
                <w:color w:val="333333"/>
              </w:rPr>
            </w:pPr>
            <w:r w:rsidRPr="00F84764">
              <w:rPr>
                <w:rFonts w:ascii="Times New Roman" w:eastAsia="Calibri" w:hAnsi="Times New Roman" w:cs="Times New Roman"/>
              </w:rPr>
              <w:t>1.Закрепить знания детей о птицах, об их жизни в весенний период</w:t>
            </w:r>
          </w:p>
          <w:p w14:paraId="0A2C5FC8"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color w:val="333333"/>
              </w:rPr>
            </w:pPr>
            <w:r w:rsidRPr="00F84764">
              <w:rPr>
                <w:rFonts w:ascii="Times New Roman" w:eastAsia="Calibri" w:hAnsi="Times New Roman" w:cs="Times New Roman"/>
              </w:rPr>
              <w:t>Продолжать знакомить с характерными признаками весны.</w:t>
            </w:r>
          </w:p>
          <w:p w14:paraId="63632397" w14:textId="77777777" w:rsidR="00F84764" w:rsidRPr="00F84764" w:rsidRDefault="00F84764" w:rsidP="00F84764">
            <w:pPr>
              <w:spacing w:after="0" w:line="240" w:lineRule="auto"/>
              <w:jc w:val="center"/>
              <w:rPr>
                <w:rFonts w:ascii="Times New Roman" w:eastAsia="Calibri" w:hAnsi="Times New Roman" w:cs="Times New Roman"/>
                <w:i/>
              </w:rPr>
            </w:pPr>
            <w:r w:rsidRPr="00F84764">
              <w:rPr>
                <w:rFonts w:ascii="Times New Roman" w:eastAsia="Calibri" w:hAnsi="Times New Roman" w:cs="Times New Roman"/>
                <w:color w:val="333333"/>
              </w:rPr>
              <w:t>2.</w:t>
            </w:r>
            <w:r w:rsidRPr="00F84764">
              <w:rPr>
                <w:rFonts w:ascii="Times New Roman" w:eastAsia="Calibri" w:hAnsi="Times New Roman" w:cs="Times New Roman"/>
              </w:rPr>
              <w:t>Развивать интерес к жизни птиц, слуховое и зрительное внимание, мышление и память</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D5950F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37.</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1682F569"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Презентация "Птицы», игрушка Каркуша, звуковая фонограмма явление природы, полумаски с изображением птиц для подвижной игры.</w:t>
            </w:r>
          </w:p>
        </w:tc>
      </w:tr>
      <w:tr w:rsidR="00F84764" w:rsidRPr="00F84764" w14:paraId="307BD200"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4C5C88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lang w:val="en-US"/>
              </w:rPr>
            </w:pPr>
            <w:r w:rsidRPr="00F84764">
              <w:rPr>
                <w:rFonts w:ascii="Times New Roman" w:eastAsia="Calibri" w:hAnsi="Times New Roman" w:cs="Times New Roman"/>
                <w:lang w:val="en-US"/>
              </w:rPr>
              <w:t>27.</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42A9B9C8"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11.03-14.03</w:t>
            </w:r>
          </w:p>
          <w:p w14:paraId="0448FAFC"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«Здравствуй, весна – красна»</w:t>
            </w:r>
          </w:p>
          <w:p w14:paraId="7ED15A67" w14:textId="77777777" w:rsidR="00F84764" w:rsidRPr="00F84764" w:rsidRDefault="00F84764" w:rsidP="00F84764">
            <w:pPr>
              <w:spacing w:after="0" w:line="240" w:lineRule="auto"/>
              <w:jc w:val="center"/>
              <w:rPr>
                <w:rFonts w:ascii="Times New Roman" w:eastAsia="Times New Roman" w:hAnsi="Times New Roman" w:cs="Times New Roman"/>
                <w:b/>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40861ED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745A475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4670C78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6FA2582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21BFA0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4652B05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6D43A10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27.</w:t>
            </w:r>
          </w:p>
          <w:p w14:paraId="5685051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«Прогулка в весенний лес»</w:t>
            </w: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48225B0A"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rPr>
            </w:pPr>
            <w:r w:rsidRPr="00F84764">
              <w:rPr>
                <w:rFonts w:ascii="Times New Roman" w:eastAsia="Times New Roman" w:hAnsi="Times New Roman" w:cs="Times New Roman"/>
              </w:rPr>
              <w:t>1.Расширять знания о сезонных изменениях в природе.</w:t>
            </w:r>
          </w:p>
          <w:p w14:paraId="690B743C" w14:textId="77777777" w:rsidR="00F84764" w:rsidRPr="00F84764" w:rsidRDefault="00F84764" w:rsidP="00F84764">
            <w:pPr>
              <w:suppressAutoHyphens/>
              <w:spacing w:after="0" w:line="240" w:lineRule="auto"/>
              <w:jc w:val="center"/>
              <w:rPr>
                <w:rFonts w:ascii="Times New Roman" w:eastAsia="Times New Roman" w:hAnsi="Times New Roman" w:cs="Times New Roman"/>
                <w:kern w:val="2"/>
                <w:lang w:eastAsia="ar-SA"/>
              </w:rPr>
            </w:pPr>
            <w:r w:rsidRPr="00F84764">
              <w:rPr>
                <w:rFonts w:ascii="Times New Roman" w:eastAsia="Times New Roman" w:hAnsi="Times New Roman" w:cs="Times New Roman"/>
                <w:color w:val="333333"/>
                <w:kern w:val="2"/>
                <w:lang w:eastAsia="ar-SA"/>
              </w:rPr>
              <w:t>2.</w:t>
            </w:r>
            <w:r w:rsidRPr="00F84764">
              <w:rPr>
                <w:rFonts w:ascii="Times New Roman" w:eastAsia="Times New Roman" w:hAnsi="Times New Roman" w:cs="Times New Roman"/>
                <w:kern w:val="2"/>
                <w:lang w:eastAsia="ar-SA"/>
              </w:rPr>
              <w:t>Развивать речь, мышление, внимание, воображение и восприятие, мелкую моторику рук</w:t>
            </w:r>
          </w:p>
          <w:p w14:paraId="77770752" w14:textId="77777777" w:rsidR="00F84764" w:rsidRPr="00F84764" w:rsidRDefault="00F84764" w:rsidP="00F84764">
            <w:pPr>
              <w:suppressAutoHyphens/>
              <w:spacing w:after="0" w:line="240" w:lineRule="auto"/>
              <w:jc w:val="center"/>
              <w:rPr>
                <w:rFonts w:ascii="Times New Roman" w:eastAsia="Times New Roman" w:hAnsi="Times New Roman" w:cs="Times New Roman"/>
                <w:kern w:val="2"/>
                <w:lang w:eastAsia="ar-SA"/>
              </w:rPr>
            </w:pPr>
            <w:r w:rsidRPr="00F84764">
              <w:rPr>
                <w:rFonts w:ascii="Times New Roman" w:eastAsia="Times New Roman" w:hAnsi="Times New Roman" w:cs="Times New Roman"/>
                <w:color w:val="333333"/>
                <w:kern w:val="2"/>
                <w:lang w:eastAsia="ar-SA"/>
              </w:rPr>
              <w:t>3.Р</w:t>
            </w:r>
            <w:r w:rsidRPr="00F84764">
              <w:rPr>
                <w:rFonts w:ascii="Times New Roman" w:eastAsia="Times New Roman" w:hAnsi="Times New Roman" w:cs="Times New Roman"/>
                <w:kern w:val="2"/>
                <w:lang w:eastAsia="ar-SA"/>
              </w:rPr>
              <w:t>азвивать познавательную активность посредством включения предметных моделей</w:t>
            </w:r>
          </w:p>
          <w:p w14:paraId="2C60D9B7" w14:textId="77777777" w:rsidR="00F84764" w:rsidRPr="00F84764" w:rsidRDefault="00F84764" w:rsidP="00F84764">
            <w:pPr>
              <w:spacing w:after="0" w:line="240" w:lineRule="auto"/>
              <w:jc w:val="center"/>
              <w:rPr>
                <w:rFonts w:ascii="Times New Roman" w:eastAsia="Times New Roman" w:hAnsi="Times New Roman" w:cs="Times New Roman"/>
              </w:rPr>
            </w:pPr>
            <w:r w:rsidRPr="00F84764">
              <w:rPr>
                <w:rFonts w:ascii="Times New Roman" w:eastAsia="Times New Roman" w:hAnsi="Times New Roman" w:cs="Times New Roman"/>
                <w:color w:val="333333"/>
                <w:kern w:val="2"/>
                <w:lang w:eastAsia="ar-SA"/>
              </w:rPr>
              <w:t>4.В</w:t>
            </w:r>
            <w:r w:rsidRPr="00F84764">
              <w:rPr>
                <w:rFonts w:ascii="Times New Roman" w:eastAsia="Times New Roman" w:hAnsi="Times New Roman" w:cs="Times New Roman"/>
                <w:kern w:val="2"/>
                <w:lang w:eastAsia="ar-SA"/>
              </w:rPr>
              <w:t>оспитывать бережное отношение к окружающей природе</w:t>
            </w:r>
            <w:r w:rsidRPr="00F84764">
              <w:rPr>
                <w:rFonts w:ascii="Times New Roman" w:eastAsia="Calibri" w:hAnsi="Times New Roman" w:cs="Times New Roman"/>
              </w:rPr>
              <w:t xml:space="preserve"> </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1A8CFDF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13.</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2DF71D28"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bCs/>
              </w:rPr>
              <w:t>Мяч; картинки с изображением весеннего и рукотворного мира.</w:t>
            </w:r>
          </w:p>
          <w:p w14:paraId="7C26651D" w14:textId="77777777" w:rsidR="00F84764" w:rsidRPr="00F84764" w:rsidRDefault="00F84764" w:rsidP="00F84764">
            <w:pPr>
              <w:spacing w:after="0" w:line="240" w:lineRule="auto"/>
              <w:jc w:val="center"/>
              <w:rPr>
                <w:rFonts w:ascii="Times New Roman" w:eastAsia="Calibri" w:hAnsi="Times New Roman" w:cs="Times New Roman"/>
              </w:rPr>
            </w:pPr>
          </w:p>
          <w:p w14:paraId="680204B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r>
      <w:tr w:rsidR="00F84764" w:rsidRPr="00F84764" w14:paraId="01B6D714"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934049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28.</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7BA116B4"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17.03-21.03</w:t>
            </w:r>
          </w:p>
          <w:p w14:paraId="6DF0EF46" w14:textId="77777777" w:rsidR="00F84764" w:rsidRPr="00F84764" w:rsidRDefault="00F84764" w:rsidP="00F84764">
            <w:pPr>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«Все работы хороши»</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4F18423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70B2416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0184EAF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6335A1D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1B8FDA0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78AD1B8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240719F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28. «Замечательный врач»</w:t>
            </w:r>
          </w:p>
          <w:p w14:paraId="3F7ACFB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657ED2C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4D680FF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1.Дать детям представление о значимости труда врача и медсестры.</w:t>
            </w:r>
          </w:p>
          <w:p w14:paraId="2C38D55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2.Воспитывать уважение к любой профессии.</w:t>
            </w:r>
          </w:p>
          <w:p w14:paraId="1B5C3774"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3.Развивать внимание, мышление.</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3BC82B5E" w14:textId="77777777" w:rsidR="00F84764" w:rsidRPr="00F84764" w:rsidRDefault="00F84764" w:rsidP="00F84764">
            <w:pPr>
              <w:autoSpaceDE w:val="0"/>
              <w:autoSpaceDN w:val="0"/>
              <w:adjustRightInd w:val="0"/>
              <w:spacing w:after="0" w:line="240" w:lineRule="auto"/>
              <w:rPr>
                <w:rFonts w:ascii="Times New Roman" w:eastAsia="Calibri" w:hAnsi="Times New Roman" w:cs="Times New Roman"/>
              </w:rPr>
            </w:pPr>
          </w:p>
          <w:p w14:paraId="093480E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34.</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3E41E9E5" w14:textId="77777777" w:rsidR="00F84764" w:rsidRPr="00F84764" w:rsidRDefault="00F84764" w:rsidP="00F84764">
            <w:pPr>
              <w:suppressAutoHyphens/>
              <w:spacing w:after="0" w:line="240" w:lineRule="auto"/>
              <w:jc w:val="center"/>
              <w:rPr>
                <w:rFonts w:ascii="Times New Roman" w:eastAsia="Times New Roman" w:hAnsi="Times New Roman" w:cs="Times New Roman"/>
                <w:kern w:val="2"/>
                <w:lang w:eastAsia="ar-SA"/>
              </w:rPr>
            </w:pPr>
            <w:r w:rsidRPr="00F84764">
              <w:rPr>
                <w:rFonts w:ascii="Times New Roman" w:eastAsia="Times New Roman" w:hAnsi="Times New Roman" w:cs="Times New Roman"/>
                <w:kern w:val="2"/>
                <w:lang w:eastAsia="ar-SA"/>
              </w:rPr>
              <w:t>Кукла, медицинское оборудование. Фотографии семей врача и медсестры.</w:t>
            </w:r>
          </w:p>
        </w:tc>
      </w:tr>
      <w:tr w:rsidR="00F84764" w:rsidRPr="00F84764" w14:paraId="0398B97F"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E65C86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lang w:val="en-US"/>
              </w:rPr>
            </w:pPr>
            <w:r w:rsidRPr="00F84764">
              <w:rPr>
                <w:rFonts w:ascii="Times New Roman" w:eastAsia="Calibri" w:hAnsi="Times New Roman" w:cs="Times New Roman"/>
                <w:lang w:val="en-US"/>
              </w:rPr>
              <w:lastRenderedPageBreak/>
              <w:t>29.</w:t>
            </w:r>
          </w:p>
        </w:tc>
        <w:tc>
          <w:tcPr>
            <w:tcW w:w="2549" w:type="dxa"/>
            <w:tcBorders>
              <w:top w:val="single" w:sz="4" w:space="0" w:color="00000A"/>
              <w:left w:val="single" w:sz="4" w:space="0" w:color="00000A"/>
              <w:bottom w:val="single" w:sz="4" w:space="0" w:color="00000A"/>
              <w:right w:val="single" w:sz="4" w:space="0" w:color="00000A"/>
            </w:tcBorders>
            <w:shd w:val="clear" w:color="auto" w:fill="FFFFFF"/>
            <w:hideMark/>
          </w:tcPr>
          <w:p w14:paraId="01C6ACE2"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24.03-28.03</w:t>
            </w:r>
          </w:p>
          <w:p w14:paraId="3DE315D2"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«От кареты до ракеты»</w:t>
            </w: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4BC8EA3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75CE110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7D710E1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7536779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59804E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7401BCC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01B51A5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29.</w:t>
            </w:r>
          </w:p>
          <w:p w14:paraId="1BBFED2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«Путешествие на воздушном шаре»</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2CF97C1D"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color w:val="000000"/>
              </w:rPr>
            </w:pPr>
            <w:r w:rsidRPr="00F84764">
              <w:rPr>
                <w:rFonts w:ascii="Times New Roman" w:eastAsia="Calibri" w:hAnsi="Times New Roman" w:cs="Times New Roman"/>
                <w:color w:val="000000"/>
                <w:lang w:eastAsia="ar-SA"/>
              </w:rPr>
              <w:t>1.Формировать представление о животных Жарких стран и их особенностях.</w:t>
            </w:r>
          </w:p>
          <w:p w14:paraId="7A1B1C94"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color w:val="000000"/>
              </w:rPr>
            </w:pPr>
            <w:r w:rsidRPr="00F84764">
              <w:rPr>
                <w:rFonts w:ascii="Times New Roman" w:eastAsia="Calibri" w:hAnsi="Times New Roman" w:cs="Times New Roman"/>
                <w:color w:val="000000"/>
              </w:rPr>
              <w:t>2.Развивать диалогическую речь, умение употреблять в речи прилагательные. Соотносить слова, обозначающие названия животных и их детенышей.</w:t>
            </w:r>
          </w:p>
          <w:p w14:paraId="7D2454D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000000"/>
              </w:rPr>
              <w:t>3.Воспитывать любовь к животным.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75D8D9A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55.</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1B2207FA"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игрушки - слон, обезьяна, крокодил, тигр, лев, воздушный шар; предметные картинки с изображением животных Африки.</w:t>
            </w:r>
          </w:p>
        </w:tc>
      </w:tr>
      <w:tr w:rsidR="00F84764" w:rsidRPr="00F84764" w14:paraId="702EA3FF"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510EF0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lang w:val="en-US"/>
              </w:rPr>
            </w:pPr>
            <w:r w:rsidRPr="00F84764">
              <w:rPr>
                <w:rFonts w:ascii="Times New Roman" w:eastAsia="Calibri" w:hAnsi="Times New Roman" w:cs="Times New Roman"/>
                <w:lang w:val="en-US"/>
              </w:rPr>
              <w:t>30.</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45AF2B6C"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01.04-04.04</w:t>
            </w:r>
          </w:p>
          <w:p w14:paraId="6C21B170"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«Птичье царство»</w:t>
            </w:r>
          </w:p>
          <w:p w14:paraId="63A10268" w14:textId="77777777" w:rsidR="00F84764" w:rsidRPr="00F84764" w:rsidRDefault="00F84764" w:rsidP="00F84764">
            <w:pPr>
              <w:spacing w:after="0" w:line="240" w:lineRule="auto"/>
              <w:jc w:val="center"/>
              <w:rPr>
                <w:rFonts w:ascii="Times New Roman" w:eastAsia="Times New Roman" w:hAnsi="Times New Roman" w:cs="Times New Roman"/>
                <w:b/>
              </w:rPr>
            </w:pPr>
          </w:p>
          <w:p w14:paraId="32E63F33"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4613653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711DBE3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1D177E1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294D8CC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1F1E864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7111754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45CC324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ООД30.</w:t>
            </w:r>
          </w:p>
          <w:p w14:paraId="45B29F3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 xml:space="preserve">«Пернатые друзья» </w:t>
            </w:r>
          </w:p>
          <w:p w14:paraId="7092183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2FB86BD2"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color w:val="000000"/>
              </w:rPr>
            </w:pPr>
            <w:r w:rsidRPr="00F84764">
              <w:rPr>
                <w:rFonts w:ascii="Times New Roman" w:eastAsia="Times New Roman" w:hAnsi="Times New Roman" w:cs="Times New Roman"/>
                <w:color w:val="000000"/>
              </w:rPr>
              <w:t>1.Формировать представление детей о зимующих птицах, закрепить понятие «зимующие птицы».</w:t>
            </w:r>
          </w:p>
          <w:p w14:paraId="510D2FC7"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color w:val="000000"/>
              </w:rPr>
            </w:pPr>
            <w:r w:rsidRPr="00F84764">
              <w:rPr>
                <w:rFonts w:ascii="Times New Roman" w:eastAsia="Times New Roman" w:hAnsi="Times New Roman" w:cs="Times New Roman"/>
                <w:color w:val="000000"/>
              </w:rPr>
              <w:t>2.Развивать воображение, внимание, мышление.</w:t>
            </w:r>
          </w:p>
          <w:p w14:paraId="01EED2FE"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000000"/>
              </w:rPr>
              <w:t>3.Воспитывать заботливое и доброжелательное отношение к птицам.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42210AC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Морозова И.А., Пушкарева М.А. «Ознакомление с окружающим миром» стр. 38.</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08A6559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Иллюстрации с изображениями диких жив. Птиц зимующих, конверт. Пшено, кусочек сала, ягода рябины, семечки, конфеты.</w:t>
            </w:r>
          </w:p>
        </w:tc>
      </w:tr>
      <w:tr w:rsidR="00F84764" w:rsidRPr="00F84764" w14:paraId="755BA355"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4856708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31.</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37281E33"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07.04-11.04</w:t>
            </w:r>
          </w:p>
          <w:p w14:paraId="191B499F"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«В космос все лететь хотим»</w:t>
            </w:r>
          </w:p>
          <w:p w14:paraId="46E409FD" w14:textId="77777777" w:rsidR="00F84764" w:rsidRPr="00F84764" w:rsidRDefault="00F84764" w:rsidP="00F84764">
            <w:pPr>
              <w:spacing w:after="0" w:line="240" w:lineRule="auto"/>
              <w:jc w:val="center"/>
              <w:rPr>
                <w:rFonts w:ascii="Times New Roman" w:eastAsia="Times New Roman" w:hAnsi="Times New Roman" w:cs="Times New Roman"/>
                <w:b/>
              </w:rPr>
            </w:pPr>
          </w:p>
          <w:p w14:paraId="356015B6" w14:textId="77777777" w:rsidR="00F84764" w:rsidRPr="00F84764" w:rsidRDefault="00F84764" w:rsidP="00F84764">
            <w:pPr>
              <w:spacing w:after="0" w:line="240" w:lineRule="auto"/>
              <w:jc w:val="center"/>
              <w:rPr>
                <w:rFonts w:ascii="Times New Roman" w:eastAsia="Times New Roman" w:hAnsi="Times New Roman" w:cs="Times New Roman"/>
                <w:b/>
              </w:rPr>
            </w:pPr>
          </w:p>
          <w:p w14:paraId="422DC90C" w14:textId="77777777" w:rsidR="00F84764" w:rsidRPr="00F84764" w:rsidRDefault="00F84764" w:rsidP="00F84764">
            <w:pPr>
              <w:spacing w:after="0" w:line="240" w:lineRule="auto"/>
              <w:jc w:val="center"/>
              <w:rPr>
                <w:rFonts w:ascii="Times New Roman" w:eastAsia="Times New Roman" w:hAnsi="Times New Roman" w:cs="Times New Roman"/>
                <w:b/>
              </w:rPr>
            </w:pPr>
          </w:p>
          <w:p w14:paraId="7186BAB5"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58B59A6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49F23E5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6D4F257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105C279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3A68512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EFD477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65AA757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5769580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ООД31.</w:t>
            </w:r>
          </w:p>
          <w:p w14:paraId="7F620F4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«Звездолетчики»</w:t>
            </w: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6FF10CBA"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color w:val="333333"/>
              </w:rPr>
            </w:pPr>
            <w:r w:rsidRPr="00F84764">
              <w:rPr>
                <w:rFonts w:ascii="Times New Roman" w:eastAsia="Calibri" w:hAnsi="Times New Roman" w:cs="Times New Roman"/>
              </w:rPr>
              <w:t>1.Формировать первоначальное представление о космосе, космонавтах, о Ю. Гагарине.</w:t>
            </w:r>
          </w:p>
          <w:p w14:paraId="0D82382E" w14:textId="77777777" w:rsidR="00F84764" w:rsidRPr="00F84764" w:rsidRDefault="00F84764" w:rsidP="00F84764">
            <w:pPr>
              <w:spacing w:after="0" w:line="240" w:lineRule="auto"/>
              <w:jc w:val="center"/>
              <w:rPr>
                <w:rFonts w:ascii="Times New Roman" w:eastAsia="Calibri" w:hAnsi="Times New Roman" w:cs="Times New Roman"/>
                <w:color w:val="000000"/>
              </w:rPr>
            </w:pPr>
            <w:r w:rsidRPr="00F84764">
              <w:rPr>
                <w:rFonts w:ascii="Times New Roman" w:eastAsia="Calibri" w:hAnsi="Times New Roman" w:cs="Times New Roman"/>
                <w:color w:val="333333"/>
              </w:rPr>
              <w:t>2.</w:t>
            </w:r>
            <w:r w:rsidRPr="00F84764">
              <w:rPr>
                <w:rFonts w:ascii="Times New Roman" w:eastAsia="Calibri" w:hAnsi="Times New Roman" w:cs="Times New Roman"/>
                <w:color w:val="000000"/>
              </w:rPr>
              <w:t>Развивать умение правильно воспринимать содержание рассказов, активно участвовать в беседе по их содержанию.</w:t>
            </w:r>
          </w:p>
          <w:p w14:paraId="57B1F2E2" w14:textId="77777777" w:rsidR="00F84764" w:rsidRPr="00F84764" w:rsidRDefault="00F84764" w:rsidP="00F84764">
            <w:pPr>
              <w:spacing w:after="0" w:line="240" w:lineRule="auto"/>
              <w:jc w:val="center"/>
              <w:rPr>
                <w:rFonts w:ascii="Times New Roman" w:eastAsia="Calibri" w:hAnsi="Times New Roman" w:cs="Times New Roman"/>
                <w:color w:val="000000"/>
              </w:rPr>
            </w:pPr>
            <w:r w:rsidRPr="00F84764">
              <w:rPr>
                <w:rFonts w:ascii="Times New Roman" w:eastAsia="Calibri" w:hAnsi="Times New Roman" w:cs="Times New Roman"/>
                <w:color w:val="333333"/>
              </w:rPr>
              <w:t>3.</w:t>
            </w:r>
            <w:r w:rsidRPr="00F84764">
              <w:rPr>
                <w:rFonts w:ascii="Times New Roman" w:eastAsia="Calibri" w:hAnsi="Times New Roman" w:cs="Times New Roman"/>
                <w:color w:val="000000"/>
              </w:rPr>
              <w:t>Воспитывать патриотические чувства.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0BFAE7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w:t>
            </w:r>
          </w:p>
          <w:p w14:paraId="349476A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«Ознакомление с предметным и социальным окружением», стр. 55.</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3E97B3D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bCs/>
              </w:rPr>
              <w:t>Презентация, фото Ю.Гагарина, земли из космоса.</w:t>
            </w:r>
          </w:p>
          <w:p w14:paraId="5CDAFF2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587BFA1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2735827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4ADC029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r>
      <w:tr w:rsidR="00F84764" w:rsidRPr="00F84764" w14:paraId="4C0B5FF7"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5795DD3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lang w:val="en-US"/>
              </w:rPr>
            </w:pPr>
            <w:r w:rsidRPr="00F84764">
              <w:rPr>
                <w:rFonts w:ascii="Times New Roman" w:eastAsia="Calibri" w:hAnsi="Times New Roman" w:cs="Times New Roman"/>
                <w:lang w:val="en-US"/>
              </w:rPr>
              <w:t>32.</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2B54E2E6"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14.04-18.04</w:t>
            </w:r>
          </w:p>
          <w:p w14:paraId="72914973"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«Подводное царство»</w:t>
            </w:r>
          </w:p>
          <w:p w14:paraId="4ABBADF3"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1D0D0FC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1923309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760BEEE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42D8791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05AA66A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75312C2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7A78787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32.</w:t>
            </w:r>
          </w:p>
          <w:p w14:paraId="7AB2370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«Рыбки в аквариуме»</w:t>
            </w:r>
          </w:p>
          <w:p w14:paraId="21F62AF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7BDAFF5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1B82ED5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08D7438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45463243"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color w:val="333333"/>
              </w:rPr>
            </w:pPr>
            <w:r w:rsidRPr="00F84764">
              <w:rPr>
                <w:rFonts w:ascii="Times New Roman" w:eastAsia="Calibri" w:hAnsi="Times New Roman" w:cs="Times New Roman"/>
                <w:color w:val="000000"/>
                <w:shd w:val="clear" w:color="auto" w:fill="FFFFFF"/>
              </w:rPr>
              <w:t>1</w:t>
            </w:r>
            <w:r w:rsidRPr="00F84764">
              <w:rPr>
                <w:rFonts w:ascii="Times New Roman" w:eastAsia="Calibri" w:hAnsi="Times New Roman" w:cs="Times New Roman"/>
              </w:rPr>
              <w:t>.Формировать представления об обитателях водоема — рыбах</w:t>
            </w:r>
            <w:r w:rsidRPr="00F84764">
              <w:rPr>
                <w:rFonts w:ascii="Times New Roman" w:eastAsia="Calibri" w:hAnsi="Times New Roman" w:cs="Times New Roman"/>
                <w:color w:val="333333"/>
              </w:rPr>
              <w:t xml:space="preserve">. </w:t>
            </w:r>
            <w:r w:rsidRPr="00F84764">
              <w:rPr>
                <w:rFonts w:ascii="Times New Roman" w:eastAsia="Calibri" w:hAnsi="Times New Roman" w:cs="Times New Roman"/>
              </w:rPr>
              <w:t>Учить различать общие для всех живых существ признаки у человека, животных, растений (чувствительность, движение, питание, дыхание, рост, размножение).</w:t>
            </w:r>
          </w:p>
          <w:p w14:paraId="3103123A"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333333"/>
              </w:rPr>
              <w:t>2.</w:t>
            </w:r>
            <w:r w:rsidRPr="00F84764">
              <w:rPr>
                <w:rFonts w:ascii="Times New Roman" w:eastAsia="Calibri" w:hAnsi="Times New Roman" w:cs="Times New Roman"/>
              </w:rPr>
              <w:t>Развивать исследовательские умения, внимание, память, мышление, речь.</w:t>
            </w:r>
          </w:p>
          <w:p w14:paraId="5DDF0566" w14:textId="77777777" w:rsidR="00F84764" w:rsidRPr="00F84764" w:rsidRDefault="00F84764" w:rsidP="00F84764">
            <w:pPr>
              <w:suppressAutoHyphens/>
              <w:spacing w:after="0" w:line="240" w:lineRule="auto"/>
              <w:jc w:val="center"/>
              <w:rPr>
                <w:rFonts w:ascii="Times New Roman" w:eastAsia="Times New Roman" w:hAnsi="Times New Roman" w:cs="Times New Roman"/>
                <w:kern w:val="2"/>
                <w:lang w:eastAsia="ar-SA"/>
              </w:rPr>
            </w:pPr>
            <w:r w:rsidRPr="00F84764">
              <w:rPr>
                <w:rFonts w:ascii="Times New Roman" w:eastAsia="Times New Roman" w:hAnsi="Times New Roman" w:cs="Times New Roman"/>
                <w:color w:val="333333"/>
                <w:kern w:val="2"/>
                <w:lang w:eastAsia="ar-SA"/>
              </w:rPr>
              <w:t>3.</w:t>
            </w:r>
            <w:r w:rsidRPr="00F84764">
              <w:rPr>
                <w:rFonts w:ascii="Times New Roman" w:eastAsia="Times New Roman" w:hAnsi="Times New Roman" w:cs="Times New Roman"/>
                <w:kern w:val="2"/>
                <w:lang w:eastAsia="ar-SA"/>
              </w:rPr>
              <w:t>Воспитывать интерес к познанию окружающего мира.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4FDEFB1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w:t>
            </w:r>
          </w:p>
          <w:p w14:paraId="38535D7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 xml:space="preserve"> «Ознакомление с предметным и социальным окружением», стр.54.</w:t>
            </w:r>
          </w:p>
          <w:p w14:paraId="7134D22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126FFA8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6CEB531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1ADF0308" w14:textId="77777777" w:rsidR="00F84764" w:rsidRPr="00F84764" w:rsidRDefault="00F84764" w:rsidP="00F84764">
            <w:pPr>
              <w:autoSpaceDE w:val="0"/>
              <w:autoSpaceDN w:val="0"/>
              <w:adjustRightInd w:val="0"/>
              <w:spacing w:after="0" w:line="240" w:lineRule="auto"/>
              <w:rPr>
                <w:rFonts w:ascii="Times New Roman" w:eastAsia="Calibri" w:hAnsi="Times New Roman" w:cs="Times New Roman"/>
              </w:rPr>
            </w:pP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7883F89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Предметные картинки с изображением рыб.</w:t>
            </w:r>
          </w:p>
          <w:p w14:paraId="79E4728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r>
      <w:tr w:rsidR="00F84764" w:rsidRPr="00F84764" w14:paraId="592FD5A5"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6B6D715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33.</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60A275BE"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21.04-25.04</w:t>
            </w:r>
          </w:p>
          <w:p w14:paraId="538BD12A"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«Театральная неделя»</w:t>
            </w:r>
          </w:p>
          <w:p w14:paraId="35E41B9D" w14:textId="77777777" w:rsidR="00F84764" w:rsidRPr="00F84764" w:rsidRDefault="00F84764" w:rsidP="00F84764">
            <w:pPr>
              <w:spacing w:after="16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0B042A5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Х\Э</w:t>
            </w:r>
          </w:p>
          <w:p w14:paraId="39D8BF9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4B3BE7D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5439FBF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С/к</w:t>
            </w:r>
          </w:p>
          <w:p w14:paraId="4F84434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2015704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718229B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lastRenderedPageBreak/>
              <w:t>ООД 33.</w:t>
            </w:r>
          </w:p>
          <w:p w14:paraId="29863E7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 xml:space="preserve">«Экскурсия в мир театра» </w:t>
            </w:r>
          </w:p>
          <w:p w14:paraId="1E17736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04B3599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shd w:val="clear" w:color="auto" w:fill="FFFFFF"/>
              </w:rPr>
            </w:pPr>
            <w:r w:rsidRPr="00F84764">
              <w:rPr>
                <w:rFonts w:ascii="Times New Roman" w:eastAsia="Calibri" w:hAnsi="Times New Roman" w:cs="Times New Roman"/>
                <w:shd w:val="clear" w:color="auto" w:fill="FFFFFF"/>
              </w:rPr>
              <w:t>1.Формировать представление детей о театре, как о виде искусства, его назначении.</w:t>
            </w:r>
          </w:p>
          <w:p w14:paraId="6F81A70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shd w:val="clear" w:color="auto" w:fill="FFFFFF"/>
              </w:rPr>
            </w:pPr>
            <w:r w:rsidRPr="00F84764">
              <w:rPr>
                <w:rFonts w:ascii="Times New Roman" w:eastAsia="Calibri" w:hAnsi="Times New Roman" w:cs="Times New Roman"/>
                <w:shd w:val="clear" w:color="auto" w:fill="FFFFFF"/>
              </w:rPr>
              <w:lastRenderedPageBreak/>
              <w:t>2.Познакомить детей с профессиями театра.</w:t>
            </w:r>
          </w:p>
          <w:p w14:paraId="5BF1FDA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shd w:val="clear" w:color="auto" w:fill="FFFFFF"/>
              </w:rPr>
            </w:pPr>
            <w:r w:rsidRPr="00F84764">
              <w:rPr>
                <w:rFonts w:ascii="Times New Roman" w:eastAsia="Calibri" w:hAnsi="Times New Roman" w:cs="Times New Roman"/>
                <w:shd w:val="clear" w:color="auto" w:fill="FFFFFF"/>
              </w:rPr>
              <w:t>3.Развивать интерес к театрально-игровой деятельности.</w:t>
            </w:r>
          </w:p>
          <w:p w14:paraId="6D9CD365"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rPr>
            </w:pPr>
            <w:r w:rsidRPr="00F84764">
              <w:rPr>
                <w:rFonts w:ascii="Times New Roman" w:eastAsia="Calibri" w:hAnsi="Times New Roman" w:cs="Times New Roman"/>
                <w:shd w:val="clear" w:color="auto" w:fill="FFFFFF"/>
              </w:rPr>
              <w:t>4.воспитывать у детей любовь к театру.</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3466C0D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 xml:space="preserve">О.В. Дыбина «Ознакомление с предметным и </w:t>
            </w:r>
            <w:r w:rsidRPr="00F84764">
              <w:rPr>
                <w:rFonts w:ascii="Times New Roman" w:eastAsia="Calibri" w:hAnsi="Times New Roman" w:cs="Times New Roman"/>
              </w:rPr>
              <w:lastRenderedPageBreak/>
              <w:t>социальным окружением», стр. 35.</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650057A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000000"/>
              </w:rPr>
              <w:lastRenderedPageBreak/>
              <w:t xml:space="preserve">Ноутбук, магнитофон, маски, </w:t>
            </w:r>
            <w:r w:rsidRPr="00F84764">
              <w:rPr>
                <w:rFonts w:ascii="Times New Roman" w:eastAsia="Calibri" w:hAnsi="Times New Roman" w:cs="Times New Roman"/>
                <w:color w:val="000000"/>
              </w:rPr>
              <w:lastRenderedPageBreak/>
              <w:t>театральный сундучок, модели, вывеска «Театральная касса», афиша, билеты, мольберт.</w:t>
            </w:r>
          </w:p>
        </w:tc>
      </w:tr>
      <w:tr w:rsidR="00F84764" w:rsidRPr="00F84764" w14:paraId="5592EF6D"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B24005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lastRenderedPageBreak/>
              <w:t>34.</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4F2D1A69"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28.04-30.04</w:t>
            </w:r>
          </w:p>
          <w:p w14:paraId="105B1912" w14:textId="77777777" w:rsidR="00F84764" w:rsidRPr="00F84764" w:rsidRDefault="00F84764" w:rsidP="00F84764">
            <w:pPr>
              <w:spacing w:after="160" w:line="240" w:lineRule="auto"/>
              <w:jc w:val="center"/>
              <w:rPr>
                <w:rFonts w:ascii="Times New Roman" w:eastAsia="Calibri" w:hAnsi="Times New Roman" w:cs="Times New Roman"/>
                <w:b/>
              </w:rPr>
            </w:pPr>
            <w:r w:rsidRPr="00F84764">
              <w:rPr>
                <w:rFonts w:ascii="Times New Roman" w:eastAsia="Calibri" w:hAnsi="Times New Roman" w:cs="Times New Roman"/>
                <w:b/>
              </w:rPr>
              <w:t>«Животные Сафари»</w:t>
            </w:r>
          </w:p>
          <w:p w14:paraId="11DD82BC"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79ED2CC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1ADCB1C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1F9C079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3FDAFFF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4F9AB31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7CD49B8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036013D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34.</w:t>
            </w:r>
          </w:p>
          <w:p w14:paraId="17E4F73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«Животные Сафари»</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45EBEA78"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rPr>
            </w:pPr>
            <w:r w:rsidRPr="00F84764">
              <w:rPr>
                <w:rFonts w:ascii="Times New Roman" w:eastAsia="Times New Roman" w:hAnsi="Times New Roman" w:cs="Times New Roman"/>
              </w:rPr>
              <w:t>1.Закрепить представления детей о животных жарких стран.</w:t>
            </w:r>
          </w:p>
          <w:p w14:paraId="068EC501" w14:textId="77777777" w:rsidR="00F84764" w:rsidRPr="00F84764" w:rsidRDefault="00F84764" w:rsidP="00F84764">
            <w:pPr>
              <w:shd w:val="clear" w:color="auto" w:fill="FFFFFF"/>
              <w:spacing w:after="0" w:line="240" w:lineRule="auto"/>
              <w:jc w:val="center"/>
              <w:rPr>
                <w:rFonts w:ascii="Times New Roman" w:eastAsia="Times New Roman" w:hAnsi="Times New Roman" w:cs="Times New Roman"/>
              </w:rPr>
            </w:pPr>
            <w:r w:rsidRPr="00F84764">
              <w:rPr>
                <w:rFonts w:ascii="Times New Roman" w:eastAsia="Times New Roman" w:hAnsi="Times New Roman" w:cs="Times New Roman"/>
              </w:rPr>
              <w:t>2.Развивать внимание, память, воображение, связную речь, мышление.</w:t>
            </w:r>
          </w:p>
          <w:p w14:paraId="2E286ED0" w14:textId="77777777" w:rsidR="00F84764" w:rsidRPr="00F84764" w:rsidRDefault="00F84764" w:rsidP="00F84764">
            <w:pPr>
              <w:spacing w:after="0" w:line="240" w:lineRule="auto"/>
              <w:jc w:val="center"/>
              <w:rPr>
                <w:rFonts w:ascii="Times New Roman" w:eastAsia="Calibri" w:hAnsi="Times New Roman" w:cs="Times New Roman"/>
                <w:color w:val="000000"/>
              </w:rPr>
            </w:pPr>
            <w:r w:rsidRPr="00F84764">
              <w:rPr>
                <w:rFonts w:ascii="Times New Roman" w:eastAsia="Times New Roman" w:hAnsi="Times New Roman" w:cs="Times New Roman"/>
              </w:rPr>
              <w:t>3.Воспитывать бережное, уважительное отношение к животным.</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602FE4E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29.</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286E16E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Картинки по данной теме.</w:t>
            </w:r>
          </w:p>
          <w:p w14:paraId="2270E48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Листы бумаги.</w:t>
            </w:r>
          </w:p>
          <w:p w14:paraId="5FFC9FC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Трафарет животных.</w:t>
            </w:r>
          </w:p>
          <w:p w14:paraId="798A9C1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r>
      <w:tr w:rsidR="00F84764" w:rsidRPr="00F84764" w14:paraId="0EE5A3C5"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00F8171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lang w:val="en-US"/>
              </w:rPr>
            </w:pPr>
            <w:r w:rsidRPr="00F84764">
              <w:rPr>
                <w:rFonts w:ascii="Times New Roman" w:eastAsia="Calibri" w:hAnsi="Times New Roman" w:cs="Times New Roman"/>
                <w:lang w:val="en-US"/>
              </w:rPr>
              <w:t>35.</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489BB0AA"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05.05-08.05</w:t>
            </w:r>
          </w:p>
          <w:p w14:paraId="17D550A3"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«День Победы»</w:t>
            </w:r>
          </w:p>
          <w:p w14:paraId="6D834B36" w14:textId="77777777" w:rsidR="00F84764" w:rsidRPr="00F84764" w:rsidRDefault="00F84764" w:rsidP="00F84764">
            <w:pPr>
              <w:spacing w:after="0" w:line="240" w:lineRule="auto"/>
              <w:jc w:val="center"/>
              <w:rPr>
                <w:rFonts w:ascii="Times New Roman" w:eastAsia="Calibri" w:hAnsi="Times New Roman" w:cs="Times New Roman"/>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hideMark/>
          </w:tcPr>
          <w:p w14:paraId="60E95A3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7335E22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75315ED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021016F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3E4E499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5C6903D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tc>
        <w:tc>
          <w:tcPr>
            <w:tcW w:w="3226" w:type="dxa"/>
            <w:tcBorders>
              <w:top w:val="single" w:sz="4" w:space="0" w:color="00000A"/>
              <w:left w:val="single" w:sz="4" w:space="0" w:color="00000A"/>
              <w:bottom w:val="single" w:sz="4" w:space="0" w:color="00000A"/>
              <w:right w:val="single" w:sz="4" w:space="0" w:color="00000A"/>
            </w:tcBorders>
            <w:shd w:val="clear" w:color="auto" w:fill="FFFFFF"/>
            <w:hideMark/>
          </w:tcPr>
          <w:p w14:paraId="43C60B0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35.</w:t>
            </w:r>
          </w:p>
          <w:p w14:paraId="1FA0F76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«Этот День Победы»</w:t>
            </w:r>
          </w:p>
        </w:tc>
        <w:tc>
          <w:tcPr>
            <w:tcW w:w="4287" w:type="dxa"/>
            <w:tcBorders>
              <w:top w:val="single" w:sz="4" w:space="0" w:color="00000A"/>
              <w:left w:val="single" w:sz="4" w:space="0" w:color="00000A"/>
              <w:bottom w:val="single" w:sz="4" w:space="0" w:color="00000A"/>
              <w:right w:val="single" w:sz="4" w:space="0" w:color="00000A"/>
            </w:tcBorders>
            <w:shd w:val="clear" w:color="auto" w:fill="FFFFFF"/>
            <w:hideMark/>
          </w:tcPr>
          <w:p w14:paraId="7D404D02" w14:textId="77777777" w:rsidR="00F84764" w:rsidRPr="00F84764" w:rsidRDefault="00F84764" w:rsidP="00F84764">
            <w:pPr>
              <w:spacing w:after="0" w:line="240" w:lineRule="auto"/>
              <w:jc w:val="center"/>
              <w:rPr>
                <w:rFonts w:ascii="Times New Roman" w:eastAsia="Calibri" w:hAnsi="Times New Roman" w:cs="Times New Roman"/>
                <w:color w:val="000000"/>
              </w:rPr>
            </w:pPr>
            <w:r w:rsidRPr="00F84764">
              <w:rPr>
                <w:rFonts w:ascii="Times New Roman" w:eastAsia="Calibri" w:hAnsi="Times New Roman" w:cs="Times New Roman"/>
                <w:color w:val="000000"/>
              </w:rPr>
              <w:t>1.Обогатить знания детей о дне победы, раскрыть значение победы в ВОВ.</w:t>
            </w:r>
          </w:p>
          <w:p w14:paraId="26D74C1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000000"/>
              </w:rPr>
              <w:t>2.Воспитывать чувство гордости за свой народ.</w:t>
            </w:r>
          </w:p>
        </w:tc>
        <w:tc>
          <w:tcPr>
            <w:tcW w:w="2409" w:type="dxa"/>
            <w:tcBorders>
              <w:top w:val="single" w:sz="4" w:space="0" w:color="00000A"/>
              <w:left w:val="single" w:sz="4" w:space="0" w:color="00000A"/>
              <w:bottom w:val="single" w:sz="4" w:space="0" w:color="00000A"/>
              <w:right w:val="single" w:sz="4" w:space="0" w:color="00000A"/>
            </w:tcBorders>
            <w:shd w:val="clear" w:color="auto" w:fill="FFFFFF"/>
            <w:hideMark/>
          </w:tcPr>
          <w:p w14:paraId="2C8E429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112.</w:t>
            </w:r>
          </w:p>
        </w:tc>
        <w:tc>
          <w:tcPr>
            <w:tcW w:w="1956" w:type="dxa"/>
            <w:tcBorders>
              <w:top w:val="single" w:sz="4" w:space="0" w:color="00000A"/>
              <w:left w:val="single" w:sz="4" w:space="0" w:color="00000A"/>
              <w:bottom w:val="single" w:sz="4" w:space="0" w:color="00000A"/>
              <w:right w:val="single" w:sz="4" w:space="0" w:color="00000A"/>
            </w:tcBorders>
            <w:shd w:val="clear" w:color="auto" w:fill="FFFFFF"/>
            <w:hideMark/>
          </w:tcPr>
          <w:p w14:paraId="689DF5A5"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Иллюстрации о празднике день Победы.</w:t>
            </w:r>
          </w:p>
        </w:tc>
      </w:tr>
      <w:tr w:rsidR="00F84764" w:rsidRPr="00F84764" w14:paraId="1CC194A7" w14:textId="77777777" w:rsidTr="00550F0F">
        <w:trPr>
          <w:trHeight w:val="1320"/>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14:paraId="1AC8747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36.</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1728C00A"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12.05-16.05</w:t>
            </w:r>
          </w:p>
          <w:p w14:paraId="115C0C10"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«Насекомые»</w:t>
            </w:r>
          </w:p>
          <w:p w14:paraId="13477FC8" w14:textId="77777777" w:rsidR="00F84764" w:rsidRPr="00F84764" w:rsidRDefault="00F84764" w:rsidP="00F84764">
            <w:pPr>
              <w:spacing w:after="0" w:line="240" w:lineRule="auto"/>
              <w:jc w:val="center"/>
              <w:rPr>
                <w:rFonts w:ascii="Times New Roman" w:eastAsia="Times New Roman" w:hAnsi="Times New Roman" w:cs="Times New Roman"/>
                <w:b/>
              </w:rPr>
            </w:pPr>
          </w:p>
          <w:p w14:paraId="38FDD773" w14:textId="77777777" w:rsidR="00F84764" w:rsidRPr="00F84764" w:rsidRDefault="00F84764" w:rsidP="00F84764">
            <w:pPr>
              <w:spacing w:after="0" w:line="240" w:lineRule="auto"/>
              <w:jc w:val="center"/>
              <w:rPr>
                <w:rFonts w:ascii="Times New Roman" w:eastAsia="Times New Roman" w:hAnsi="Times New Roman" w:cs="Times New Roman"/>
                <w:b/>
              </w:rPr>
            </w:pPr>
          </w:p>
          <w:p w14:paraId="7D3F2EAA" w14:textId="77777777" w:rsidR="00F84764" w:rsidRPr="00F84764" w:rsidRDefault="00F84764" w:rsidP="00F84764">
            <w:pPr>
              <w:spacing w:after="0" w:line="240" w:lineRule="auto"/>
              <w:jc w:val="center"/>
              <w:rPr>
                <w:rFonts w:ascii="Times New Roman" w:eastAsia="Times New Roman" w:hAnsi="Times New Roman" w:cs="Times New Roman"/>
                <w:b/>
              </w:rPr>
            </w:pP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7BEE326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7C119DC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4ADE797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53E7920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75DA7D7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5A0C5DC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36.</w:t>
            </w:r>
          </w:p>
          <w:p w14:paraId="2775840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«Божья коровка»</w:t>
            </w:r>
          </w:p>
          <w:p w14:paraId="62564B3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238F8A6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54BDE8C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14975C08"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1.Формировать представления о разнообразии насекомых и об особенностях внешнего вида, пользе и вреде.</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0DB2548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92.</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0D62A787"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Игрушечные игрушки, майский жук, кузнечик, муха, божья коровка, жук-олень, паук, бабочка.</w:t>
            </w:r>
          </w:p>
        </w:tc>
      </w:tr>
      <w:tr w:rsidR="00F84764" w:rsidRPr="00F84764" w14:paraId="284B6C85" w14:textId="77777777" w:rsidTr="00550F0F">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tcPr>
          <w:p w14:paraId="49707D6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37.</w:t>
            </w:r>
          </w:p>
          <w:p w14:paraId="7B87646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1423C60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3B70785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64C6A41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3391B61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7803388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2E9C079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noProof/>
                <w:lang w:eastAsia="ru-RU"/>
              </w:rPr>
              <mc:AlternateContent>
                <mc:Choice Requires="wps">
                  <w:drawing>
                    <wp:anchor distT="0" distB="0" distL="114300" distR="114300" simplePos="0" relativeHeight="251662336" behindDoc="0" locked="0" layoutInCell="1" allowOverlap="1" wp14:anchorId="2A59AD56" wp14:editId="4D5B8479">
                      <wp:simplePos x="0" y="0"/>
                      <wp:positionH relativeFrom="column">
                        <wp:posOffset>-60325</wp:posOffset>
                      </wp:positionH>
                      <wp:positionV relativeFrom="paragraph">
                        <wp:posOffset>47625</wp:posOffset>
                      </wp:positionV>
                      <wp:extent cx="9439275" cy="57150"/>
                      <wp:effectExtent l="0" t="0" r="28575" b="19050"/>
                      <wp:wrapNone/>
                      <wp:docPr id="4"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39275" cy="571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F2939" id="Прямая соединительная линия 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3.75pt" to="738.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"/>
                  </w:pict>
                </mc:Fallback>
              </mc:AlternateContent>
            </w:r>
          </w:p>
          <w:p w14:paraId="32DB9AB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38.</w:t>
            </w:r>
          </w:p>
        </w:tc>
        <w:tc>
          <w:tcPr>
            <w:tcW w:w="2549" w:type="dxa"/>
            <w:tcBorders>
              <w:top w:val="single" w:sz="4" w:space="0" w:color="00000A"/>
              <w:left w:val="single" w:sz="4" w:space="0" w:color="00000A"/>
              <w:bottom w:val="single" w:sz="4" w:space="0" w:color="00000A"/>
              <w:right w:val="single" w:sz="4" w:space="0" w:color="00000A"/>
            </w:tcBorders>
            <w:shd w:val="clear" w:color="auto" w:fill="FFFFFF"/>
          </w:tcPr>
          <w:p w14:paraId="2DCA8804"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19.05-23.05</w:t>
            </w:r>
          </w:p>
          <w:p w14:paraId="4DD0C3C4"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«Дружат дети всей земли»</w:t>
            </w:r>
          </w:p>
          <w:p w14:paraId="5CF30686" w14:textId="77777777" w:rsidR="00F84764" w:rsidRPr="00F84764" w:rsidRDefault="00F84764" w:rsidP="00F84764">
            <w:pPr>
              <w:spacing w:after="160" w:line="240" w:lineRule="auto"/>
              <w:jc w:val="center"/>
              <w:rPr>
                <w:rFonts w:ascii="Times New Roman" w:eastAsia="Calibri" w:hAnsi="Times New Roman" w:cs="Times New Roman"/>
              </w:rPr>
            </w:pPr>
          </w:p>
          <w:p w14:paraId="724E3817" w14:textId="77777777" w:rsidR="00F84764" w:rsidRPr="00F84764" w:rsidRDefault="00F84764" w:rsidP="00F84764">
            <w:pPr>
              <w:spacing w:after="160" w:line="240" w:lineRule="auto"/>
              <w:jc w:val="center"/>
              <w:rPr>
                <w:rFonts w:ascii="Times New Roman" w:eastAsia="Calibri" w:hAnsi="Times New Roman" w:cs="Times New Roman"/>
              </w:rPr>
            </w:pPr>
          </w:p>
          <w:p w14:paraId="3DCABC66" w14:textId="77777777" w:rsidR="00F84764" w:rsidRPr="00F84764" w:rsidRDefault="00F84764" w:rsidP="00F84764">
            <w:pPr>
              <w:spacing w:after="160" w:line="240" w:lineRule="auto"/>
              <w:jc w:val="center"/>
              <w:rPr>
                <w:rFonts w:ascii="Times New Roman" w:eastAsia="Calibri" w:hAnsi="Times New Roman" w:cs="Times New Roman"/>
              </w:rPr>
            </w:pPr>
          </w:p>
          <w:p w14:paraId="25AA5A37" w14:textId="77777777" w:rsidR="00F84764" w:rsidRPr="00F84764" w:rsidRDefault="00F84764" w:rsidP="00F84764">
            <w:pPr>
              <w:spacing w:after="0" w:line="240" w:lineRule="auto"/>
              <w:jc w:val="center"/>
              <w:rPr>
                <w:rFonts w:ascii="Times New Roman" w:eastAsia="Times New Roman" w:hAnsi="Times New Roman" w:cs="Times New Roman"/>
                <w:b/>
              </w:rPr>
            </w:pPr>
            <w:r w:rsidRPr="00F84764">
              <w:rPr>
                <w:rFonts w:ascii="Times New Roman" w:eastAsia="Times New Roman" w:hAnsi="Times New Roman" w:cs="Times New Roman"/>
                <w:b/>
              </w:rPr>
              <w:t>26.05-30.05</w:t>
            </w:r>
          </w:p>
          <w:p w14:paraId="1353BC8F" w14:textId="77777777" w:rsidR="00F84764" w:rsidRPr="00F84764" w:rsidRDefault="00F84764" w:rsidP="00F84764">
            <w:pPr>
              <w:spacing w:after="0" w:line="240" w:lineRule="auto"/>
              <w:jc w:val="center"/>
              <w:rPr>
                <w:rFonts w:ascii="Times New Roman" w:eastAsia="Calibri" w:hAnsi="Times New Roman" w:cs="Times New Roman"/>
              </w:rPr>
            </w:pPr>
            <w:r w:rsidRPr="00F84764">
              <w:rPr>
                <w:rFonts w:ascii="Times New Roman" w:eastAsia="Times New Roman" w:hAnsi="Times New Roman" w:cs="Times New Roman"/>
                <w:b/>
              </w:rPr>
              <w:t>«Земля - наш общий дом»</w:t>
            </w:r>
          </w:p>
        </w:tc>
        <w:tc>
          <w:tcPr>
            <w:tcW w:w="995" w:type="dxa"/>
            <w:tcBorders>
              <w:top w:val="single" w:sz="4" w:space="0" w:color="00000A"/>
              <w:left w:val="single" w:sz="4" w:space="0" w:color="00000A"/>
              <w:bottom w:val="single" w:sz="4" w:space="0" w:color="00000A"/>
              <w:right w:val="single" w:sz="4" w:space="0" w:color="00000A"/>
            </w:tcBorders>
            <w:shd w:val="clear" w:color="auto" w:fill="FFFFFF"/>
          </w:tcPr>
          <w:p w14:paraId="0E7585D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4D9CD61C"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14CEC8D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5BFAA8D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3A2BC1F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p w14:paraId="3BBD826A"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7040FA3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07CCFF48"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5E6A303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Х\Э</w:t>
            </w:r>
          </w:p>
          <w:p w14:paraId="2AC89DA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П</w:t>
            </w:r>
          </w:p>
          <w:p w14:paraId="6D53CF5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Р</w:t>
            </w:r>
          </w:p>
          <w:p w14:paraId="434598F1"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С/к</w:t>
            </w:r>
          </w:p>
          <w:p w14:paraId="60091DB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Ф</w:t>
            </w:r>
          </w:p>
        </w:tc>
        <w:tc>
          <w:tcPr>
            <w:tcW w:w="3226" w:type="dxa"/>
            <w:tcBorders>
              <w:top w:val="single" w:sz="4" w:space="0" w:color="00000A"/>
              <w:left w:val="single" w:sz="4" w:space="0" w:color="00000A"/>
              <w:bottom w:val="single" w:sz="4" w:space="0" w:color="00000A"/>
              <w:right w:val="single" w:sz="4" w:space="0" w:color="00000A"/>
            </w:tcBorders>
            <w:shd w:val="clear" w:color="auto" w:fill="FFFFFF"/>
          </w:tcPr>
          <w:p w14:paraId="58C57F8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37.</w:t>
            </w:r>
          </w:p>
          <w:p w14:paraId="2BB9F83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«Наша страна большая»</w:t>
            </w:r>
          </w:p>
          <w:p w14:paraId="187358B4"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1C1EB04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605C96A9"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5B0CC48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13DD82C2"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33EE1A0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5069584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ООД 38.</w:t>
            </w:r>
          </w:p>
          <w:p w14:paraId="746D996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r w:rsidRPr="00F84764">
              <w:rPr>
                <w:rFonts w:ascii="Times New Roman" w:eastAsia="Calibri" w:hAnsi="Times New Roman" w:cs="Times New Roman"/>
                <w:b/>
              </w:rPr>
              <w:t>«В гостях у почемучки»</w:t>
            </w:r>
          </w:p>
          <w:p w14:paraId="2BA2E1E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22C2355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b/>
              </w:rPr>
            </w:pPr>
          </w:p>
          <w:p w14:paraId="0F840D57" w14:textId="77777777" w:rsidR="00F84764" w:rsidRPr="00F84764" w:rsidRDefault="00F84764" w:rsidP="00F84764">
            <w:pPr>
              <w:autoSpaceDE w:val="0"/>
              <w:autoSpaceDN w:val="0"/>
              <w:adjustRightInd w:val="0"/>
              <w:spacing w:after="0" w:line="240" w:lineRule="auto"/>
              <w:rPr>
                <w:rFonts w:ascii="Times New Roman" w:eastAsia="Calibri" w:hAnsi="Times New Roman" w:cs="Times New Roman"/>
                <w:b/>
              </w:rPr>
            </w:pPr>
          </w:p>
        </w:tc>
        <w:tc>
          <w:tcPr>
            <w:tcW w:w="4287" w:type="dxa"/>
            <w:tcBorders>
              <w:top w:val="single" w:sz="4" w:space="0" w:color="00000A"/>
              <w:left w:val="single" w:sz="4" w:space="0" w:color="00000A"/>
              <w:bottom w:val="single" w:sz="4" w:space="0" w:color="00000A"/>
              <w:right w:val="single" w:sz="4" w:space="0" w:color="00000A"/>
            </w:tcBorders>
            <w:shd w:val="clear" w:color="auto" w:fill="FFFFFF"/>
          </w:tcPr>
          <w:p w14:paraId="58007CD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shd w:val="clear" w:color="auto" w:fill="FFFFFF"/>
              </w:rPr>
            </w:pPr>
            <w:r w:rsidRPr="00F84764">
              <w:rPr>
                <w:rFonts w:ascii="Times New Roman" w:eastAsia="Calibri" w:hAnsi="Times New Roman" w:cs="Times New Roman"/>
                <w:shd w:val="clear" w:color="auto" w:fill="FFFFFF"/>
              </w:rPr>
              <w:t>1.Формировать представление детей о земле, о разных национальностях</w:t>
            </w:r>
          </w:p>
          <w:p w14:paraId="25C189AA" w14:textId="77777777" w:rsidR="00F84764" w:rsidRPr="00F84764" w:rsidRDefault="00F84764" w:rsidP="00F84764">
            <w:pPr>
              <w:spacing w:after="288" w:line="240" w:lineRule="auto"/>
              <w:jc w:val="center"/>
              <w:rPr>
                <w:rFonts w:ascii="Times New Roman" w:eastAsia="Times New Roman" w:hAnsi="Times New Roman" w:cs="Times New Roman"/>
              </w:rPr>
            </w:pPr>
          </w:p>
          <w:p w14:paraId="0CCAFE86"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rPr>
            </w:pPr>
          </w:p>
          <w:p w14:paraId="62932442" w14:textId="77777777" w:rsidR="00F84764" w:rsidRPr="00F84764" w:rsidRDefault="00F84764" w:rsidP="00F84764">
            <w:pPr>
              <w:shd w:val="clear" w:color="auto" w:fill="FFFFFF"/>
              <w:spacing w:after="0" w:line="240" w:lineRule="auto"/>
              <w:rPr>
                <w:rFonts w:ascii="Times New Roman" w:eastAsia="Calibri" w:hAnsi="Times New Roman" w:cs="Times New Roman"/>
              </w:rPr>
            </w:pPr>
          </w:p>
          <w:p w14:paraId="41E2E00D" w14:textId="77777777" w:rsidR="00F84764" w:rsidRPr="00F84764" w:rsidRDefault="00F84764" w:rsidP="00F84764">
            <w:pPr>
              <w:shd w:val="clear" w:color="auto" w:fill="FFFFFF"/>
              <w:spacing w:after="0" w:line="240" w:lineRule="auto"/>
              <w:rPr>
                <w:rFonts w:ascii="Times New Roman" w:eastAsia="Calibri" w:hAnsi="Times New Roman" w:cs="Times New Roman"/>
              </w:rPr>
            </w:pPr>
          </w:p>
          <w:p w14:paraId="37BA3807"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rPr>
            </w:pPr>
          </w:p>
          <w:p w14:paraId="7E042E32" w14:textId="77777777" w:rsidR="00F84764" w:rsidRPr="00F84764" w:rsidRDefault="00F84764" w:rsidP="00F84764">
            <w:pPr>
              <w:shd w:val="clear" w:color="auto" w:fill="FFFFFF"/>
              <w:spacing w:after="0" w:line="240" w:lineRule="auto"/>
              <w:jc w:val="center"/>
              <w:rPr>
                <w:rFonts w:ascii="Times New Roman" w:eastAsia="Calibri" w:hAnsi="Times New Roman" w:cs="Times New Roman"/>
              </w:rPr>
            </w:pPr>
            <w:r w:rsidRPr="00F84764">
              <w:rPr>
                <w:rFonts w:ascii="Times New Roman" w:eastAsia="Calibri" w:hAnsi="Times New Roman" w:cs="Times New Roman"/>
              </w:rPr>
              <w:t>1.Формировать представления детей о нашей земле.</w:t>
            </w:r>
          </w:p>
          <w:p w14:paraId="016D2336" w14:textId="77777777" w:rsidR="00F84764" w:rsidRPr="00F84764" w:rsidRDefault="00F84764" w:rsidP="00F84764">
            <w:pPr>
              <w:spacing w:after="0" w:line="240" w:lineRule="auto"/>
              <w:jc w:val="center"/>
              <w:rPr>
                <w:rFonts w:ascii="Times New Roman" w:eastAsia="Times New Roman" w:hAnsi="Times New Roman" w:cs="Times New Roman"/>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52EC8996"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См. конспект в папке «Методическая копилка».</w:t>
            </w:r>
          </w:p>
          <w:p w14:paraId="5767177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28FBD240"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5FBDA68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09AB9677"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16B816E5"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2F53037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О.В. Дыбина «Ознакомление с предметным и социальным окружением», стр. 22.</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14:paraId="1EB9CA5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color w:val="000000"/>
              </w:rPr>
              <w:t>Презентация «Наша страна большая»</w:t>
            </w:r>
          </w:p>
          <w:p w14:paraId="589570EF"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781A532B"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Глобус, мольберт, картинки «Наша земля».</w:t>
            </w:r>
          </w:p>
          <w:p w14:paraId="24F58A5D"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7AC9E16E"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p>
          <w:p w14:paraId="2DDA3C63" w14:textId="77777777" w:rsidR="00F84764" w:rsidRPr="00F84764" w:rsidRDefault="00F84764" w:rsidP="00F84764">
            <w:pPr>
              <w:autoSpaceDE w:val="0"/>
              <w:autoSpaceDN w:val="0"/>
              <w:adjustRightInd w:val="0"/>
              <w:spacing w:after="0" w:line="240" w:lineRule="auto"/>
              <w:jc w:val="center"/>
              <w:rPr>
                <w:rFonts w:ascii="Times New Roman" w:eastAsia="Calibri" w:hAnsi="Times New Roman" w:cs="Times New Roman"/>
              </w:rPr>
            </w:pPr>
            <w:r w:rsidRPr="00F84764">
              <w:rPr>
                <w:rFonts w:ascii="Times New Roman" w:eastAsia="Calibri" w:hAnsi="Times New Roman" w:cs="Times New Roman"/>
              </w:rPr>
              <w:t>Глобус, иллюстрации с видом из космического пространства.</w:t>
            </w:r>
          </w:p>
        </w:tc>
      </w:tr>
    </w:tbl>
    <w:p w14:paraId="708EF9E3" w14:textId="77777777" w:rsidR="00F84764" w:rsidRPr="00F84764" w:rsidRDefault="00F84764" w:rsidP="00F84764">
      <w:pPr>
        <w:spacing w:after="160" w:line="256" w:lineRule="auto"/>
        <w:rPr>
          <w:rFonts w:ascii="Times New Roman" w:eastAsia="Calibri" w:hAnsi="Times New Roman" w:cs="Times New Roman"/>
          <w:b/>
          <w:sz w:val="24"/>
          <w:szCs w:val="24"/>
        </w:rPr>
      </w:pPr>
    </w:p>
    <w:p w14:paraId="284BD831" w14:textId="77777777" w:rsidR="003B42A9" w:rsidRPr="003B42A9" w:rsidRDefault="003B42A9" w:rsidP="003B42A9">
      <w:pPr>
        <w:spacing w:after="160" w:line="256" w:lineRule="auto"/>
        <w:rPr>
          <w:rFonts w:ascii="Times New Roman" w:eastAsia="Calibri" w:hAnsi="Times New Roman" w:cs="Times New Roman"/>
          <w:b/>
          <w:sz w:val="28"/>
          <w:szCs w:val="28"/>
        </w:rPr>
      </w:pPr>
    </w:p>
    <w:p w14:paraId="00B19B08" w14:textId="77777777" w:rsidR="003B42A9" w:rsidRPr="003B42A9" w:rsidRDefault="003B42A9" w:rsidP="003B42A9">
      <w:pPr>
        <w:spacing w:after="160" w:line="256" w:lineRule="auto"/>
        <w:rPr>
          <w:rFonts w:ascii="Times New Roman" w:eastAsia="Calibri" w:hAnsi="Times New Roman" w:cs="Times New Roman"/>
          <w:b/>
          <w:sz w:val="28"/>
          <w:szCs w:val="28"/>
        </w:rPr>
      </w:pPr>
      <w:r w:rsidRPr="003B42A9">
        <w:rPr>
          <w:rFonts w:ascii="Times New Roman" w:eastAsia="Calibri" w:hAnsi="Times New Roman" w:cs="Times New Roman"/>
          <w:b/>
          <w:sz w:val="28"/>
          <w:szCs w:val="28"/>
        </w:rPr>
        <w:t>Список литературы:</w:t>
      </w:r>
    </w:p>
    <w:p w14:paraId="38954378" w14:textId="77777777" w:rsidR="003B42A9"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1.Федеральная образовательная программа дошкольного образования (Утверждена Министерством просвещения РФ) 236 с., 2022 г.</w:t>
      </w:r>
    </w:p>
    <w:p w14:paraId="514A29F6" w14:textId="77777777" w:rsidR="003B42A9"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2.Дыбина О. Б. Ребенок и окружающий мир. — М.: МОЗАИКА - СИНТЕЗ, 2005-2010.</w:t>
      </w:r>
    </w:p>
    <w:p w14:paraId="25389FBB" w14:textId="77777777" w:rsidR="003B42A9"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3.Дыбина О. Б. Предметный мир как средство формирования творчества детей.-М., 2002.</w:t>
      </w:r>
    </w:p>
    <w:p w14:paraId="085488DA" w14:textId="77777777" w:rsidR="003B42A9"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4.Дыбина О. Б. Что было до... Игры-путешествия в прошлое предметов. — М„ 1999.</w:t>
      </w:r>
    </w:p>
    <w:p w14:paraId="2E12C45A" w14:textId="77777777" w:rsidR="003B42A9"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5.Дыбина О. Б. Предметный мир как источник познания социальной действительности. — Самара, 1997.</w:t>
      </w:r>
    </w:p>
    <w:p w14:paraId="21036A2B" w14:textId="77777777" w:rsidR="003B42A9"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6.Дыбина О. Б. Занятия по ознакомлению с окружающим миром во второй младшей группе детского сада. Конспекта занятий. — М.; МОЗАИКА - СИНТЕЗ, 2009-2010.</w:t>
      </w:r>
    </w:p>
    <w:p w14:paraId="1B0CB350" w14:textId="77777777" w:rsidR="003B42A9"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7.Дыбина О. Б. Занятия по ознакомлению с окружающим миром в средней группе детского сада. Конспекты занятий. - М.: МОЗАИКА - СИНТЕЗ, 2009-2010.</w:t>
      </w:r>
    </w:p>
    <w:p w14:paraId="5147C6AC" w14:textId="77777777" w:rsidR="003B42A9"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8.Саулина Т. Ф. Три сигнала светофора. Ознакомление дошкольников с правилами дорожного движения. — М.: МОЗАИКА - СИНТЕЗ, 2009-2010.</w:t>
      </w:r>
    </w:p>
    <w:p w14:paraId="499DA0AE" w14:textId="77777777" w:rsidR="003B42A9"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9.Соломенникова О. А. Экологическое воспитание в детском саду. —М.: МОЗАИКА - СИНТЕЗ, 2005-2010.</w:t>
      </w:r>
    </w:p>
    <w:p w14:paraId="381575EC" w14:textId="6A690A44" w:rsidR="00F84764" w:rsidRPr="003B42A9" w:rsidRDefault="003B42A9" w:rsidP="003B42A9">
      <w:pPr>
        <w:suppressAutoHyphens/>
        <w:spacing w:after="0" w:line="240" w:lineRule="auto"/>
        <w:rPr>
          <w:rFonts w:ascii="Times New Roman" w:eastAsia="Times New Roman" w:hAnsi="Times New Roman" w:cs="Times New Roman"/>
          <w:kern w:val="2"/>
          <w:sz w:val="24"/>
          <w:szCs w:val="24"/>
          <w:lang w:eastAsia="ar-SA"/>
        </w:rPr>
      </w:pPr>
      <w:r w:rsidRPr="003B42A9">
        <w:rPr>
          <w:rFonts w:ascii="Times New Roman" w:eastAsia="Times New Roman" w:hAnsi="Times New Roman" w:cs="Times New Roman"/>
          <w:kern w:val="2"/>
          <w:sz w:val="24"/>
          <w:szCs w:val="24"/>
          <w:lang w:eastAsia="ar-SA"/>
        </w:rPr>
        <w:t>10. Информационные ресурсы сайт www.maam.ru</w:t>
      </w:r>
    </w:p>
    <w:p w14:paraId="3C3C77D3" w14:textId="76CDBBCE" w:rsidR="00886C19" w:rsidRPr="003B42A9" w:rsidRDefault="00886C19" w:rsidP="003B42A9">
      <w:pPr>
        <w:spacing w:after="0" w:line="240" w:lineRule="auto"/>
        <w:jc w:val="center"/>
        <w:rPr>
          <w:rFonts w:ascii="Times New Roman" w:hAnsi="Times New Roman" w:cs="Times New Roman"/>
          <w:b/>
          <w:sz w:val="24"/>
          <w:szCs w:val="24"/>
        </w:rPr>
      </w:pPr>
    </w:p>
    <w:p w14:paraId="79499166" w14:textId="320702DD" w:rsidR="00886C19" w:rsidRPr="003B42A9" w:rsidRDefault="00886C19" w:rsidP="003B42A9">
      <w:pPr>
        <w:spacing w:after="0" w:line="240" w:lineRule="auto"/>
        <w:jc w:val="center"/>
        <w:rPr>
          <w:rFonts w:ascii="Times New Roman" w:eastAsia="Times New Roman" w:hAnsi="Times New Roman" w:cs="Times New Roman"/>
          <w:sz w:val="24"/>
          <w:szCs w:val="24"/>
          <w:lang w:eastAsia="ru-RU"/>
        </w:rPr>
      </w:pPr>
    </w:p>
    <w:p w14:paraId="54B6E140" w14:textId="134A587C" w:rsidR="00886C19" w:rsidRPr="003B42A9" w:rsidRDefault="00886C19" w:rsidP="003B42A9">
      <w:pPr>
        <w:spacing w:after="0" w:line="240" w:lineRule="auto"/>
        <w:jc w:val="center"/>
        <w:rPr>
          <w:rFonts w:ascii="Times New Roman" w:eastAsia="Times New Roman" w:hAnsi="Times New Roman" w:cs="Times New Roman"/>
          <w:sz w:val="24"/>
          <w:szCs w:val="24"/>
          <w:lang w:eastAsia="ru-RU"/>
        </w:rPr>
      </w:pPr>
      <w:r w:rsidRPr="003B42A9">
        <w:rPr>
          <w:rFonts w:ascii="Times New Roman" w:eastAsia="Times New Roman" w:hAnsi="Times New Roman" w:cs="Times New Roman"/>
          <w:sz w:val="24"/>
          <w:szCs w:val="24"/>
          <w:lang w:eastAsia="ru-RU"/>
        </w:rPr>
        <w:t>Автономная некоммерческая организация дошкольного обра</w:t>
      </w:r>
      <w:r w:rsidR="003B42A9">
        <w:rPr>
          <w:rFonts w:ascii="Times New Roman" w:eastAsia="Times New Roman" w:hAnsi="Times New Roman" w:cs="Times New Roman"/>
          <w:sz w:val="24"/>
          <w:szCs w:val="24"/>
          <w:lang w:eastAsia="ru-RU"/>
        </w:rPr>
        <w:t>зования Детский сад «Солнечный»</w:t>
      </w:r>
    </w:p>
    <w:p w14:paraId="26315222" w14:textId="77777777" w:rsidR="003B42A9" w:rsidRDefault="00886C19" w:rsidP="003B42A9">
      <w:pPr>
        <w:spacing w:after="0" w:line="240" w:lineRule="auto"/>
        <w:jc w:val="center"/>
        <w:rPr>
          <w:rFonts w:ascii="Times New Roman" w:eastAsia="Times New Roman" w:hAnsi="Times New Roman" w:cs="Times New Roman"/>
          <w:sz w:val="24"/>
          <w:szCs w:val="24"/>
          <w:lang w:eastAsia="ru-RU"/>
        </w:rPr>
      </w:pPr>
      <w:r w:rsidRPr="003B42A9">
        <w:rPr>
          <w:rFonts w:ascii="Times New Roman" w:eastAsia="Times New Roman" w:hAnsi="Times New Roman" w:cs="Times New Roman"/>
          <w:sz w:val="24"/>
          <w:szCs w:val="24"/>
          <w:lang w:eastAsia="ru-RU"/>
        </w:rPr>
        <w:t xml:space="preserve">Перспективное планирование по образовательной области </w:t>
      </w:r>
    </w:p>
    <w:p w14:paraId="2BC05864" w14:textId="77777777" w:rsidR="003B42A9" w:rsidRDefault="00886C19" w:rsidP="003B42A9">
      <w:pPr>
        <w:spacing w:after="0" w:line="240" w:lineRule="auto"/>
        <w:jc w:val="center"/>
        <w:rPr>
          <w:rFonts w:ascii="Times New Roman" w:eastAsia="Times New Roman" w:hAnsi="Times New Roman" w:cs="Times New Roman"/>
          <w:sz w:val="24"/>
          <w:szCs w:val="24"/>
          <w:lang w:eastAsia="ru-RU"/>
        </w:rPr>
      </w:pPr>
      <w:r w:rsidRPr="003B42A9">
        <w:rPr>
          <w:rFonts w:ascii="Times New Roman" w:eastAsia="Times New Roman" w:hAnsi="Times New Roman" w:cs="Times New Roman"/>
          <w:sz w:val="24"/>
          <w:szCs w:val="24"/>
          <w:lang w:eastAsia="ru-RU"/>
        </w:rPr>
        <w:t>«Речевое развитие» (</w:t>
      </w:r>
      <w:r w:rsidRPr="003B42A9">
        <w:rPr>
          <w:rFonts w:ascii="Times New Roman" w:eastAsia="Times New Roman" w:hAnsi="Times New Roman" w:cs="Times New Roman"/>
          <w:color w:val="000000"/>
          <w:sz w:val="24"/>
          <w:szCs w:val="24"/>
          <w:lang w:eastAsia="ru-RU"/>
        </w:rPr>
        <w:t>Развитие речи</w:t>
      </w:r>
      <w:r w:rsidRPr="003B42A9">
        <w:rPr>
          <w:rFonts w:ascii="Times New Roman" w:eastAsia="Times New Roman" w:hAnsi="Times New Roman" w:cs="Times New Roman"/>
          <w:sz w:val="24"/>
          <w:szCs w:val="24"/>
          <w:lang w:eastAsia="ru-RU"/>
        </w:rPr>
        <w:t>)</w:t>
      </w:r>
    </w:p>
    <w:p w14:paraId="06EC47DE" w14:textId="7C3723E5" w:rsidR="00886C19" w:rsidRPr="003B42A9" w:rsidRDefault="003B42A9" w:rsidP="003B42A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Средняя группа № 3 «Радуга» 2024 – 2025 </w:t>
      </w:r>
      <w:r w:rsidR="00886C19" w:rsidRPr="003B42A9">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00886C19" w:rsidRPr="003B42A9">
        <w:rPr>
          <w:rFonts w:ascii="Times New Roman" w:eastAsia="Times New Roman" w:hAnsi="Times New Roman" w:cs="Times New Roman"/>
          <w:sz w:val="24"/>
          <w:szCs w:val="24"/>
          <w:lang w:eastAsia="ru-RU"/>
        </w:rPr>
        <w:t>г.</w:t>
      </w:r>
    </w:p>
    <w:p w14:paraId="7C00E5DF" w14:textId="77777777" w:rsidR="003B42A9" w:rsidRPr="003B42A9" w:rsidRDefault="003B42A9" w:rsidP="003B42A9">
      <w:pPr>
        <w:spacing w:after="0" w:line="240" w:lineRule="auto"/>
        <w:rPr>
          <w:rFonts w:ascii="Times New Roman" w:eastAsia="Times New Roman" w:hAnsi="Times New Roman" w:cs="Times New Roman"/>
          <w:b/>
          <w:bCs/>
          <w:sz w:val="28"/>
          <w:szCs w:val="28"/>
          <w:lang w:eastAsia="ru-RU"/>
        </w:rPr>
      </w:pPr>
      <w:r w:rsidRPr="003B42A9">
        <w:rPr>
          <w:rFonts w:ascii="Times New Roman" w:eastAsia="Times New Roman" w:hAnsi="Times New Roman" w:cs="Times New Roman"/>
          <w:b/>
          <w:bCs/>
          <w:sz w:val="28"/>
          <w:szCs w:val="28"/>
          <w:lang w:eastAsia="ru-RU"/>
        </w:rPr>
        <w:t>Пояснительная записка</w:t>
      </w:r>
    </w:p>
    <w:p w14:paraId="497F9851" w14:textId="77777777" w:rsidR="003B42A9" w:rsidRPr="003B42A9" w:rsidRDefault="003B42A9" w:rsidP="003B42A9">
      <w:pPr>
        <w:spacing w:after="0" w:line="240" w:lineRule="auto"/>
        <w:rPr>
          <w:rFonts w:ascii="Times New Roman" w:eastAsia="Times New Roman" w:hAnsi="Times New Roman" w:cs="Times New Roman"/>
          <w:sz w:val="24"/>
          <w:szCs w:val="24"/>
          <w:lang w:eastAsia="ru-RU"/>
        </w:rPr>
      </w:pPr>
      <w:r w:rsidRPr="003B42A9">
        <w:rPr>
          <w:rFonts w:ascii="Times New Roman" w:eastAsia="Times New Roman" w:hAnsi="Times New Roman" w:cs="Times New Roman"/>
          <w:sz w:val="24"/>
          <w:szCs w:val="24"/>
          <w:lang w:eastAsia="ru-RU"/>
        </w:rPr>
        <w:t xml:space="preserve">В области речевого развития </w:t>
      </w:r>
      <w:r w:rsidRPr="003B42A9">
        <w:rPr>
          <w:rFonts w:ascii="Times New Roman" w:eastAsia="Times New Roman" w:hAnsi="Times New Roman" w:cs="Times New Roman"/>
          <w:b/>
          <w:sz w:val="24"/>
          <w:szCs w:val="24"/>
          <w:lang w:eastAsia="ru-RU"/>
        </w:rPr>
        <w:t>основными задачами</w:t>
      </w:r>
      <w:r w:rsidRPr="003B42A9">
        <w:rPr>
          <w:rFonts w:ascii="Times New Roman" w:eastAsia="Times New Roman" w:hAnsi="Times New Roman" w:cs="Times New Roman"/>
          <w:sz w:val="24"/>
          <w:szCs w:val="24"/>
          <w:lang w:eastAsia="ru-RU"/>
        </w:rPr>
        <w:t xml:space="preserve"> образовательной деятельности являются:</w:t>
      </w:r>
    </w:p>
    <w:p w14:paraId="3F034274"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 xml:space="preserve">     В области речевого развития основными задачами образовательной деятельности являются:</w:t>
      </w:r>
    </w:p>
    <w:p w14:paraId="7B192C9C"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B42A9">
        <w:rPr>
          <w:rFonts w:ascii="Times New Roman" w:eastAsia="Times New Roman" w:hAnsi="Times New Roman" w:cs="Times New Roman"/>
          <w:b/>
          <w:color w:val="000000"/>
          <w:sz w:val="24"/>
          <w:szCs w:val="24"/>
          <w:lang w:eastAsia="ru-RU"/>
        </w:rPr>
        <w:t>Развитие словаря:</w:t>
      </w:r>
    </w:p>
    <w:p w14:paraId="0FD16006"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обогащение словаря: вводить в словарь детей существительные, обозначающие профессии, 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w:t>
      </w:r>
    </w:p>
    <w:p w14:paraId="6E5D89B0"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14:paraId="15781808"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B42A9">
        <w:rPr>
          <w:rFonts w:ascii="Times New Roman" w:eastAsia="Times New Roman" w:hAnsi="Times New Roman" w:cs="Times New Roman"/>
          <w:b/>
          <w:color w:val="000000"/>
          <w:sz w:val="24"/>
          <w:szCs w:val="24"/>
          <w:lang w:eastAsia="ru-RU"/>
        </w:rPr>
        <w:t>Звуковая культура речи:</w:t>
      </w:r>
    </w:p>
    <w:p w14:paraId="3B3E9E62"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lastRenderedPageBreak/>
        <w:t>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Совершенствовать интонационную выразительность речи.</w:t>
      </w:r>
    </w:p>
    <w:p w14:paraId="6C4EE745"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B42A9">
        <w:rPr>
          <w:rFonts w:ascii="Times New Roman" w:eastAsia="Times New Roman" w:hAnsi="Times New Roman" w:cs="Times New Roman"/>
          <w:b/>
          <w:color w:val="000000"/>
          <w:sz w:val="24"/>
          <w:szCs w:val="24"/>
          <w:lang w:eastAsia="ru-RU"/>
        </w:rPr>
        <w:t>Грамматический строй речи:</w:t>
      </w:r>
    </w:p>
    <w:p w14:paraId="2A0B41D2"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продолжать формировать у детей умение правильно согласовывать слова в предложении. 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сложноподчиненные предложения; правильно понимать и употреблять предлоги с пространственным значением (в, под, между, около); правильно образовывать названия предметов посуды.</w:t>
      </w:r>
    </w:p>
    <w:p w14:paraId="0CE8E398"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B42A9">
        <w:rPr>
          <w:rFonts w:ascii="Times New Roman" w:eastAsia="Times New Roman" w:hAnsi="Times New Roman" w:cs="Times New Roman"/>
          <w:b/>
          <w:color w:val="000000"/>
          <w:sz w:val="24"/>
          <w:szCs w:val="24"/>
          <w:lang w:eastAsia="ru-RU"/>
        </w:rPr>
        <w:t>Связная речь:</w:t>
      </w:r>
    </w:p>
    <w:p w14:paraId="5D6FEA93"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поддержать и завершить общение).</w:t>
      </w:r>
    </w:p>
    <w:p w14:paraId="2986F7A0"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B42A9">
        <w:rPr>
          <w:rFonts w:ascii="Times New Roman" w:eastAsia="Times New Roman" w:hAnsi="Times New Roman" w:cs="Times New Roman"/>
          <w:b/>
          <w:color w:val="000000"/>
          <w:sz w:val="24"/>
          <w:szCs w:val="24"/>
          <w:lang w:eastAsia="ru-RU"/>
        </w:rPr>
        <w:t>Содержание образовательной деятельности.</w:t>
      </w:r>
    </w:p>
    <w:p w14:paraId="39D67005"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B42A9">
        <w:rPr>
          <w:rFonts w:ascii="Times New Roman" w:eastAsia="Times New Roman" w:hAnsi="Times New Roman" w:cs="Times New Roman"/>
          <w:b/>
          <w:color w:val="000000"/>
          <w:sz w:val="24"/>
          <w:szCs w:val="24"/>
          <w:lang w:eastAsia="ru-RU"/>
        </w:rPr>
        <w:t>Развитие словаря:</w:t>
      </w:r>
    </w:p>
    <w:p w14:paraId="729440D0"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предметов, объектов и явлений природы,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14:paraId="3C8752F7"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B42A9">
        <w:rPr>
          <w:rFonts w:ascii="Times New Roman" w:eastAsia="Times New Roman" w:hAnsi="Times New Roman" w:cs="Times New Roman"/>
          <w:b/>
          <w:color w:val="000000"/>
          <w:sz w:val="24"/>
          <w:szCs w:val="24"/>
          <w:lang w:eastAsia="ru-RU"/>
        </w:rPr>
        <w:t>Звуковая культура речи:</w:t>
      </w:r>
    </w:p>
    <w:p w14:paraId="2E869AAF"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педагог помогает детям овладеть правильным произношением звуков родного языка и словопроизношением,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стихи, регулируя интонацию, тембр, силу голоса и ритм речи в зависимости от содержания стихотворения.</w:t>
      </w:r>
    </w:p>
    <w:p w14:paraId="7CE8F3F4"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B42A9">
        <w:rPr>
          <w:rFonts w:ascii="Times New Roman" w:eastAsia="Times New Roman" w:hAnsi="Times New Roman" w:cs="Times New Roman"/>
          <w:b/>
          <w:color w:val="000000"/>
          <w:sz w:val="24"/>
          <w:szCs w:val="24"/>
          <w:lang w:eastAsia="ru-RU"/>
        </w:rPr>
        <w:t>Грамматический строй речи:</w:t>
      </w:r>
    </w:p>
    <w:p w14:paraId="0FE3C351"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 xml:space="preserve">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w:t>
      </w:r>
      <w:r w:rsidRPr="003B42A9">
        <w:rPr>
          <w:rFonts w:ascii="Times New Roman" w:eastAsia="Times New Roman" w:hAnsi="Times New Roman" w:cs="Times New Roman"/>
          <w:color w:val="000000"/>
          <w:sz w:val="24"/>
          <w:szCs w:val="24"/>
          <w:lang w:eastAsia="ru-RU"/>
        </w:rPr>
        <w:lastRenderedPageBreak/>
        <w:t>при словообразовании; использовать систему окончаний существительных, прилагательных, глаголов для оформления речевого высказывания.</w:t>
      </w:r>
    </w:p>
    <w:p w14:paraId="2FC8AEA7"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3B42A9">
        <w:rPr>
          <w:rFonts w:ascii="Times New Roman" w:eastAsia="Times New Roman" w:hAnsi="Times New Roman" w:cs="Times New Roman"/>
          <w:b/>
          <w:color w:val="000000"/>
          <w:sz w:val="24"/>
          <w:szCs w:val="24"/>
          <w:lang w:eastAsia="ru-RU"/>
        </w:rPr>
        <w:t>Связная речь:</w:t>
      </w:r>
    </w:p>
    <w:p w14:paraId="40E1074C"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педагог развивает у детей связную, грамматически правильную диалогическую и монологическую речь, обучает детей использовать вопросы поискового характера ("Почему?", "Зачем?", "Для чего?"); составлять описательные рассказы из 5 - 6 предложений о предметах и повествовательные рассказы из личного опыта; использовать элементарные формы объяснительной речи;</w:t>
      </w:r>
    </w:p>
    <w:p w14:paraId="40572B03" w14:textId="5B8C262B"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ребенка в речевом общении со взрослыми и сверстниками; формирует умение использовать в практике общения описательные монологи</w:t>
      </w:r>
      <w:r>
        <w:rPr>
          <w:rFonts w:ascii="Times New Roman" w:eastAsia="Times New Roman" w:hAnsi="Times New Roman" w:cs="Times New Roman"/>
          <w:color w:val="000000"/>
          <w:sz w:val="24"/>
          <w:szCs w:val="24"/>
          <w:lang w:eastAsia="ru-RU"/>
        </w:rPr>
        <w:t xml:space="preserve"> и элементы объяснительной речи;</w:t>
      </w:r>
    </w:p>
    <w:p w14:paraId="57553B23"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объектах, по картинкам;</w:t>
      </w:r>
    </w:p>
    <w:p w14:paraId="7BCAA2F9" w14:textId="77777777" w:rsidR="003B42A9" w:rsidRPr="003B42A9" w:rsidRDefault="003B42A9" w:rsidP="003B42A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B42A9">
        <w:rPr>
          <w:rFonts w:ascii="Times New Roman" w:eastAsia="Times New Roman" w:hAnsi="Times New Roman" w:cs="Times New Roman"/>
          <w:color w:val="000000"/>
          <w:sz w:val="24"/>
          <w:szCs w:val="24"/>
          <w:lang w:eastAsia="ru-RU"/>
        </w:rPr>
        <w:t>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собеседников, использовать средства интонационной речевой выразительности, 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w:t>
      </w:r>
    </w:p>
    <w:p w14:paraId="3C5B315C" w14:textId="77777777" w:rsidR="00886C19" w:rsidRDefault="00886C19" w:rsidP="00886C19">
      <w:pPr>
        <w:spacing w:after="0" w:line="240" w:lineRule="auto"/>
        <w:rPr>
          <w:rFonts w:ascii="Times New Roman" w:eastAsia="Times New Roman" w:hAnsi="Times New Roman" w:cs="Times New Roman"/>
          <w:sz w:val="20"/>
          <w:szCs w:val="20"/>
          <w:lang w:eastAsia="ru-RU"/>
        </w:rPr>
      </w:pPr>
    </w:p>
    <w:p w14:paraId="694666D0" w14:textId="77777777" w:rsidR="00550F0F" w:rsidRDefault="00550F0F" w:rsidP="00886C19">
      <w:pPr>
        <w:spacing w:after="0" w:line="240" w:lineRule="auto"/>
        <w:rPr>
          <w:rFonts w:ascii="Times New Roman" w:eastAsia="Times New Roman" w:hAnsi="Times New Roman" w:cs="Times New Roman"/>
          <w:sz w:val="20"/>
          <w:szCs w:val="20"/>
          <w:lang w:eastAsia="ru-RU"/>
        </w:rPr>
      </w:pPr>
    </w:p>
    <w:p w14:paraId="4CE31D37" w14:textId="77777777" w:rsidR="00550F0F" w:rsidRDefault="00550F0F" w:rsidP="00886C19">
      <w:pPr>
        <w:spacing w:after="0" w:line="240" w:lineRule="auto"/>
        <w:rPr>
          <w:rFonts w:ascii="Times New Roman" w:eastAsia="Times New Roman" w:hAnsi="Times New Roman" w:cs="Times New Roman"/>
          <w:sz w:val="20"/>
          <w:szCs w:val="20"/>
          <w:lang w:eastAsia="ru-RU"/>
        </w:rPr>
      </w:pPr>
    </w:p>
    <w:p w14:paraId="3FE4B726" w14:textId="77777777" w:rsidR="00550F0F" w:rsidRDefault="00550F0F" w:rsidP="00886C19">
      <w:pPr>
        <w:spacing w:after="0" w:line="240" w:lineRule="auto"/>
        <w:rPr>
          <w:rFonts w:ascii="Times New Roman" w:eastAsia="Times New Roman" w:hAnsi="Times New Roman" w:cs="Times New Roman"/>
          <w:sz w:val="20"/>
          <w:szCs w:val="20"/>
          <w:lang w:eastAsia="ru-RU"/>
        </w:rPr>
      </w:pPr>
    </w:p>
    <w:p w14:paraId="4453036C" w14:textId="77777777" w:rsidR="00550F0F" w:rsidRDefault="00550F0F" w:rsidP="00886C19">
      <w:pPr>
        <w:spacing w:after="0" w:line="240" w:lineRule="auto"/>
        <w:rPr>
          <w:rFonts w:ascii="Times New Roman" w:eastAsia="Times New Roman" w:hAnsi="Times New Roman" w:cs="Times New Roman"/>
          <w:sz w:val="20"/>
          <w:szCs w:val="20"/>
          <w:lang w:eastAsia="ru-RU"/>
        </w:rPr>
      </w:pPr>
    </w:p>
    <w:p w14:paraId="3FB71F2D" w14:textId="77777777" w:rsidR="00550F0F" w:rsidRDefault="00550F0F" w:rsidP="00886C19">
      <w:pPr>
        <w:spacing w:after="0" w:line="240" w:lineRule="auto"/>
        <w:rPr>
          <w:rFonts w:ascii="Times New Roman" w:eastAsia="Times New Roman" w:hAnsi="Times New Roman" w:cs="Times New Roman"/>
          <w:sz w:val="20"/>
          <w:szCs w:val="20"/>
          <w:lang w:eastAsia="ru-RU"/>
        </w:rPr>
      </w:pPr>
    </w:p>
    <w:p w14:paraId="6F33CC20" w14:textId="77777777" w:rsidR="00550F0F" w:rsidRPr="00886C19" w:rsidRDefault="00550F0F" w:rsidP="00886C19">
      <w:pPr>
        <w:spacing w:after="0" w:line="240" w:lineRule="auto"/>
        <w:rPr>
          <w:rFonts w:ascii="Times New Roman" w:eastAsia="Times New Roman" w:hAnsi="Times New Roman" w:cs="Times New Roman"/>
          <w:sz w:val="20"/>
          <w:szCs w:val="20"/>
          <w:lang w:eastAsia="ru-RU"/>
        </w:rPr>
      </w:pPr>
    </w:p>
    <w:p w14:paraId="4CE45643" w14:textId="77777777" w:rsidR="003B42A9" w:rsidRPr="003B42A9" w:rsidRDefault="003B42A9" w:rsidP="003B42A9">
      <w:pPr>
        <w:spacing w:after="160" w:line="259" w:lineRule="auto"/>
        <w:jc w:val="center"/>
        <w:rPr>
          <w:rFonts w:ascii="Times New Roman" w:eastAsia="Calibri" w:hAnsi="Times New Roman" w:cs="Times New Roman"/>
          <w:b/>
          <w:sz w:val="40"/>
          <w:szCs w:val="56"/>
        </w:rPr>
      </w:pPr>
    </w:p>
    <w:p w14:paraId="6ECE38BB" w14:textId="77777777" w:rsidR="003B42A9" w:rsidRPr="003B42A9" w:rsidRDefault="003B42A9" w:rsidP="00550F0F">
      <w:pPr>
        <w:spacing w:after="160" w:line="259" w:lineRule="auto"/>
        <w:rPr>
          <w:rFonts w:ascii="Times New Roman" w:eastAsia="Calibri" w:hAnsi="Times New Roman" w:cs="Times New Roman"/>
          <w:b/>
          <w:sz w:val="40"/>
          <w:szCs w:val="56"/>
        </w:rPr>
      </w:pPr>
    </w:p>
    <w:p w14:paraId="78634974" w14:textId="77777777" w:rsidR="003B42A9" w:rsidRPr="003B42A9" w:rsidRDefault="003B42A9" w:rsidP="003B42A9">
      <w:pPr>
        <w:spacing w:after="160" w:line="259" w:lineRule="auto"/>
        <w:jc w:val="center"/>
        <w:rPr>
          <w:rFonts w:ascii="Times New Roman" w:eastAsia="Calibri" w:hAnsi="Times New Roman" w:cs="Times New Roman"/>
          <w:b/>
          <w:sz w:val="40"/>
          <w:szCs w:val="56"/>
        </w:rPr>
      </w:pPr>
    </w:p>
    <w:p w14:paraId="1405DA29" w14:textId="77777777" w:rsidR="003B42A9" w:rsidRPr="003B42A9" w:rsidRDefault="003B42A9" w:rsidP="003B42A9">
      <w:pPr>
        <w:spacing w:after="160" w:line="259" w:lineRule="auto"/>
        <w:jc w:val="center"/>
        <w:rPr>
          <w:rFonts w:ascii="Times New Roman" w:eastAsia="Calibri" w:hAnsi="Times New Roman" w:cs="Times New Roman"/>
          <w:b/>
          <w:sz w:val="40"/>
          <w:szCs w:val="56"/>
        </w:rPr>
      </w:pPr>
    </w:p>
    <w:p w14:paraId="3FD6A822" w14:textId="77777777" w:rsidR="00FC0B3B" w:rsidRPr="00FC0B3B" w:rsidRDefault="00FC0B3B" w:rsidP="00FC0B3B">
      <w:pPr>
        <w:tabs>
          <w:tab w:val="left" w:pos="1670"/>
          <w:tab w:val="left" w:pos="2681"/>
        </w:tabs>
        <w:spacing w:after="0" w:line="360" w:lineRule="auto"/>
        <w:ind w:firstLine="708"/>
        <w:jc w:val="both"/>
        <w:rPr>
          <w:rFonts w:ascii="Times New Roman" w:eastAsia="Calibri" w:hAnsi="Times New Roman" w:cs="Times New Roman"/>
          <w:sz w:val="28"/>
          <w:szCs w:val="28"/>
        </w:rPr>
      </w:pPr>
    </w:p>
    <w:tbl>
      <w:tblPr>
        <w:tblpPr w:leftFromText="180" w:rightFromText="180" w:vertAnchor="page" w:horzAnchor="margin" w:tblpY="1585"/>
        <w:tblW w:w="15559" w:type="dxa"/>
        <w:tblLayout w:type="fixed"/>
        <w:tblLook w:val="04A0" w:firstRow="1" w:lastRow="0" w:firstColumn="1" w:lastColumn="0" w:noHBand="0" w:noVBand="1"/>
      </w:tblPr>
      <w:tblGrid>
        <w:gridCol w:w="534"/>
        <w:gridCol w:w="1842"/>
        <w:gridCol w:w="2433"/>
        <w:gridCol w:w="2387"/>
        <w:gridCol w:w="2693"/>
        <w:gridCol w:w="2561"/>
        <w:gridCol w:w="3109"/>
      </w:tblGrid>
      <w:tr w:rsidR="00FC0B3B" w:rsidRPr="00FC0B3B" w14:paraId="505566FA" w14:textId="77777777" w:rsidTr="00FC0B3B">
        <w:trPr>
          <w:trHeight w:val="2243"/>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FCF44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1.</w:t>
            </w:r>
          </w:p>
        </w:tc>
        <w:tc>
          <w:tcPr>
            <w:tcW w:w="1842" w:type="dxa"/>
            <w:tcBorders>
              <w:top w:val="single" w:sz="4" w:space="0" w:color="00000A"/>
              <w:left w:val="single" w:sz="4" w:space="0" w:color="00000A"/>
              <w:bottom w:val="single" w:sz="4" w:space="0" w:color="00000A"/>
              <w:right w:val="single" w:sz="4" w:space="0" w:color="00000A"/>
            </w:tcBorders>
            <w:shd w:val="clear" w:color="auto" w:fill="auto"/>
            <w:hideMark/>
          </w:tcPr>
          <w:p w14:paraId="0B33E5B1"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02.09 – 06.09</w:t>
            </w:r>
          </w:p>
          <w:p w14:paraId="60FF7CFB"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«Детский сад наш общий дом»</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446AA68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4A83D18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3E0AEAC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43DCFAD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0F8F758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9B8B3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1.</w:t>
            </w:r>
          </w:p>
          <w:p w14:paraId="23387D0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Беседа «Надо ли</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учиться</w:t>
            </w:r>
            <w:r w:rsidRPr="00FC0B3B">
              <w:rPr>
                <w:rFonts w:ascii="Times New Roman" w:eastAsia="Calibri" w:hAnsi="Times New Roman" w:cs="Times New Roman"/>
                <w:spacing w:val="-6"/>
              </w:rPr>
              <w:t xml:space="preserve"> </w:t>
            </w:r>
            <w:r w:rsidRPr="00FC0B3B">
              <w:rPr>
                <w:rFonts w:ascii="Times New Roman" w:eastAsia="Calibri" w:hAnsi="Times New Roman" w:cs="Times New Roman"/>
              </w:rPr>
              <w:t>говорить?»</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4921F473"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Помочь детям понять, что и зачем они будут делать на занятиях</w:t>
            </w:r>
          </w:p>
          <w:p w14:paraId="36ABB75F" w14:textId="77777777" w:rsidR="00FC0B3B" w:rsidRPr="00FC0B3B" w:rsidRDefault="00FC0B3B" w:rsidP="00FC0B3B">
            <w:pPr>
              <w:spacing w:after="0" w:line="259" w:lineRule="auto"/>
              <w:jc w:val="center"/>
              <w:rPr>
                <w:rFonts w:ascii="Calibri" w:eastAsia="Times New Roman" w:hAnsi="Calibri" w:cs="Times New Roman"/>
                <w:lang w:eastAsia="ru-RU"/>
              </w:rPr>
            </w:pPr>
            <w:r w:rsidRPr="00FC0B3B">
              <w:rPr>
                <w:rFonts w:ascii="Times New Roman" w:eastAsia="Calibri" w:hAnsi="Times New Roman" w:cs="Times New Roman"/>
              </w:rPr>
              <w:t>по развитию речи</w:t>
            </w:r>
            <w:r w:rsidRPr="00FC0B3B">
              <w:rPr>
                <w:rFonts w:ascii="Calibri" w:eastAsia="Calibri" w:hAnsi="Calibri" w:cs="Times New Roman"/>
              </w:rPr>
              <w:t>.</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74A677F2"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В.В.Гербова,</w:t>
            </w:r>
          </w:p>
          <w:p w14:paraId="31548736"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 xml:space="preserve"> стр.</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27.</w:t>
            </w:r>
          </w:p>
          <w:p w14:paraId="12D3E5A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661F0D7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Мягкая игрушка лиса, образцы тканей.</w:t>
            </w:r>
          </w:p>
        </w:tc>
      </w:tr>
      <w:tr w:rsidR="00FC0B3B" w:rsidRPr="00FC0B3B" w14:paraId="6E7BCBA3"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5C543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2C18BD0B"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09.09-13.09</w:t>
            </w:r>
          </w:p>
          <w:p w14:paraId="4C1925D6"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«Ходит осень по дорожке»</w:t>
            </w:r>
          </w:p>
          <w:p w14:paraId="7BCD7095"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13650F4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2707AFB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6CEDF88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0063E0C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12B22F3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CB434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2.</w:t>
            </w:r>
          </w:p>
          <w:p w14:paraId="08E0D644" w14:textId="77777777" w:rsidR="00FC0B3B" w:rsidRPr="00FC0B3B" w:rsidRDefault="00FC0B3B" w:rsidP="00FC0B3B">
            <w:pPr>
              <w:widowControl w:val="0"/>
              <w:autoSpaceDE w:val="0"/>
              <w:autoSpaceDN w:val="0"/>
              <w:spacing w:after="0" w:line="242" w:lineRule="auto"/>
              <w:ind w:left="105" w:right="261"/>
              <w:jc w:val="center"/>
              <w:rPr>
                <w:rFonts w:ascii="Times New Roman" w:eastAsia="Times New Roman" w:hAnsi="Times New Roman" w:cs="Times New Roman"/>
              </w:rPr>
            </w:pPr>
            <w:r w:rsidRPr="00FC0B3B">
              <w:rPr>
                <w:rFonts w:ascii="Times New Roman" w:eastAsia="Times New Roman" w:hAnsi="Times New Roman" w:cs="Times New Roman"/>
                <w:spacing w:val="-1"/>
              </w:rPr>
              <w:t xml:space="preserve">Звуковая </w:t>
            </w:r>
            <w:r w:rsidRPr="00FC0B3B">
              <w:rPr>
                <w:rFonts w:ascii="Times New Roman" w:eastAsia="Times New Roman" w:hAnsi="Times New Roman" w:cs="Times New Roman"/>
              </w:rPr>
              <w:t>культура</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речи: звуки «с»</w:t>
            </w:r>
            <w:r w:rsidRPr="00FC0B3B">
              <w:rPr>
                <w:rFonts w:ascii="Times New Roman" w:eastAsia="Times New Roman" w:hAnsi="Times New Roman" w:cs="Times New Roman"/>
                <w:spacing w:val="48"/>
              </w:rPr>
              <w:t xml:space="preserve"> </w:t>
            </w:r>
            <w:r w:rsidRPr="00FC0B3B">
              <w:rPr>
                <w:rFonts w:ascii="Times New Roman" w:eastAsia="Times New Roman" w:hAnsi="Times New Roman" w:cs="Times New Roman"/>
              </w:rPr>
              <w:t>и</w:t>
            </w:r>
          </w:p>
          <w:p w14:paraId="3488A1B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«сь»</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78B15128" w14:textId="77777777" w:rsidR="00FC0B3B" w:rsidRPr="00FC0B3B" w:rsidRDefault="00FC0B3B" w:rsidP="00FC0B3B">
            <w:pPr>
              <w:widowControl w:val="0"/>
              <w:autoSpaceDE w:val="0"/>
              <w:autoSpaceDN w:val="0"/>
              <w:spacing w:after="0" w:line="247"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Объяснить</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детям</w:t>
            </w:r>
          </w:p>
          <w:p w14:paraId="45835DA6" w14:textId="77777777" w:rsidR="00FC0B3B" w:rsidRPr="00FC0B3B" w:rsidRDefault="00FC0B3B" w:rsidP="00FC0B3B">
            <w:pPr>
              <w:widowControl w:val="0"/>
              <w:autoSpaceDE w:val="0"/>
              <w:autoSpaceDN w:val="0"/>
              <w:spacing w:before="1" w:after="0" w:line="240" w:lineRule="auto"/>
              <w:ind w:left="105" w:right="429"/>
              <w:jc w:val="center"/>
              <w:rPr>
                <w:rFonts w:ascii="Times New Roman" w:eastAsia="Times New Roman" w:hAnsi="Times New Roman" w:cs="Times New Roman"/>
              </w:rPr>
            </w:pPr>
            <w:r w:rsidRPr="00FC0B3B">
              <w:rPr>
                <w:rFonts w:ascii="Times New Roman" w:eastAsia="Times New Roman" w:hAnsi="Times New Roman" w:cs="Times New Roman"/>
              </w:rPr>
              <w:t>артикуляцию звука «с», упражнять в</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правильном, отчетливом произнесении</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звука</w:t>
            </w:r>
          </w:p>
          <w:p w14:paraId="5BAC755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в</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словах и</w:t>
            </w:r>
            <w:r w:rsidRPr="00FC0B3B">
              <w:rPr>
                <w:rFonts w:ascii="Times New Roman" w:eastAsia="Calibri" w:hAnsi="Times New Roman" w:cs="Times New Roman"/>
                <w:spacing w:val="-3"/>
              </w:rPr>
              <w:t xml:space="preserve"> </w:t>
            </w:r>
            <w:r w:rsidRPr="00FC0B3B">
              <w:rPr>
                <w:rFonts w:ascii="Times New Roman" w:eastAsia="Calibri" w:hAnsi="Times New Roman" w:cs="Times New Roman"/>
              </w:rPr>
              <w:t>фразовой</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речи).</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021F0BEA"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7C18BA0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стр.28.</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5BA60E0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Сказка о Язычке,</w:t>
            </w:r>
          </w:p>
          <w:p w14:paraId="0C748E1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Для индивидуальной работы с детьми Рабочая тетрадь «Уроки грамоты для малышей. Средняя группа. – М.: Мозаика-Синтез, 2006. –Тема: «Звук «С»».</w:t>
            </w:r>
          </w:p>
        </w:tc>
      </w:tr>
      <w:tr w:rsidR="00FC0B3B" w:rsidRPr="00FC0B3B" w14:paraId="17ACB3DF"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4030C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1F9B8F1F" w14:textId="77777777" w:rsidR="00FC0B3B" w:rsidRPr="00FC0B3B" w:rsidRDefault="00FC0B3B" w:rsidP="00FC0B3B">
            <w:pPr>
              <w:spacing w:after="0" w:line="240" w:lineRule="auto"/>
              <w:jc w:val="center"/>
              <w:rPr>
                <w:rFonts w:ascii="Times New Roman" w:eastAsia="Times New Roman" w:hAnsi="Times New Roman" w:cs="Times New Roman"/>
                <w:b/>
                <w:color w:val="000000"/>
                <w:lang w:eastAsia="ru-RU"/>
              </w:rPr>
            </w:pPr>
            <w:r w:rsidRPr="00FC0B3B">
              <w:rPr>
                <w:rFonts w:ascii="Times New Roman" w:eastAsia="Times New Roman" w:hAnsi="Times New Roman" w:cs="Times New Roman"/>
                <w:b/>
                <w:color w:val="000000"/>
                <w:lang w:eastAsia="ru-RU"/>
              </w:rPr>
              <w:t>16.09-20.09.</w:t>
            </w:r>
          </w:p>
          <w:p w14:paraId="2DCE496B" w14:textId="77777777" w:rsidR="00FC0B3B" w:rsidRPr="00FC0B3B" w:rsidRDefault="00FC0B3B" w:rsidP="00FC0B3B">
            <w:pPr>
              <w:spacing w:after="0" w:line="240" w:lineRule="auto"/>
              <w:jc w:val="center"/>
              <w:rPr>
                <w:rFonts w:ascii="Times New Roman" w:eastAsia="Times New Roman" w:hAnsi="Times New Roman" w:cs="Times New Roman"/>
                <w:color w:val="000000"/>
                <w:lang w:eastAsia="ru-RU"/>
              </w:rPr>
            </w:pPr>
            <w:r w:rsidRPr="00FC0B3B">
              <w:rPr>
                <w:rFonts w:ascii="Times New Roman" w:eastAsia="Times New Roman" w:hAnsi="Times New Roman" w:cs="Times New Roman"/>
                <w:b/>
                <w:lang w:eastAsia="ru-RU"/>
              </w:rPr>
              <w:t>«Овощная ярмарка»</w:t>
            </w:r>
          </w:p>
          <w:p w14:paraId="5DE34757" w14:textId="77777777" w:rsidR="00FC0B3B" w:rsidRPr="00FC0B3B" w:rsidRDefault="00FC0B3B" w:rsidP="00FC0B3B">
            <w:pPr>
              <w:spacing w:after="0" w:line="240" w:lineRule="auto"/>
              <w:jc w:val="center"/>
              <w:rPr>
                <w:rFonts w:ascii="Times New Roman" w:eastAsia="Times New Roman" w:hAnsi="Times New Roman" w:cs="Times New Roman"/>
                <w:b/>
              </w:rPr>
            </w:pPr>
          </w:p>
          <w:p w14:paraId="7334BAA8"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48E9A80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46DF1AA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780DA4B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E7622C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5522169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C8C1C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w:t>
            </w:r>
          </w:p>
          <w:p w14:paraId="0BBF7206"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Обучение рассказыванию:</w:t>
            </w:r>
          </w:p>
          <w:p w14:paraId="4A860B86" w14:textId="77777777" w:rsidR="00FC0B3B" w:rsidRPr="00FC0B3B" w:rsidRDefault="00FC0B3B" w:rsidP="00FC0B3B">
            <w:pPr>
              <w:spacing w:after="0" w:line="259" w:lineRule="auto"/>
              <w:jc w:val="center"/>
              <w:rPr>
                <w:rFonts w:ascii="Calibri" w:eastAsia="Times New Roman" w:hAnsi="Calibri" w:cs="Times New Roman"/>
                <w:b/>
                <w:lang w:eastAsia="ru-RU"/>
              </w:rPr>
            </w:pPr>
            <w:r w:rsidRPr="00FC0B3B">
              <w:rPr>
                <w:rFonts w:ascii="Times New Roman" w:eastAsia="Calibri" w:hAnsi="Times New Roman" w:cs="Times New Roman"/>
              </w:rPr>
              <w:t>«Наша неваляшка идет трудиться»</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1374E820"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 xml:space="preserve">Учить детей, следуя </w:t>
            </w:r>
          </w:p>
          <w:p w14:paraId="06F9E24E"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плану рассматривания игрушки,</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рассказывать о ней при минимальной</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помощи</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педагога.</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3B6B732C"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242E389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стр.29.</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1C3E28B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Кукла Неваляшка.</w:t>
            </w:r>
          </w:p>
        </w:tc>
      </w:tr>
      <w:tr w:rsidR="00FC0B3B" w:rsidRPr="00FC0B3B" w14:paraId="12C065C9"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7D3F1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p w14:paraId="7AEB11D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2718BBA1" w14:textId="77777777" w:rsidR="00FC0B3B" w:rsidRPr="00FC0B3B" w:rsidRDefault="00FC0B3B" w:rsidP="00FC0B3B">
            <w:pPr>
              <w:spacing w:after="0" w:line="240" w:lineRule="auto"/>
              <w:jc w:val="center"/>
              <w:rPr>
                <w:rFonts w:ascii="Times New Roman" w:eastAsia="Times New Roman" w:hAnsi="Times New Roman" w:cs="Times New Roman"/>
                <w:b/>
              </w:rPr>
            </w:pPr>
          </w:p>
          <w:p w14:paraId="7AE2C476"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23.09-27.09.</w:t>
            </w:r>
          </w:p>
          <w:p w14:paraId="6897CCD0"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«Фруктовый сад»</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229941C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6C7D063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1364828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11EFB24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3397541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80D6D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p w14:paraId="1CBE8E3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4.</w:t>
            </w:r>
          </w:p>
          <w:p w14:paraId="55635A01"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 Чтение стихотворения</w:t>
            </w:r>
          </w:p>
          <w:p w14:paraId="5F80B9C5"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И. Бунина</w:t>
            </w:r>
          </w:p>
          <w:p w14:paraId="68639980" w14:textId="77777777" w:rsidR="00FC0B3B" w:rsidRPr="00FC0B3B" w:rsidRDefault="00FC0B3B" w:rsidP="00FC0B3B">
            <w:pPr>
              <w:spacing w:after="0" w:line="259" w:lineRule="auto"/>
              <w:jc w:val="center"/>
              <w:rPr>
                <w:rFonts w:ascii="Calibri" w:eastAsia="Times New Roman" w:hAnsi="Calibri" w:cs="Times New Roman"/>
                <w:b/>
                <w:lang w:eastAsia="ru-RU"/>
              </w:rPr>
            </w:pPr>
            <w:r w:rsidRPr="00FC0B3B">
              <w:rPr>
                <w:rFonts w:ascii="Times New Roman" w:eastAsia="Calibri" w:hAnsi="Times New Roman" w:cs="Times New Roman"/>
              </w:rPr>
              <w:t>«Листопад». Составление рассказа о кукле.</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5004A2A9"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p>
          <w:p w14:paraId="5CE0FB1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Продолжать учить детей составлять</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рассказы об игрушке. Познакомить со</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стихотворением о ранней осени,</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приобщая к поэзии и развивая</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поэтический</w:t>
            </w:r>
            <w:r w:rsidRPr="00FC0B3B">
              <w:rPr>
                <w:rFonts w:ascii="Times New Roman" w:eastAsia="Calibri" w:hAnsi="Times New Roman" w:cs="Times New Roman"/>
                <w:spacing w:val="-2"/>
              </w:rPr>
              <w:t xml:space="preserve"> </w:t>
            </w:r>
            <w:r w:rsidRPr="00FC0B3B">
              <w:rPr>
                <w:rFonts w:ascii="Times New Roman" w:eastAsia="Calibri" w:hAnsi="Times New Roman" w:cs="Times New Roman"/>
              </w:rPr>
              <w:t>слух.</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3E0DAF6C"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2E0F84B2"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b/>
              </w:rPr>
            </w:pPr>
            <w:r w:rsidRPr="00FC0B3B">
              <w:rPr>
                <w:rFonts w:ascii="Times New Roman" w:eastAsia="Calibri" w:hAnsi="Times New Roman" w:cs="Times New Roman"/>
              </w:rPr>
              <w:t>стр. 30.</w:t>
            </w:r>
          </w:p>
          <w:p w14:paraId="24627EE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71AC10E7"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p>
          <w:p w14:paraId="711160B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Стихотворение</w:t>
            </w:r>
          </w:p>
          <w:p w14:paraId="42B7E41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И. Бунина</w:t>
            </w:r>
          </w:p>
          <w:p w14:paraId="23B5DBD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«Листопад», кукла Неваляшка.</w:t>
            </w:r>
          </w:p>
        </w:tc>
      </w:tr>
      <w:tr w:rsidR="00FC0B3B" w:rsidRPr="00FC0B3B" w14:paraId="357877DE"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0D81D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733B33A7"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30.10-04.10.</w:t>
            </w:r>
          </w:p>
          <w:p w14:paraId="413974FF"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 xml:space="preserve">«Лес - наше богатство» </w:t>
            </w:r>
            <w:r w:rsidRPr="00FC0B3B">
              <w:rPr>
                <w:rFonts w:ascii="Times New Roman" w:eastAsia="Times New Roman" w:hAnsi="Times New Roman" w:cs="Times New Roman"/>
                <w:b/>
              </w:rPr>
              <w:lastRenderedPageBreak/>
              <w:t>(деревья, кустарники, грибы, ягоды, цветы)</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544A20B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Художественно – эстетическое развитие.</w:t>
            </w:r>
          </w:p>
          <w:p w14:paraId="3AD5202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Познавательное </w:t>
            </w:r>
            <w:r w:rsidRPr="00FC0B3B">
              <w:rPr>
                <w:rFonts w:ascii="Times New Roman" w:eastAsia="Times New Roman" w:hAnsi="Times New Roman" w:cs="Times New Roman"/>
                <w:lang w:eastAsia="ru-RU"/>
              </w:rPr>
              <w:lastRenderedPageBreak/>
              <w:t>развитие.</w:t>
            </w:r>
          </w:p>
          <w:p w14:paraId="1D3E9F8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067ADC7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326822E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0F22A6"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lastRenderedPageBreak/>
              <w:t>ООД  5.</w:t>
            </w:r>
          </w:p>
          <w:p w14:paraId="3FB11F62"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 xml:space="preserve"> Чтение сказки</w:t>
            </w:r>
          </w:p>
          <w:p w14:paraId="090DCDB8"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lastRenderedPageBreak/>
              <w:t>К. Чуковского</w:t>
            </w:r>
          </w:p>
          <w:p w14:paraId="7199BA85"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«Телефон».</w:t>
            </w:r>
          </w:p>
          <w:p w14:paraId="319586B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505ED567"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lastRenderedPageBreak/>
              <w:t xml:space="preserve">Порадовать детей чтением веселой сказки. Поупражнять в </w:t>
            </w:r>
            <w:r w:rsidRPr="00FC0B3B">
              <w:rPr>
                <w:rFonts w:ascii="Times New Roman" w:eastAsia="Calibri" w:hAnsi="Times New Roman" w:cs="Times New Roman"/>
              </w:rPr>
              <w:lastRenderedPageBreak/>
              <w:t>инсценировке отрывков из</w:t>
            </w:r>
          </w:p>
          <w:p w14:paraId="612DBAF7" w14:textId="77777777" w:rsidR="00FC0B3B" w:rsidRPr="00FC0B3B" w:rsidRDefault="00FC0B3B" w:rsidP="00FC0B3B">
            <w:pPr>
              <w:spacing w:after="0" w:line="259" w:lineRule="auto"/>
              <w:jc w:val="center"/>
              <w:rPr>
                <w:rFonts w:ascii="Times New Roman" w:eastAsia="Calibri" w:hAnsi="Times New Roman" w:cs="Times New Roman"/>
                <w:shd w:val="clear" w:color="auto" w:fill="FFFFFF"/>
              </w:rPr>
            </w:pPr>
            <w:r w:rsidRPr="00FC0B3B">
              <w:rPr>
                <w:rFonts w:ascii="Times New Roman" w:eastAsia="Calibri" w:hAnsi="Times New Roman" w:cs="Times New Roman"/>
              </w:rPr>
              <w:t>произведения.</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326A7ACF"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lastRenderedPageBreak/>
              <w:t>В.В. Гербова,</w:t>
            </w:r>
          </w:p>
          <w:p w14:paraId="39F6325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31.</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34F4FC1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Иллюстрированное издание сказки К. Чуковского «Телефон» (с рисунками В. </w:t>
            </w:r>
            <w:r w:rsidRPr="00FC0B3B">
              <w:rPr>
                <w:rFonts w:ascii="Times New Roman" w:eastAsia="Times New Roman" w:hAnsi="Times New Roman" w:cs="Times New Roman"/>
                <w:lang w:eastAsia="ru-RU"/>
              </w:rPr>
              <w:lastRenderedPageBreak/>
              <w:t>Сутеева).</w:t>
            </w:r>
          </w:p>
        </w:tc>
      </w:tr>
      <w:tr w:rsidR="00FC0B3B" w:rsidRPr="00FC0B3B" w14:paraId="25122A91"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9B543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6.</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06FBAB23"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07.10-10.10</w:t>
            </w:r>
          </w:p>
          <w:p w14:paraId="7FE124AB"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«Хлеб - всему голова»</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7B48B4D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2F4EC51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7BEB0E1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03887E4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2661D97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E16CE0" w14:textId="77777777" w:rsidR="00FC0B3B" w:rsidRPr="00FC0B3B" w:rsidRDefault="00FC0B3B" w:rsidP="00FC0B3B">
            <w:pPr>
              <w:widowControl w:val="0"/>
              <w:autoSpaceDE w:val="0"/>
              <w:autoSpaceDN w:val="0"/>
              <w:spacing w:after="0" w:line="242" w:lineRule="auto"/>
              <w:ind w:left="105" w:right="261"/>
              <w:jc w:val="center"/>
              <w:rPr>
                <w:rFonts w:ascii="Times New Roman" w:eastAsia="Times New Roman" w:hAnsi="Times New Roman" w:cs="Times New Roman"/>
                <w:spacing w:val="-1"/>
              </w:rPr>
            </w:pPr>
            <w:r w:rsidRPr="00FC0B3B">
              <w:rPr>
                <w:rFonts w:ascii="Times New Roman" w:eastAsia="Times New Roman" w:hAnsi="Times New Roman" w:cs="Times New Roman"/>
                <w:b/>
                <w:lang w:eastAsia="ru-RU"/>
              </w:rPr>
              <w:t>ООД 6.</w:t>
            </w:r>
            <w:r w:rsidRPr="00FC0B3B">
              <w:rPr>
                <w:rFonts w:ascii="Times New Roman" w:eastAsia="Times New Roman" w:hAnsi="Times New Roman" w:cs="Times New Roman"/>
                <w:spacing w:val="-1"/>
              </w:rPr>
              <w:t xml:space="preserve"> </w:t>
            </w:r>
          </w:p>
          <w:p w14:paraId="6D1A8665" w14:textId="77777777" w:rsidR="00FC0B3B" w:rsidRPr="00FC0B3B" w:rsidRDefault="00FC0B3B" w:rsidP="00FC0B3B">
            <w:pPr>
              <w:widowControl w:val="0"/>
              <w:autoSpaceDE w:val="0"/>
              <w:autoSpaceDN w:val="0"/>
              <w:spacing w:after="0" w:line="242" w:lineRule="auto"/>
              <w:ind w:left="105" w:right="261"/>
              <w:jc w:val="center"/>
              <w:rPr>
                <w:rFonts w:ascii="Times New Roman" w:eastAsia="Times New Roman" w:hAnsi="Times New Roman" w:cs="Times New Roman"/>
              </w:rPr>
            </w:pPr>
            <w:r w:rsidRPr="00FC0B3B">
              <w:rPr>
                <w:rFonts w:ascii="Times New Roman" w:eastAsia="Times New Roman" w:hAnsi="Times New Roman" w:cs="Times New Roman"/>
                <w:spacing w:val="-1"/>
              </w:rPr>
              <w:t xml:space="preserve">Звуковая </w:t>
            </w:r>
            <w:r w:rsidRPr="00FC0B3B">
              <w:rPr>
                <w:rFonts w:ascii="Times New Roman" w:eastAsia="Times New Roman" w:hAnsi="Times New Roman" w:cs="Times New Roman"/>
              </w:rPr>
              <w:t>культура</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речи:</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звуки «з»</w:t>
            </w:r>
            <w:r w:rsidRPr="00FC0B3B">
              <w:rPr>
                <w:rFonts w:ascii="Times New Roman" w:eastAsia="Times New Roman" w:hAnsi="Times New Roman" w:cs="Times New Roman"/>
                <w:spacing w:val="-4"/>
              </w:rPr>
              <w:t xml:space="preserve"> </w:t>
            </w:r>
            <w:r w:rsidRPr="00FC0B3B">
              <w:rPr>
                <w:rFonts w:ascii="Times New Roman" w:eastAsia="Times New Roman" w:hAnsi="Times New Roman" w:cs="Times New Roman"/>
              </w:rPr>
              <w:t>и</w:t>
            </w:r>
          </w:p>
          <w:p w14:paraId="2DA2B34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«зь».</w:t>
            </w:r>
          </w:p>
          <w:p w14:paraId="55C545F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0C193EDE" w14:textId="77777777" w:rsidR="00FC0B3B" w:rsidRPr="00FC0B3B" w:rsidRDefault="00FC0B3B" w:rsidP="00FC0B3B">
            <w:pPr>
              <w:widowControl w:val="0"/>
              <w:autoSpaceDE w:val="0"/>
              <w:autoSpaceDN w:val="0"/>
              <w:spacing w:after="0" w:line="240" w:lineRule="auto"/>
              <w:ind w:right="121"/>
              <w:jc w:val="center"/>
              <w:rPr>
                <w:rFonts w:ascii="Times New Roman" w:eastAsia="Times New Roman" w:hAnsi="Times New Roman" w:cs="Times New Roman"/>
              </w:rPr>
            </w:pPr>
            <w:r w:rsidRPr="00FC0B3B">
              <w:rPr>
                <w:rFonts w:ascii="Times New Roman" w:eastAsia="Times New Roman" w:hAnsi="Times New Roman" w:cs="Times New Roman"/>
              </w:rPr>
              <w:t>Упражнять детей в</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произношении изолированного звука «з»</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(в</w:t>
            </w:r>
            <w:r w:rsidRPr="00FC0B3B">
              <w:rPr>
                <w:rFonts w:ascii="Times New Roman" w:eastAsia="Times New Roman" w:hAnsi="Times New Roman" w:cs="Times New Roman"/>
                <w:spacing w:val="-5"/>
              </w:rPr>
              <w:t xml:space="preserve"> </w:t>
            </w:r>
            <w:r w:rsidRPr="00FC0B3B">
              <w:rPr>
                <w:rFonts w:ascii="Times New Roman" w:eastAsia="Times New Roman" w:hAnsi="Times New Roman" w:cs="Times New Roman"/>
              </w:rPr>
              <w:t>слогах,</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словах);</w:t>
            </w:r>
            <w:r w:rsidRPr="00FC0B3B">
              <w:rPr>
                <w:rFonts w:ascii="Times New Roman" w:eastAsia="Times New Roman" w:hAnsi="Times New Roman" w:cs="Times New Roman"/>
                <w:spacing w:val="-2"/>
              </w:rPr>
              <w:t xml:space="preserve"> </w:t>
            </w:r>
            <w:r w:rsidRPr="00FC0B3B">
              <w:rPr>
                <w:rFonts w:ascii="Times New Roman" w:eastAsia="Times New Roman" w:hAnsi="Times New Roman" w:cs="Times New Roman"/>
              </w:rPr>
              <w:t>учить</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произносить</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звук</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твердо</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и</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мягко; различать</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слова</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со звуком</w:t>
            </w:r>
          </w:p>
          <w:p w14:paraId="3F8D77F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«з», «зь».</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3140ADE7" w14:textId="77777777" w:rsidR="00FC0B3B" w:rsidRPr="00FC0B3B" w:rsidRDefault="00FC0B3B" w:rsidP="00FC0B3B">
            <w:pPr>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195C48F8"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Calibri" w:hAnsi="Times New Roman" w:cs="Times New Roman"/>
              </w:rPr>
              <w:t>стр. 32</w:t>
            </w:r>
            <w:r w:rsidRPr="00FC0B3B">
              <w:rPr>
                <w:rFonts w:ascii="Times New Roman" w:eastAsia="Times New Roman" w:hAnsi="Times New Roman" w:cs="Times New Roman"/>
                <w:b/>
              </w:rPr>
              <w:t>.</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0468019A" w14:textId="77777777" w:rsidR="00FC0B3B" w:rsidRPr="00FC0B3B" w:rsidRDefault="00FC0B3B" w:rsidP="00FC0B3B">
            <w:pPr>
              <w:spacing w:after="0" w:line="240" w:lineRule="auto"/>
              <w:jc w:val="center"/>
              <w:rPr>
                <w:rFonts w:ascii="Times New Roman" w:eastAsia="Times New Roman" w:hAnsi="Times New Roman" w:cs="Times New Roman"/>
              </w:rPr>
            </w:pPr>
            <w:r w:rsidRPr="00FC0B3B">
              <w:rPr>
                <w:rFonts w:ascii="Times New Roman" w:eastAsia="Times New Roman" w:hAnsi="Times New Roman" w:cs="Times New Roman"/>
              </w:rPr>
              <w:t>Стихотворение А. Прокофьева «На зелёной на лужайке».</w:t>
            </w:r>
          </w:p>
        </w:tc>
      </w:tr>
      <w:tr w:rsidR="00FC0B3B" w:rsidRPr="00FC0B3B" w14:paraId="528F4502"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F7CA4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7.</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7118CCB4"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14.10 – 18.10</w:t>
            </w:r>
          </w:p>
          <w:p w14:paraId="5F720256"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«На ферме»</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33D07B4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60162B0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4D7EB73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1148825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25BE168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724236" w14:textId="77777777" w:rsidR="00FC0B3B" w:rsidRPr="00FC0B3B" w:rsidRDefault="00FC0B3B" w:rsidP="00FC0B3B">
            <w:pPr>
              <w:widowControl w:val="0"/>
              <w:autoSpaceDE w:val="0"/>
              <w:autoSpaceDN w:val="0"/>
              <w:spacing w:after="0" w:line="246" w:lineRule="exact"/>
              <w:ind w:left="105"/>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ООД 7. </w:t>
            </w:r>
          </w:p>
          <w:p w14:paraId="2262C1F3" w14:textId="77777777" w:rsidR="00FC0B3B" w:rsidRPr="00FC0B3B" w:rsidRDefault="00FC0B3B" w:rsidP="00FC0B3B">
            <w:pPr>
              <w:widowControl w:val="0"/>
              <w:autoSpaceDE w:val="0"/>
              <w:autoSpaceDN w:val="0"/>
              <w:spacing w:after="0" w:line="246"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«Заучивание</w:t>
            </w:r>
          </w:p>
          <w:p w14:paraId="41B740D3" w14:textId="77777777" w:rsidR="00FC0B3B" w:rsidRPr="00FC0B3B" w:rsidRDefault="00FC0B3B" w:rsidP="00FC0B3B">
            <w:pPr>
              <w:widowControl w:val="0"/>
              <w:autoSpaceDE w:val="0"/>
              <w:autoSpaceDN w:val="0"/>
              <w:spacing w:after="0" w:line="252"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русской</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народной</w:t>
            </w:r>
          </w:p>
          <w:p w14:paraId="2E3EA55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песенки «Тень -</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тень-потетень».</w:t>
            </w:r>
          </w:p>
          <w:p w14:paraId="3458AC8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48E089C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Помочь детям запомнить</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и</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выразительно</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читать</w:t>
            </w:r>
            <w:r w:rsidRPr="00FC0B3B">
              <w:rPr>
                <w:rFonts w:ascii="Times New Roman" w:eastAsia="Calibri" w:hAnsi="Times New Roman" w:cs="Times New Roman"/>
                <w:spacing w:val="-3"/>
              </w:rPr>
              <w:t xml:space="preserve"> </w:t>
            </w:r>
            <w:r w:rsidRPr="00FC0B3B">
              <w:rPr>
                <w:rFonts w:ascii="Times New Roman" w:eastAsia="Calibri" w:hAnsi="Times New Roman" w:cs="Times New Roman"/>
              </w:rPr>
              <w:t>песенку.</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69131227"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1BAC411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33.</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3A4A619B"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Стихотворения А. Барто (из цикла «Игрушки»: «Мишка», «Мячик», «Кораблик»), русские народные песенки «Пошёл котик на торжок…», «Огуречик, огуречик…», «Пальчик-мальчик…».</w:t>
            </w:r>
          </w:p>
        </w:tc>
      </w:tr>
      <w:tr w:rsidR="00FC0B3B" w:rsidRPr="00FC0B3B" w14:paraId="08100648"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57456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8.</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780F4F6B"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21.10 – 25.10</w:t>
            </w:r>
          </w:p>
          <w:p w14:paraId="7E66C07E"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«Знакомство с народной культурой и традициями»</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46F38F1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08C5662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17ECEF9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77B02C4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3C9F710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BF7C6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8.</w:t>
            </w:r>
          </w:p>
          <w:p w14:paraId="0C1415A5" w14:textId="77777777" w:rsidR="00FC0B3B" w:rsidRPr="00FC0B3B" w:rsidRDefault="00FC0B3B" w:rsidP="00FC0B3B">
            <w:pPr>
              <w:widowControl w:val="0"/>
              <w:autoSpaceDE w:val="0"/>
              <w:autoSpaceDN w:val="0"/>
              <w:spacing w:after="0" w:line="246"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Чтение</w:t>
            </w:r>
          </w:p>
          <w:p w14:paraId="798F2471" w14:textId="77777777" w:rsidR="00FC0B3B" w:rsidRPr="00FC0B3B" w:rsidRDefault="00FC0B3B" w:rsidP="00FC0B3B">
            <w:pPr>
              <w:widowControl w:val="0"/>
              <w:autoSpaceDE w:val="0"/>
              <w:autoSpaceDN w:val="0"/>
              <w:spacing w:after="0" w:line="240" w:lineRule="auto"/>
              <w:ind w:left="105" w:right="148"/>
              <w:jc w:val="center"/>
              <w:rPr>
                <w:rFonts w:ascii="Times New Roman" w:eastAsia="Times New Roman" w:hAnsi="Times New Roman" w:cs="Times New Roman"/>
              </w:rPr>
            </w:pPr>
            <w:r w:rsidRPr="00FC0B3B">
              <w:rPr>
                <w:rFonts w:ascii="Times New Roman" w:eastAsia="Times New Roman" w:hAnsi="Times New Roman" w:cs="Times New Roman"/>
              </w:rPr>
              <w:t>стихотворений об</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 xml:space="preserve">осени. </w:t>
            </w:r>
          </w:p>
          <w:p w14:paraId="03760A86" w14:textId="77777777" w:rsidR="00FC0B3B" w:rsidRPr="00FC0B3B" w:rsidRDefault="00FC0B3B" w:rsidP="00FC0B3B">
            <w:pPr>
              <w:widowControl w:val="0"/>
              <w:autoSpaceDE w:val="0"/>
              <w:autoSpaceDN w:val="0"/>
              <w:spacing w:after="0" w:line="240" w:lineRule="auto"/>
              <w:ind w:left="105" w:right="148"/>
              <w:jc w:val="center"/>
              <w:rPr>
                <w:rFonts w:ascii="Times New Roman" w:eastAsia="Times New Roman" w:hAnsi="Times New Roman" w:cs="Times New Roman"/>
              </w:rPr>
            </w:pPr>
            <w:r w:rsidRPr="00FC0B3B">
              <w:rPr>
                <w:rFonts w:ascii="Times New Roman" w:eastAsia="Times New Roman" w:hAnsi="Times New Roman" w:cs="Times New Roman"/>
              </w:rPr>
              <w:t>Составление</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рассказов</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w:t>
            </w:r>
          </w:p>
          <w:p w14:paraId="627E79B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описаний</w:t>
            </w:r>
            <w:r w:rsidRPr="00FC0B3B">
              <w:rPr>
                <w:rFonts w:ascii="Times New Roman" w:eastAsia="Calibri" w:hAnsi="Times New Roman" w:cs="Times New Roman"/>
                <w:spacing w:val="-2"/>
              </w:rPr>
              <w:t xml:space="preserve"> </w:t>
            </w:r>
            <w:r w:rsidRPr="00FC0B3B">
              <w:rPr>
                <w:rFonts w:ascii="Times New Roman" w:eastAsia="Calibri" w:hAnsi="Times New Roman" w:cs="Times New Roman"/>
              </w:rPr>
              <w:t>игрушек.</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2911374E" w14:textId="77777777" w:rsidR="00FC0B3B" w:rsidRPr="00FC0B3B" w:rsidRDefault="00FC0B3B" w:rsidP="00FC0B3B">
            <w:pPr>
              <w:widowControl w:val="0"/>
              <w:autoSpaceDE w:val="0"/>
              <w:autoSpaceDN w:val="0"/>
              <w:spacing w:after="0" w:line="240" w:lineRule="auto"/>
              <w:ind w:left="105" w:right="762"/>
              <w:jc w:val="center"/>
              <w:rPr>
                <w:rFonts w:ascii="Times New Roman" w:eastAsia="Times New Roman" w:hAnsi="Times New Roman" w:cs="Times New Roman"/>
              </w:rPr>
            </w:pPr>
            <w:r w:rsidRPr="00FC0B3B">
              <w:rPr>
                <w:rFonts w:ascii="Times New Roman" w:eastAsia="Times New Roman" w:hAnsi="Times New Roman" w:cs="Times New Roman"/>
              </w:rPr>
              <w:t>Приобщать детей к</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восприятию</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поэтической</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речи.</w:t>
            </w:r>
          </w:p>
          <w:p w14:paraId="1483778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Продолжать учить рассказывать об</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игрушке по определенному плану (по</w:t>
            </w:r>
            <w:r w:rsidRPr="00FC0B3B">
              <w:rPr>
                <w:rFonts w:ascii="Times New Roman" w:eastAsia="Calibri" w:hAnsi="Times New Roman" w:cs="Times New Roman"/>
                <w:spacing w:val="-53"/>
              </w:rPr>
              <w:t xml:space="preserve"> </w:t>
            </w:r>
            <w:r w:rsidRPr="00FC0B3B">
              <w:rPr>
                <w:rFonts w:ascii="Times New Roman" w:eastAsia="Calibri" w:hAnsi="Times New Roman" w:cs="Times New Roman"/>
              </w:rPr>
              <w:t>подражанию</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педагогу).</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128DB88F"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61EE0E1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34.</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049FF89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Стихотворение А.С.Пушкина «Уж небо осенью дышало» (отрывок из романа «Евгений Онегин»), А. Плещеева «Осень наступила», игрушка Чебурашка. </w:t>
            </w:r>
          </w:p>
        </w:tc>
      </w:tr>
      <w:tr w:rsidR="00FC0B3B" w:rsidRPr="00FC0B3B" w14:paraId="20A4F7A0"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CDBAB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147FFD88"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28.10 – 02.11</w:t>
            </w:r>
          </w:p>
          <w:p w14:paraId="0D2E0D19" w14:textId="77777777" w:rsidR="00FC0B3B" w:rsidRPr="00FC0B3B" w:rsidRDefault="00FC0B3B" w:rsidP="00FC0B3B">
            <w:pPr>
              <w:spacing w:after="0" w:line="240" w:lineRule="auto"/>
              <w:jc w:val="center"/>
              <w:rPr>
                <w:rFonts w:ascii="Times New Roman" w:eastAsia="Calibri" w:hAnsi="Times New Roman" w:cs="Times New Roman"/>
                <w:b/>
              </w:rPr>
            </w:pPr>
            <w:r w:rsidRPr="00FC0B3B">
              <w:rPr>
                <w:rFonts w:ascii="Times New Roman" w:eastAsia="Calibri" w:hAnsi="Times New Roman" w:cs="Times New Roman"/>
                <w:b/>
              </w:rPr>
              <w:t>«Мой город, моя республика, моя страна»</w:t>
            </w:r>
          </w:p>
          <w:p w14:paraId="3AB91E85" w14:textId="77777777" w:rsidR="00FC0B3B" w:rsidRPr="00FC0B3B" w:rsidRDefault="00FC0B3B" w:rsidP="00FC0B3B">
            <w:pPr>
              <w:spacing w:after="0" w:line="240" w:lineRule="auto"/>
              <w:jc w:val="center"/>
              <w:rPr>
                <w:rFonts w:ascii="Times New Roman" w:eastAsia="Calibri" w:hAnsi="Times New Roman" w:cs="Times New Roman"/>
                <w:b/>
              </w:rPr>
            </w:pPr>
            <w:r w:rsidRPr="00FC0B3B">
              <w:rPr>
                <w:rFonts w:ascii="Times New Roman" w:eastAsia="Times New Roman" w:hAnsi="Times New Roman" w:cs="Times New Roman"/>
                <w:b/>
              </w:rPr>
              <w:lastRenderedPageBreak/>
              <w:t>(День народного единства)</w:t>
            </w:r>
          </w:p>
          <w:p w14:paraId="6AD4B51F" w14:textId="77777777" w:rsidR="00FC0B3B" w:rsidRPr="00FC0B3B" w:rsidRDefault="00FC0B3B" w:rsidP="00FC0B3B">
            <w:pPr>
              <w:spacing w:after="0" w:line="240" w:lineRule="auto"/>
              <w:jc w:val="center"/>
              <w:rPr>
                <w:rFonts w:ascii="Times New Roman" w:eastAsia="Calibri" w:hAnsi="Times New Roman" w:cs="Times New Roman"/>
                <w:b/>
              </w:rPr>
            </w:pP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7D355A2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Художественно – эстетическое развитие.</w:t>
            </w:r>
          </w:p>
          <w:p w14:paraId="02D14A3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3217E52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59C01C6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Социально – коммуникативное развитие.</w:t>
            </w:r>
          </w:p>
          <w:p w14:paraId="3A0FAF6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C9F86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ООД 9.</w:t>
            </w:r>
          </w:p>
          <w:p w14:paraId="0D4AB74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Чтение сказки «Три</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поросенка»</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0664B818"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Познакомить детей</w:t>
            </w:r>
          </w:p>
          <w:p w14:paraId="60F719C7"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 xml:space="preserve">английской сказкой «Три поросенка» (пер. С. Михалкова), помочь понять ее смысл и </w:t>
            </w:r>
            <w:r w:rsidRPr="00FC0B3B">
              <w:rPr>
                <w:rFonts w:ascii="Times New Roman" w:eastAsia="Calibri" w:hAnsi="Times New Roman" w:cs="Times New Roman"/>
              </w:rPr>
              <w:lastRenderedPageBreak/>
              <w:t>выделить слова, передающие страх поросят и страдания ошпаренного</w:t>
            </w:r>
          </w:p>
          <w:p w14:paraId="02A4D5D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кипятком волка.</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08AB6355"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lastRenderedPageBreak/>
              <w:t>В.В. Гербова,</w:t>
            </w:r>
            <w:r w:rsidRPr="00FC0B3B">
              <w:rPr>
                <w:rFonts w:ascii="Times New Roman" w:eastAsia="Calibri" w:hAnsi="Times New Roman" w:cs="Times New Roman"/>
                <w:spacing w:val="-52"/>
              </w:rPr>
              <w:t xml:space="preserve"> </w:t>
            </w:r>
          </w:p>
          <w:p w14:paraId="320E746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35.</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6F94203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Английская сказка «Три</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поросенка» (перевод С.Михалкова)</w:t>
            </w:r>
          </w:p>
        </w:tc>
      </w:tr>
      <w:tr w:rsidR="00FC0B3B" w:rsidRPr="00FC0B3B" w14:paraId="2CB68CC8" w14:textId="77777777" w:rsidTr="00FC0B3B">
        <w:trPr>
          <w:trHeight w:val="2592"/>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BC66F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10.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1DC67077"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05.11-08.11</w:t>
            </w:r>
          </w:p>
          <w:p w14:paraId="60D54631"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«Мой дом:</w:t>
            </w:r>
          </w:p>
          <w:p w14:paraId="70F2B225"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Мебель, посуда»</w:t>
            </w:r>
          </w:p>
          <w:p w14:paraId="29A9284F"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597C23B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0A72BBC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6E99D59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1EA50DE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3D141CE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A6BC8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10.</w:t>
            </w:r>
          </w:p>
          <w:p w14:paraId="629AD69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 xml:space="preserve"> Звуковая культура речи: звук «ц»</w:t>
            </w:r>
          </w:p>
          <w:p w14:paraId="69263E8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7B38E627"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Упражнять детей в произнесении звука «ц».</w:t>
            </w:r>
          </w:p>
          <w:p w14:paraId="50E259B5"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Совершенствовать интонационную</w:t>
            </w:r>
          </w:p>
          <w:p w14:paraId="16985231"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выразительность речи. Учить различать слова, начинающиеся со звука «ц»,</w:t>
            </w:r>
          </w:p>
          <w:p w14:paraId="6C95E8A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ориентируясь не на смысл слова, а на его звучание.</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4E0C54F8"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4A248E6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стр.36.</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7776E25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«Сказка об умном мышонке» С. Маршак.</w:t>
            </w:r>
          </w:p>
          <w:p w14:paraId="26D74D2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Рабочая тетрадь «Уроки грамоты для малышей. Средняя группа» (М.: Мозаика – Синтез, 2012. – Тема: «Звук ц»).</w:t>
            </w:r>
          </w:p>
        </w:tc>
      </w:tr>
      <w:tr w:rsidR="00FC0B3B" w:rsidRPr="00FC0B3B" w14:paraId="6A7F0392"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43AB6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11.</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2914351D"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11.11-15.11</w:t>
            </w:r>
          </w:p>
          <w:p w14:paraId="07465C26"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«Умные помощники»</w:t>
            </w:r>
          </w:p>
          <w:p w14:paraId="3149E3A4"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(бытовые приборы)</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7AAEC92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1E675D9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7E7F53D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75BFFF9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61BE70A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F53E5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11.</w:t>
            </w:r>
          </w:p>
          <w:p w14:paraId="186570D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Звуковая культура речи: звуки </w:t>
            </w:r>
            <w:r w:rsidRPr="00FC0B3B">
              <w:rPr>
                <w:rFonts w:ascii="Times New Roman" w:eastAsia="Times New Roman" w:hAnsi="Times New Roman" w:cs="Times New Roman"/>
                <w:i/>
                <w:u w:val="single"/>
                <w:lang w:eastAsia="ru-RU"/>
              </w:rPr>
              <w:t xml:space="preserve">л </w:t>
            </w:r>
            <w:r w:rsidRPr="00FC0B3B">
              <w:rPr>
                <w:rFonts w:ascii="Times New Roman" w:eastAsia="Times New Roman" w:hAnsi="Times New Roman" w:cs="Times New Roman"/>
                <w:u w:val="single"/>
                <w:lang w:eastAsia="ru-RU"/>
              </w:rPr>
              <w:t xml:space="preserve">и </w:t>
            </w:r>
            <w:r w:rsidRPr="00FC0B3B">
              <w:rPr>
                <w:rFonts w:ascii="Times New Roman" w:eastAsia="Times New Roman" w:hAnsi="Times New Roman" w:cs="Times New Roman"/>
                <w:i/>
                <w:u w:val="single"/>
                <w:lang w:eastAsia="ru-RU"/>
              </w:rPr>
              <w:t>ль</w:t>
            </w:r>
            <w:r w:rsidRPr="00FC0B3B">
              <w:rPr>
                <w:rFonts w:ascii="Times New Roman" w:eastAsia="Times New Roman" w:hAnsi="Times New Roman" w:cs="Times New Roman"/>
                <w:i/>
                <w:lang w:eastAsia="ru-RU"/>
              </w:rPr>
              <w:t>.</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06A79F49" w14:textId="77777777" w:rsidR="00FC0B3B" w:rsidRPr="00FC0B3B" w:rsidRDefault="00FC0B3B" w:rsidP="00FC0B3B">
            <w:pPr>
              <w:suppressAutoHyphens/>
              <w:spacing w:after="0" w:line="240" w:lineRule="auto"/>
              <w:jc w:val="center"/>
              <w:rPr>
                <w:rFonts w:ascii="Times New Roman" w:eastAsia="Times New Roman" w:hAnsi="Times New Roman" w:cs="Times New Roman"/>
                <w:kern w:val="2"/>
                <w:lang w:eastAsia="ar-SA"/>
              </w:rPr>
            </w:pPr>
            <w:r w:rsidRPr="00FC0B3B">
              <w:rPr>
                <w:rFonts w:ascii="Times New Roman" w:eastAsia="Times New Roman" w:hAnsi="Times New Roman" w:cs="Times New Roman"/>
                <w:kern w:val="2"/>
                <w:lang w:eastAsia="ar-SA"/>
              </w:rPr>
              <w:t xml:space="preserve">Упражнять детей в чётком произнесении звука </w:t>
            </w:r>
            <w:r w:rsidRPr="00FC0B3B">
              <w:rPr>
                <w:rFonts w:ascii="Times New Roman" w:eastAsia="Times New Roman" w:hAnsi="Times New Roman" w:cs="Times New Roman"/>
                <w:i/>
                <w:kern w:val="2"/>
                <w:lang w:eastAsia="ar-SA"/>
              </w:rPr>
              <w:t>л (</w:t>
            </w:r>
            <w:r w:rsidRPr="00FC0B3B">
              <w:rPr>
                <w:rFonts w:ascii="Times New Roman" w:eastAsia="Times New Roman" w:hAnsi="Times New Roman" w:cs="Times New Roman"/>
                <w:kern w:val="2"/>
                <w:lang w:eastAsia="ar-SA"/>
              </w:rPr>
              <w:t>в</w:t>
            </w:r>
          </w:p>
          <w:p w14:paraId="6796748E" w14:textId="77777777" w:rsidR="00FC0B3B" w:rsidRPr="00FC0B3B" w:rsidRDefault="00FC0B3B" w:rsidP="00FC0B3B">
            <w:pPr>
              <w:suppressAutoHyphens/>
              <w:spacing w:after="0" w:line="240" w:lineRule="auto"/>
              <w:jc w:val="center"/>
              <w:rPr>
                <w:rFonts w:ascii="Times New Roman" w:eastAsia="Times New Roman" w:hAnsi="Times New Roman" w:cs="Times New Roman"/>
                <w:kern w:val="2"/>
                <w:lang w:eastAsia="ar-SA"/>
              </w:rPr>
            </w:pPr>
            <w:r w:rsidRPr="00FC0B3B">
              <w:rPr>
                <w:rFonts w:ascii="Times New Roman" w:eastAsia="Times New Roman" w:hAnsi="Times New Roman" w:cs="Times New Roman"/>
                <w:kern w:val="2"/>
                <w:lang w:eastAsia="ar-SA"/>
              </w:rPr>
              <w:t>звукосочетаниях, словах, фразовой речи). Совершенствовать фонематическое восприятие – учить определять слова со</w:t>
            </w:r>
          </w:p>
          <w:p w14:paraId="12025EE7" w14:textId="77777777" w:rsidR="00FC0B3B" w:rsidRPr="00FC0B3B" w:rsidRDefault="00FC0B3B" w:rsidP="00FC0B3B">
            <w:pPr>
              <w:suppressAutoHyphens/>
              <w:spacing w:after="0" w:line="240" w:lineRule="auto"/>
              <w:jc w:val="center"/>
              <w:rPr>
                <w:rFonts w:ascii="Times New Roman" w:eastAsia="Times New Roman" w:hAnsi="Times New Roman" w:cs="Times New Roman"/>
                <w:kern w:val="2"/>
                <w:lang w:eastAsia="ar-SA"/>
              </w:rPr>
            </w:pPr>
            <w:r w:rsidRPr="00FC0B3B">
              <w:rPr>
                <w:rFonts w:ascii="Times New Roman" w:eastAsia="Times New Roman" w:hAnsi="Times New Roman" w:cs="Times New Roman"/>
                <w:kern w:val="2"/>
                <w:lang w:eastAsia="ar-SA"/>
              </w:rPr>
              <w:t xml:space="preserve">звуками </w:t>
            </w:r>
            <w:r w:rsidRPr="00FC0B3B">
              <w:rPr>
                <w:rFonts w:ascii="Times New Roman" w:eastAsia="Times New Roman" w:hAnsi="Times New Roman" w:cs="Times New Roman"/>
                <w:i/>
                <w:kern w:val="2"/>
                <w:u w:val="single"/>
                <w:lang w:eastAsia="ar-SA"/>
              </w:rPr>
              <w:t>л, ль.</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7FFF8C4C"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09B62B4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стр.63.</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2CA743BF"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Сказка про Язычок.</w:t>
            </w:r>
          </w:p>
          <w:p w14:paraId="27DEC104"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Игрушечный щенок.</w:t>
            </w:r>
          </w:p>
          <w:p w14:paraId="279F8CFF"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Песенка «Лето»(из македонской поэзии в пересказе Л.Яхнина).</w:t>
            </w:r>
          </w:p>
          <w:p w14:paraId="2EF0E49C"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Стихотворение В. Орлова «С базара».</w:t>
            </w:r>
          </w:p>
        </w:tc>
      </w:tr>
      <w:tr w:rsidR="00FC0B3B" w:rsidRPr="00FC0B3B" w14:paraId="2DC80AFE"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B8DC2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3FE244B1"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18.11-22.11</w:t>
            </w:r>
          </w:p>
          <w:p w14:paraId="66721E8E"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Calibri" w:hAnsi="Times New Roman" w:cs="Times New Roman"/>
                <w:b/>
              </w:rPr>
              <w:t>«Мамин день»</w:t>
            </w:r>
            <w:r w:rsidRPr="00FC0B3B">
              <w:rPr>
                <w:rFonts w:ascii="Times New Roman" w:eastAsia="Times New Roman" w:hAnsi="Times New Roman" w:cs="Times New Roman"/>
                <w:b/>
              </w:rPr>
              <w:t xml:space="preserve"> </w:t>
            </w:r>
          </w:p>
          <w:p w14:paraId="430B08C6"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195C6FF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0A3F4C7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39662C6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1FC15E5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584C953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05D4A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12.</w:t>
            </w:r>
          </w:p>
          <w:p w14:paraId="33BC94F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Чтение детямрусской народной сказки «Лисичка- сестричка и волк»</w:t>
            </w:r>
            <w:r w:rsidRPr="00FC0B3B">
              <w:rPr>
                <w:rFonts w:ascii="Calibri" w:eastAsia="Times New Roman" w:hAnsi="Calibri" w:cs="Times New Roman"/>
              </w:rPr>
              <w:t>.</w:t>
            </w:r>
          </w:p>
          <w:p w14:paraId="64AB905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24CD0D7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Познакомить детей с русской народной сказкой (обр. М. Булатова), помочь оценить поступки героев, драматизировать отрывок из произведения.</w:t>
            </w:r>
          </w:p>
          <w:p w14:paraId="698A0FA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08764D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533760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7243A4C2"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2814ABD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стр.39.</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3C1189F6"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Игрушки.</w:t>
            </w:r>
          </w:p>
          <w:p w14:paraId="07E66BF3"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w:t>
            </w:r>
          </w:p>
        </w:tc>
      </w:tr>
      <w:tr w:rsidR="00FC0B3B" w:rsidRPr="00FC0B3B" w14:paraId="1E2F4EC4" w14:textId="77777777" w:rsidTr="00FC0B3B">
        <w:trPr>
          <w:trHeight w:val="84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5A713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1EB614A3"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25.11-29.11</w:t>
            </w:r>
          </w:p>
          <w:p w14:paraId="4A4279F8" w14:textId="77777777" w:rsidR="00FC0B3B" w:rsidRPr="00FC0B3B" w:rsidRDefault="00FC0B3B" w:rsidP="00FC0B3B">
            <w:pPr>
              <w:spacing w:after="0" w:line="240" w:lineRule="auto"/>
              <w:jc w:val="center"/>
              <w:rPr>
                <w:rFonts w:ascii="Times New Roman" w:eastAsia="Calibri" w:hAnsi="Times New Roman" w:cs="Times New Roman"/>
                <w:b/>
              </w:rPr>
            </w:pPr>
            <w:r w:rsidRPr="00FC0B3B">
              <w:rPr>
                <w:rFonts w:ascii="Times New Roman" w:eastAsia="Times New Roman" w:hAnsi="Times New Roman" w:cs="Times New Roman"/>
                <w:b/>
              </w:rPr>
              <w:t>«Мир вещей: одежда, обувь, головные уборы»</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734E073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1378C1C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1AAF74B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581D86D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Социально – коммуникативное развитие.</w:t>
            </w:r>
          </w:p>
          <w:p w14:paraId="7FCBCC2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65299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ООД 13.</w:t>
            </w:r>
          </w:p>
          <w:p w14:paraId="6BF9BC9A" w14:textId="77777777" w:rsidR="00FC0B3B" w:rsidRPr="00FC0B3B" w:rsidRDefault="00FC0B3B" w:rsidP="00FC0B3B">
            <w:pPr>
              <w:spacing w:before="100" w:beforeAutospacing="1" w:after="100" w:afterAutospacing="1"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Составление рассказа об игрушке. </w:t>
            </w:r>
            <w:r w:rsidRPr="00FC0B3B">
              <w:rPr>
                <w:rFonts w:ascii="Times New Roman" w:eastAsia="Times New Roman" w:hAnsi="Times New Roman" w:cs="Times New Roman"/>
                <w:sz w:val="24"/>
                <w:szCs w:val="24"/>
                <w:lang w:eastAsia="ru-RU"/>
              </w:rPr>
              <w:t xml:space="preserve">Дидактическое </w:t>
            </w:r>
            <w:r w:rsidRPr="00FC0B3B">
              <w:rPr>
                <w:rFonts w:ascii="Times New Roman" w:eastAsia="Times New Roman" w:hAnsi="Times New Roman" w:cs="Times New Roman"/>
                <w:sz w:val="24"/>
                <w:szCs w:val="24"/>
                <w:lang w:eastAsia="ru-RU"/>
              </w:rPr>
              <w:lastRenderedPageBreak/>
              <w:t>упражнение «Что из чего?»</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66C560F8" w14:textId="77777777" w:rsidR="00FC0B3B" w:rsidRPr="00FC0B3B" w:rsidRDefault="00FC0B3B" w:rsidP="00FC0B3B">
            <w:pPr>
              <w:spacing w:before="100" w:beforeAutospacing="1" w:after="100" w:afterAutospacing="1"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 xml:space="preserve">Проверить, насколько у детей сформировано умение составлять последовательный рассказ об игрушке. </w:t>
            </w:r>
            <w:r w:rsidRPr="00FC0B3B">
              <w:rPr>
                <w:rFonts w:ascii="Times New Roman" w:eastAsia="Times New Roman" w:hAnsi="Times New Roman" w:cs="Times New Roman"/>
                <w:lang w:eastAsia="ru-RU"/>
              </w:rPr>
              <w:lastRenderedPageBreak/>
              <w:t>Поупражнять детей в умении образовывать слова по аналогии.</w:t>
            </w:r>
          </w:p>
          <w:p w14:paraId="3D26023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762F653F"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lastRenderedPageBreak/>
              <w:t>В.В. Гербова,</w:t>
            </w:r>
          </w:p>
          <w:p w14:paraId="134C125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43.</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6868F942"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Русская народная сказка «Лисичка-сестричка и волк» (обр. М. Булатова).</w:t>
            </w:r>
          </w:p>
        </w:tc>
      </w:tr>
      <w:tr w:rsidR="00FC0B3B" w:rsidRPr="00FC0B3B" w14:paraId="4CF23394"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ED7D5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14.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0CEF0931"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02.12-06.12</w:t>
            </w:r>
          </w:p>
          <w:p w14:paraId="49405D50"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«Эх, Зимушка-зима, до чего ты хороша»</w:t>
            </w:r>
          </w:p>
          <w:p w14:paraId="4548AEF6" w14:textId="77777777" w:rsidR="00FC0B3B" w:rsidRPr="00FC0B3B" w:rsidRDefault="00FC0B3B" w:rsidP="00FC0B3B">
            <w:pPr>
              <w:spacing w:after="0" w:line="240" w:lineRule="auto"/>
              <w:jc w:val="center"/>
              <w:rPr>
                <w:rFonts w:ascii="Times New Roman" w:eastAsia="Times New Roman" w:hAnsi="Times New Roman" w:cs="Times New Roman"/>
                <w:b/>
              </w:rPr>
            </w:pP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106CF89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3F89C84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23D4CBD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59DE47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05522A0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2434D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14.</w:t>
            </w:r>
          </w:p>
          <w:p w14:paraId="540C59E6"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Чтение и заучивание</w:t>
            </w:r>
          </w:p>
          <w:p w14:paraId="78E1AA10"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стихотворений о</w:t>
            </w:r>
          </w:p>
          <w:p w14:paraId="04461C08"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зиме.</w:t>
            </w:r>
          </w:p>
          <w:p w14:paraId="10AE07E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7F719D6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Приобщать детей к</w:t>
            </w:r>
            <w:r w:rsidRPr="00FC0B3B">
              <w:rPr>
                <w:rFonts w:ascii="Times New Roman" w:eastAsia="Times New Roman" w:hAnsi="Times New Roman" w:cs="Times New Roman"/>
                <w:spacing w:val="1"/>
                <w:lang w:eastAsia="ru-RU"/>
              </w:rPr>
              <w:t xml:space="preserve"> </w:t>
            </w:r>
            <w:r w:rsidRPr="00FC0B3B">
              <w:rPr>
                <w:rFonts w:ascii="Times New Roman" w:eastAsia="Times New Roman" w:hAnsi="Times New Roman" w:cs="Times New Roman"/>
                <w:lang w:eastAsia="ru-RU"/>
              </w:rPr>
              <w:t xml:space="preserve">поэзии. </w:t>
            </w:r>
          </w:p>
          <w:p w14:paraId="44AF6D2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Помогать детям запоминать и</w:t>
            </w:r>
            <w:r w:rsidRPr="00FC0B3B">
              <w:rPr>
                <w:rFonts w:ascii="Times New Roman" w:eastAsia="Times New Roman" w:hAnsi="Times New Roman" w:cs="Times New Roman"/>
                <w:spacing w:val="-52"/>
                <w:lang w:eastAsia="ru-RU"/>
              </w:rPr>
              <w:t xml:space="preserve"> </w:t>
            </w:r>
            <w:r w:rsidRPr="00FC0B3B">
              <w:rPr>
                <w:rFonts w:ascii="Times New Roman" w:eastAsia="Times New Roman" w:hAnsi="Times New Roman" w:cs="Times New Roman"/>
                <w:lang w:eastAsia="ru-RU"/>
              </w:rPr>
              <w:t>выразительно</w:t>
            </w:r>
            <w:r w:rsidRPr="00FC0B3B">
              <w:rPr>
                <w:rFonts w:ascii="Times New Roman" w:eastAsia="Times New Roman" w:hAnsi="Times New Roman" w:cs="Times New Roman"/>
                <w:spacing w:val="-2"/>
                <w:lang w:eastAsia="ru-RU"/>
              </w:rPr>
              <w:t xml:space="preserve"> </w:t>
            </w:r>
            <w:r w:rsidRPr="00FC0B3B">
              <w:rPr>
                <w:rFonts w:ascii="Times New Roman" w:eastAsia="Times New Roman" w:hAnsi="Times New Roman" w:cs="Times New Roman"/>
                <w:lang w:eastAsia="ru-RU"/>
              </w:rPr>
              <w:t>читать</w:t>
            </w:r>
            <w:r w:rsidRPr="00FC0B3B">
              <w:rPr>
                <w:rFonts w:ascii="Times New Roman" w:eastAsia="Times New Roman" w:hAnsi="Times New Roman" w:cs="Times New Roman"/>
                <w:spacing w:val="-5"/>
                <w:lang w:eastAsia="ru-RU"/>
              </w:rPr>
              <w:t xml:space="preserve"> </w:t>
            </w:r>
            <w:r w:rsidRPr="00FC0B3B">
              <w:rPr>
                <w:rFonts w:ascii="Times New Roman" w:eastAsia="Times New Roman" w:hAnsi="Times New Roman" w:cs="Times New Roman"/>
                <w:lang w:eastAsia="ru-RU"/>
              </w:rPr>
              <w:t>стихотворения.</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18FA4B34"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5523D6E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44.</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5AF8C4B8"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Стихотворения: А. Фета «Мама! Глянь-ка из окошка…»,</w:t>
            </w:r>
          </w:p>
          <w:p w14:paraId="149FAE66"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И. Сурикова «Зима» ( в сокр.), С. Дрожина «Улицей гуляет…», Н. Некрасова «не ветер бушует над бором…».</w:t>
            </w:r>
          </w:p>
        </w:tc>
      </w:tr>
      <w:tr w:rsidR="00FC0B3B" w:rsidRPr="00FC0B3B" w14:paraId="1E74D69D"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B19B4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729E6C1F"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09.12-13.12</w:t>
            </w:r>
          </w:p>
          <w:p w14:paraId="42A6DB19"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«Животный мир Севера»</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163025F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502D9DC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010A600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06123DF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04DEFAC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477A6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15.</w:t>
            </w:r>
          </w:p>
          <w:p w14:paraId="4630386F" w14:textId="77777777" w:rsidR="00FC0B3B" w:rsidRPr="00FC0B3B" w:rsidRDefault="00FC0B3B" w:rsidP="00FC0B3B">
            <w:pPr>
              <w:widowControl w:val="0"/>
              <w:autoSpaceDE w:val="0"/>
              <w:autoSpaceDN w:val="0"/>
              <w:spacing w:after="0" w:line="241"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Обучение</w:t>
            </w:r>
          </w:p>
          <w:p w14:paraId="42F1CF5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рассказыванию по</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картине «Вот это</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снеговик!»</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51AD293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Учить детей составлять</w:t>
            </w:r>
            <w:r w:rsidRPr="00FC0B3B">
              <w:rPr>
                <w:rFonts w:ascii="Times New Roman" w:eastAsia="Times New Roman" w:hAnsi="Times New Roman" w:cs="Times New Roman"/>
                <w:spacing w:val="-52"/>
                <w:lang w:eastAsia="ru-RU"/>
              </w:rPr>
              <w:t xml:space="preserve"> </w:t>
            </w:r>
            <w:r w:rsidRPr="00FC0B3B">
              <w:rPr>
                <w:rFonts w:ascii="Times New Roman" w:eastAsia="Times New Roman" w:hAnsi="Times New Roman" w:cs="Times New Roman"/>
                <w:lang w:eastAsia="ru-RU"/>
              </w:rPr>
              <w:t>рассказы по картине без повторов и</w:t>
            </w:r>
            <w:r w:rsidRPr="00FC0B3B">
              <w:rPr>
                <w:rFonts w:ascii="Times New Roman" w:eastAsia="Times New Roman" w:hAnsi="Times New Roman" w:cs="Times New Roman"/>
                <w:spacing w:val="1"/>
                <w:lang w:eastAsia="ru-RU"/>
              </w:rPr>
              <w:t xml:space="preserve"> </w:t>
            </w:r>
            <w:r w:rsidRPr="00FC0B3B">
              <w:rPr>
                <w:rFonts w:ascii="Times New Roman" w:eastAsia="Times New Roman" w:hAnsi="Times New Roman" w:cs="Times New Roman"/>
                <w:lang w:eastAsia="ru-RU"/>
              </w:rPr>
              <w:t>пропусков</w:t>
            </w:r>
            <w:r w:rsidRPr="00FC0B3B">
              <w:rPr>
                <w:rFonts w:ascii="Times New Roman" w:eastAsia="Times New Roman" w:hAnsi="Times New Roman" w:cs="Times New Roman"/>
                <w:spacing w:val="-3"/>
                <w:lang w:eastAsia="ru-RU"/>
              </w:rPr>
              <w:t xml:space="preserve"> </w:t>
            </w:r>
            <w:r w:rsidRPr="00FC0B3B">
              <w:rPr>
                <w:rFonts w:ascii="Times New Roman" w:eastAsia="Times New Roman" w:hAnsi="Times New Roman" w:cs="Times New Roman"/>
                <w:lang w:eastAsia="ru-RU"/>
              </w:rPr>
              <w:t>существенной</w:t>
            </w:r>
            <w:r w:rsidRPr="00FC0B3B">
              <w:rPr>
                <w:rFonts w:ascii="Times New Roman" w:eastAsia="Times New Roman" w:hAnsi="Times New Roman" w:cs="Times New Roman"/>
                <w:spacing w:val="-5"/>
                <w:lang w:eastAsia="ru-RU"/>
              </w:rPr>
              <w:t xml:space="preserve"> </w:t>
            </w:r>
            <w:r w:rsidRPr="00FC0B3B">
              <w:rPr>
                <w:rFonts w:ascii="Times New Roman" w:eastAsia="Times New Roman" w:hAnsi="Times New Roman" w:cs="Times New Roman"/>
                <w:lang w:eastAsia="ru-RU"/>
              </w:rPr>
              <w:t>информации;</w:t>
            </w:r>
          </w:p>
          <w:p w14:paraId="7B12AAD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закреплять умение придумывать название</w:t>
            </w:r>
            <w:r w:rsidRPr="00FC0B3B">
              <w:rPr>
                <w:rFonts w:ascii="Times New Roman" w:eastAsia="Times New Roman" w:hAnsi="Times New Roman" w:cs="Times New Roman"/>
                <w:spacing w:val="-52"/>
                <w:lang w:eastAsia="ru-RU"/>
              </w:rPr>
              <w:t xml:space="preserve"> </w:t>
            </w:r>
            <w:r w:rsidRPr="00FC0B3B">
              <w:rPr>
                <w:rFonts w:ascii="Times New Roman" w:eastAsia="Times New Roman" w:hAnsi="Times New Roman" w:cs="Times New Roman"/>
                <w:lang w:eastAsia="ru-RU"/>
              </w:rPr>
              <w:t>картины.</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16312372"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7629935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45.</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34077D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Картина «Снеговик».</w:t>
            </w:r>
          </w:p>
        </w:tc>
      </w:tr>
      <w:tr w:rsidR="00FC0B3B" w:rsidRPr="00FC0B3B" w14:paraId="0E666FB6" w14:textId="77777777" w:rsidTr="00FC0B3B">
        <w:trPr>
          <w:trHeight w:val="3046"/>
        </w:trPr>
        <w:tc>
          <w:tcPr>
            <w:tcW w:w="534"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035A0F8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14:paraId="3112038F"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16.12-20.12</w:t>
            </w:r>
          </w:p>
          <w:p w14:paraId="1B1F5F2A"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«Продукты питания»</w:t>
            </w:r>
          </w:p>
          <w:p w14:paraId="1D929C69"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4" w:space="0" w:color="00000A"/>
              <w:left w:val="single" w:sz="4" w:space="0" w:color="00000A"/>
              <w:bottom w:val="single" w:sz="4" w:space="0" w:color="auto"/>
              <w:right w:val="single" w:sz="4" w:space="0" w:color="00000A"/>
            </w:tcBorders>
            <w:shd w:val="clear" w:color="auto" w:fill="FFFFFF"/>
            <w:hideMark/>
          </w:tcPr>
          <w:p w14:paraId="1C872CE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08D3769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33782C7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244E5C8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6D412AB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auto"/>
              <w:right w:val="single" w:sz="4" w:space="0" w:color="00000A"/>
            </w:tcBorders>
            <w:shd w:val="clear" w:color="auto" w:fill="FFFFFF"/>
            <w:hideMark/>
          </w:tcPr>
          <w:p w14:paraId="7811AA9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p w14:paraId="58CA4E8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p w14:paraId="64336BA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p w14:paraId="23B4F07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p w14:paraId="6F7A753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16.</w:t>
            </w:r>
          </w:p>
          <w:p w14:paraId="47F0040B" w14:textId="77777777" w:rsidR="00FC0B3B" w:rsidRPr="00FC0B3B" w:rsidRDefault="00FC0B3B" w:rsidP="00FC0B3B">
            <w:pPr>
              <w:widowControl w:val="0"/>
              <w:autoSpaceDE w:val="0"/>
              <w:autoSpaceDN w:val="0"/>
              <w:spacing w:after="0" w:line="240" w:lineRule="exact"/>
              <w:ind w:left="105"/>
              <w:jc w:val="center"/>
              <w:rPr>
                <w:rFonts w:ascii="Times New Roman" w:eastAsia="Times New Roman" w:hAnsi="Times New Roman" w:cs="Times New Roman"/>
              </w:rPr>
            </w:pPr>
            <w:r w:rsidRPr="00FC0B3B">
              <w:rPr>
                <w:rFonts w:ascii="Times New Roman" w:eastAsia="Times New Roman" w:hAnsi="Times New Roman" w:cs="Times New Roman"/>
                <w:spacing w:val="-1"/>
              </w:rPr>
              <w:t xml:space="preserve">Звуковая </w:t>
            </w:r>
            <w:r w:rsidRPr="00FC0B3B">
              <w:rPr>
                <w:rFonts w:ascii="Times New Roman" w:eastAsia="Times New Roman" w:hAnsi="Times New Roman" w:cs="Times New Roman"/>
              </w:rPr>
              <w:t>культура</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речи: звук</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«ш».</w:t>
            </w:r>
          </w:p>
          <w:p w14:paraId="5DD7E90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4" w:space="0" w:color="00000A"/>
              <w:left w:val="single" w:sz="4" w:space="0" w:color="00000A"/>
              <w:bottom w:val="single" w:sz="4" w:space="0" w:color="auto"/>
              <w:right w:val="single" w:sz="4" w:space="0" w:color="00000A"/>
            </w:tcBorders>
            <w:shd w:val="clear" w:color="auto" w:fill="FFFFFF"/>
          </w:tcPr>
          <w:p w14:paraId="3F143D0A" w14:textId="77777777" w:rsidR="00FC0B3B" w:rsidRPr="00FC0B3B" w:rsidRDefault="00FC0B3B" w:rsidP="00FC0B3B">
            <w:pPr>
              <w:widowControl w:val="0"/>
              <w:autoSpaceDE w:val="0"/>
              <w:autoSpaceDN w:val="0"/>
              <w:spacing w:after="0" w:line="240" w:lineRule="exact"/>
              <w:jc w:val="center"/>
              <w:rPr>
                <w:rFonts w:ascii="Times New Roman" w:eastAsia="Times New Roman" w:hAnsi="Times New Roman" w:cs="Times New Roman"/>
              </w:rPr>
            </w:pPr>
            <w:r w:rsidRPr="00FC0B3B">
              <w:rPr>
                <w:rFonts w:ascii="Times New Roman" w:eastAsia="Times New Roman" w:hAnsi="Times New Roman" w:cs="Times New Roman"/>
              </w:rPr>
              <w:t>Показать</w:t>
            </w:r>
            <w:r w:rsidRPr="00FC0B3B">
              <w:rPr>
                <w:rFonts w:ascii="Times New Roman" w:eastAsia="Times New Roman" w:hAnsi="Times New Roman" w:cs="Times New Roman"/>
                <w:spacing w:val="-5"/>
              </w:rPr>
              <w:t xml:space="preserve"> </w:t>
            </w:r>
            <w:r w:rsidRPr="00FC0B3B">
              <w:rPr>
                <w:rFonts w:ascii="Times New Roman" w:eastAsia="Times New Roman" w:hAnsi="Times New Roman" w:cs="Times New Roman"/>
              </w:rPr>
              <w:t>детям</w:t>
            </w:r>
          </w:p>
          <w:p w14:paraId="06766DA5" w14:textId="77777777" w:rsidR="00FC0B3B" w:rsidRPr="00FC0B3B" w:rsidRDefault="00FC0B3B" w:rsidP="00FC0B3B">
            <w:pPr>
              <w:widowControl w:val="0"/>
              <w:autoSpaceDE w:val="0"/>
              <w:autoSpaceDN w:val="0"/>
              <w:spacing w:after="0" w:line="240" w:lineRule="auto"/>
              <w:ind w:left="105" w:right="106"/>
              <w:jc w:val="center"/>
              <w:rPr>
                <w:rFonts w:ascii="Times New Roman" w:eastAsia="Times New Roman" w:hAnsi="Times New Roman" w:cs="Times New Roman"/>
              </w:rPr>
            </w:pPr>
            <w:r w:rsidRPr="00FC0B3B">
              <w:rPr>
                <w:rFonts w:ascii="Times New Roman" w:eastAsia="Times New Roman" w:hAnsi="Times New Roman" w:cs="Times New Roman"/>
              </w:rPr>
              <w:t>артикуляцию</w:t>
            </w:r>
            <w:r w:rsidRPr="00FC0B3B">
              <w:rPr>
                <w:rFonts w:ascii="Times New Roman" w:eastAsia="Times New Roman" w:hAnsi="Times New Roman" w:cs="Times New Roman"/>
                <w:spacing w:val="-2"/>
              </w:rPr>
              <w:t xml:space="preserve"> </w:t>
            </w:r>
            <w:r w:rsidRPr="00FC0B3B">
              <w:rPr>
                <w:rFonts w:ascii="Times New Roman" w:eastAsia="Times New Roman" w:hAnsi="Times New Roman" w:cs="Times New Roman"/>
              </w:rPr>
              <w:t>звука</w:t>
            </w:r>
            <w:r w:rsidRPr="00FC0B3B">
              <w:rPr>
                <w:rFonts w:ascii="Times New Roman" w:eastAsia="Times New Roman" w:hAnsi="Times New Roman" w:cs="Times New Roman"/>
                <w:spacing w:val="2"/>
              </w:rPr>
              <w:t xml:space="preserve"> </w:t>
            </w:r>
            <w:r w:rsidRPr="00FC0B3B">
              <w:rPr>
                <w:rFonts w:ascii="Times New Roman" w:eastAsia="Times New Roman" w:hAnsi="Times New Roman" w:cs="Times New Roman"/>
              </w:rPr>
              <w:t>«ш»,</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учить</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чётко</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произносить</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звук</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(изолированно,</w:t>
            </w:r>
            <w:r w:rsidRPr="00FC0B3B">
              <w:rPr>
                <w:rFonts w:ascii="Times New Roman" w:eastAsia="Times New Roman" w:hAnsi="Times New Roman" w:cs="Times New Roman"/>
                <w:spacing w:val="-2"/>
              </w:rPr>
              <w:t xml:space="preserve"> </w:t>
            </w:r>
            <w:r w:rsidRPr="00FC0B3B">
              <w:rPr>
                <w:rFonts w:ascii="Times New Roman" w:eastAsia="Times New Roman" w:hAnsi="Times New Roman" w:cs="Times New Roman"/>
              </w:rPr>
              <w:t>в</w:t>
            </w:r>
            <w:r w:rsidRPr="00FC0B3B">
              <w:rPr>
                <w:rFonts w:ascii="Times New Roman" w:eastAsia="Times New Roman" w:hAnsi="Times New Roman" w:cs="Times New Roman"/>
                <w:spacing w:val="-4"/>
              </w:rPr>
              <w:t xml:space="preserve"> </w:t>
            </w:r>
            <w:r w:rsidRPr="00FC0B3B">
              <w:rPr>
                <w:rFonts w:ascii="Times New Roman" w:eastAsia="Times New Roman" w:hAnsi="Times New Roman" w:cs="Times New Roman"/>
              </w:rPr>
              <w:t>слогах,</w:t>
            </w:r>
          </w:p>
          <w:p w14:paraId="0859119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в</w:t>
            </w:r>
            <w:r w:rsidRPr="00FC0B3B">
              <w:rPr>
                <w:rFonts w:ascii="Times New Roman" w:eastAsia="Calibri" w:hAnsi="Times New Roman" w:cs="Times New Roman"/>
                <w:spacing w:val="-3"/>
              </w:rPr>
              <w:t xml:space="preserve"> </w:t>
            </w:r>
            <w:r w:rsidRPr="00FC0B3B">
              <w:rPr>
                <w:rFonts w:ascii="Times New Roman" w:eastAsia="Calibri" w:hAnsi="Times New Roman" w:cs="Times New Roman"/>
              </w:rPr>
              <w:t>словах);</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различать</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слова</w:t>
            </w:r>
            <w:r w:rsidRPr="00FC0B3B">
              <w:rPr>
                <w:rFonts w:ascii="Times New Roman" w:eastAsia="Calibri" w:hAnsi="Times New Roman" w:cs="Times New Roman"/>
                <w:spacing w:val="-2"/>
              </w:rPr>
              <w:t xml:space="preserve"> </w:t>
            </w:r>
            <w:r w:rsidRPr="00FC0B3B">
              <w:rPr>
                <w:rFonts w:ascii="Times New Roman" w:eastAsia="Calibri" w:hAnsi="Times New Roman" w:cs="Times New Roman"/>
              </w:rPr>
              <w:t>со</w:t>
            </w:r>
            <w:r w:rsidRPr="00FC0B3B">
              <w:rPr>
                <w:rFonts w:ascii="Times New Roman" w:eastAsia="Calibri" w:hAnsi="Times New Roman" w:cs="Times New Roman"/>
                <w:spacing w:val="-2"/>
              </w:rPr>
              <w:t xml:space="preserve"> </w:t>
            </w:r>
            <w:r w:rsidRPr="00FC0B3B">
              <w:rPr>
                <w:rFonts w:ascii="Times New Roman" w:eastAsia="Calibri" w:hAnsi="Times New Roman" w:cs="Times New Roman"/>
              </w:rPr>
              <w:t>звуком «ш».</w:t>
            </w:r>
          </w:p>
        </w:tc>
        <w:tc>
          <w:tcPr>
            <w:tcW w:w="2561" w:type="dxa"/>
            <w:tcBorders>
              <w:top w:val="single" w:sz="4" w:space="0" w:color="00000A"/>
              <w:left w:val="single" w:sz="4" w:space="0" w:color="00000A"/>
              <w:bottom w:val="single" w:sz="4" w:space="0" w:color="auto"/>
              <w:right w:val="single" w:sz="2" w:space="0" w:color="000000"/>
            </w:tcBorders>
            <w:shd w:val="clear" w:color="auto" w:fill="FFFFFF"/>
            <w:vAlign w:val="center"/>
          </w:tcPr>
          <w:p w14:paraId="5C045546" w14:textId="77777777" w:rsidR="00FC0B3B" w:rsidRPr="00FC0B3B" w:rsidRDefault="00FC0B3B" w:rsidP="00FC0B3B">
            <w:pPr>
              <w:tabs>
                <w:tab w:val="left" w:pos="1606"/>
              </w:tabs>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2D483799" w14:textId="77777777" w:rsidR="00FC0B3B" w:rsidRPr="00FC0B3B" w:rsidRDefault="00FC0B3B" w:rsidP="00FC0B3B">
            <w:pPr>
              <w:tabs>
                <w:tab w:val="left" w:pos="1606"/>
              </w:tabs>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46.</w:t>
            </w:r>
          </w:p>
        </w:tc>
        <w:tc>
          <w:tcPr>
            <w:tcW w:w="3109" w:type="dxa"/>
            <w:tcBorders>
              <w:top w:val="single" w:sz="4" w:space="0" w:color="00000A"/>
              <w:left w:val="single" w:sz="4" w:space="0" w:color="00000A"/>
              <w:bottom w:val="single" w:sz="4" w:space="0" w:color="auto"/>
              <w:right w:val="single" w:sz="4" w:space="0" w:color="00000A"/>
            </w:tcBorders>
            <w:shd w:val="clear" w:color="auto" w:fill="FFFFFF"/>
          </w:tcPr>
          <w:p w14:paraId="4689A1E7"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Сказка про Язычок.</w:t>
            </w:r>
          </w:p>
          <w:p w14:paraId="2914F309"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Стихотворение «Улитка» (немецкая народная поэзия в пер. Л. Яхнина).</w:t>
            </w:r>
          </w:p>
          <w:p w14:paraId="23BC6B20"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Рабочая тетерадь «Уроки грамоты для малышей. Средняя группа» (М.: Мозаика – Синтез, 2014. – Тема: «Звук ш»).</w:t>
            </w:r>
          </w:p>
        </w:tc>
      </w:tr>
      <w:tr w:rsidR="00FC0B3B" w:rsidRPr="00FC0B3B" w14:paraId="592637F1" w14:textId="77777777" w:rsidTr="00FC0B3B">
        <w:trPr>
          <w:trHeight w:val="841"/>
        </w:trPr>
        <w:tc>
          <w:tcPr>
            <w:tcW w:w="534"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AD85EB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17.</w:t>
            </w:r>
          </w:p>
        </w:tc>
        <w:tc>
          <w:tcPr>
            <w:tcW w:w="1842" w:type="dxa"/>
            <w:tcBorders>
              <w:top w:val="single" w:sz="4" w:space="0" w:color="auto"/>
              <w:left w:val="single" w:sz="4" w:space="0" w:color="00000A"/>
              <w:bottom w:val="single" w:sz="4" w:space="0" w:color="auto"/>
              <w:right w:val="single" w:sz="4" w:space="0" w:color="00000A"/>
            </w:tcBorders>
            <w:shd w:val="clear" w:color="auto" w:fill="FFFFFF"/>
            <w:hideMark/>
          </w:tcPr>
          <w:p w14:paraId="29B6D598"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23.12-28.12</w:t>
            </w:r>
          </w:p>
          <w:p w14:paraId="662D01C2"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 xml:space="preserve">«Здравствуй, праздник, </w:t>
            </w:r>
            <w:r w:rsidRPr="00FC0B3B">
              <w:rPr>
                <w:rFonts w:ascii="Times New Roman" w:eastAsia="Times New Roman" w:hAnsi="Times New Roman" w:cs="Times New Roman"/>
                <w:b/>
              </w:rPr>
              <w:lastRenderedPageBreak/>
              <w:t>Новый год!»</w:t>
            </w:r>
          </w:p>
        </w:tc>
        <w:tc>
          <w:tcPr>
            <w:tcW w:w="2433" w:type="dxa"/>
            <w:tcBorders>
              <w:top w:val="single" w:sz="4" w:space="0" w:color="auto"/>
              <w:left w:val="single" w:sz="4" w:space="0" w:color="00000A"/>
              <w:bottom w:val="single" w:sz="4" w:space="0" w:color="auto"/>
              <w:right w:val="single" w:sz="4" w:space="0" w:color="00000A"/>
            </w:tcBorders>
            <w:shd w:val="clear" w:color="auto" w:fill="FFFFFF"/>
            <w:hideMark/>
          </w:tcPr>
          <w:p w14:paraId="67A94BA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Художественно – эстетическое развитие.</w:t>
            </w:r>
          </w:p>
          <w:p w14:paraId="64C7961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Познавательное </w:t>
            </w:r>
            <w:r w:rsidRPr="00FC0B3B">
              <w:rPr>
                <w:rFonts w:ascii="Times New Roman" w:eastAsia="Times New Roman" w:hAnsi="Times New Roman" w:cs="Times New Roman"/>
                <w:lang w:eastAsia="ru-RU"/>
              </w:rPr>
              <w:lastRenderedPageBreak/>
              <w:t>развитие.</w:t>
            </w:r>
          </w:p>
          <w:p w14:paraId="57D5BD1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DC3A87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1622D54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15C6B1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ООД 17.</w:t>
            </w:r>
          </w:p>
          <w:p w14:paraId="618545F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 Чтение детям</w:t>
            </w:r>
          </w:p>
          <w:p w14:paraId="50D920AA"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lang w:eastAsia="ru-RU"/>
              </w:rPr>
              <w:t>русской народной</w:t>
            </w:r>
            <w:r w:rsidRPr="00FC0B3B">
              <w:rPr>
                <w:rFonts w:ascii="Times New Roman" w:eastAsia="Times New Roman" w:hAnsi="Times New Roman" w:cs="Times New Roman"/>
                <w:spacing w:val="-52"/>
                <w:lang w:eastAsia="ru-RU"/>
              </w:rPr>
              <w:t xml:space="preserve"> </w:t>
            </w:r>
            <w:r w:rsidRPr="00FC0B3B">
              <w:rPr>
                <w:rFonts w:ascii="Times New Roman" w:eastAsia="Times New Roman" w:hAnsi="Times New Roman" w:cs="Times New Roman"/>
                <w:lang w:eastAsia="ru-RU"/>
              </w:rPr>
              <w:lastRenderedPageBreak/>
              <w:t>сказки</w:t>
            </w:r>
            <w:r w:rsidRPr="00FC0B3B">
              <w:rPr>
                <w:rFonts w:ascii="Times New Roman" w:eastAsia="Times New Roman" w:hAnsi="Times New Roman" w:cs="Times New Roman"/>
                <w:spacing w:val="-2"/>
                <w:lang w:eastAsia="ru-RU"/>
              </w:rPr>
              <w:t xml:space="preserve"> </w:t>
            </w:r>
            <w:r w:rsidRPr="00FC0B3B">
              <w:rPr>
                <w:rFonts w:ascii="Times New Roman" w:eastAsia="Times New Roman" w:hAnsi="Times New Roman" w:cs="Times New Roman"/>
                <w:lang w:eastAsia="ru-RU"/>
              </w:rPr>
              <w:t>«Зимовье».</w:t>
            </w:r>
          </w:p>
          <w:p w14:paraId="34C70C1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4" w:space="0" w:color="auto"/>
              <w:left w:val="single" w:sz="4" w:space="0" w:color="00000A"/>
              <w:bottom w:val="single" w:sz="4" w:space="0" w:color="auto"/>
              <w:right w:val="single" w:sz="4" w:space="0" w:color="00000A"/>
            </w:tcBorders>
            <w:shd w:val="clear" w:color="auto" w:fill="FFFFFF"/>
          </w:tcPr>
          <w:p w14:paraId="5327FBF7" w14:textId="77777777" w:rsidR="00FC0B3B" w:rsidRPr="00FC0B3B" w:rsidRDefault="00FC0B3B" w:rsidP="00FC0B3B">
            <w:pPr>
              <w:widowControl w:val="0"/>
              <w:autoSpaceDE w:val="0"/>
              <w:autoSpaceDN w:val="0"/>
              <w:spacing w:after="0" w:line="240" w:lineRule="auto"/>
              <w:ind w:left="105" w:right="186"/>
              <w:jc w:val="center"/>
              <w:rPr>
                <w:rFonts w:ascii="Times New Roman" w:eastAsia="Times New Roman" w:hAnsi="Times New Roman" w:cs="Times New Roman"/>
                <w:spacing w:val="1"/>
              </w:rPr>
            </w:pPr>
            <w:r w:rsidRPr="00FC0B3B">
              <w:rPr>
                <w:rFonts w:ascii="Times New Roman" w:eastAsia="Times New Roman" w:hAnsi="Times New Roman" w:cs="Times New Roman"/>
              </w:rPr>
              <w:lastRenderedPageBreak/>
              <w:t>Помочь детям вспомнить</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 xml:space="preserve">известные им русские народные </w:t>
            </w:r>
            <w:r w:rsidRPr="00FC0B3B">
              <w:rPr>
                <w:rFonts w:ascii="Times New Roman" w:eastAsia="Times New Roman" w:hAnsi="Times New Roman" w:cs="Times New Roman"/>
              </w:rPr>
              <w:lastRenderedPageBreak/>
              <w:t>сказки.</w:t>
            </w:r>
            <w:r w:rsidRPr="00FC0B3B">
              <w:rPr>
                <w:rFonts w:ascii="Times New Roman" w:eastAsia="Times New Roman" w:hAnsi="Times New Roman" w:cs="Times New Roman"/>
                <w:spacing w:val="1"/>
              </w:rPr>
              <w:t xml:space="preserve"> </w:t>
            </w:r>
          </w:p>
          <w:p w14:paraId="3FFA0740" w14:textId="77777777" w:rsidR="00FC0B3B" w:rsidRPr="00FC0B3B" w:rsidRDefault="00FC0B3B" w:rsidP="00FC0B3B">
            <w:pPr>
              <w:widowControl w:val="0"/>
              <w:autoSpaceDE w:val="0"/>
              <w:autoSpaceDN w:val="0"/>
              <w:spacing w:after="0" w:line="240" w:lineRule="auto"/>
              <w:ind w:left="105" w:right="186"/>
              <w:jc w:val="center"/>
              <w:rPr>
                <w:rFonts w:ascii="Times New Roman" w:eastAsia="Times New Roman" w:hAnsi="Times New Roman" w:cs="Times New Roman"/>
              </w:rPr>
            </w:pPr>
            <w:r w:rsidRPr="00FC0B3B">
              <w:rPr>
                <w:rFonts w:ascii="Times New Roman" w:eastAsia="Times New Roman" w:hAnsi="Times New Roman" w:cs="Times New Roman"/>
              </w:rPr>
              <w:t>Познакомить</w:t>
            </w:r>
            <w:r w:rsidRPr="00FC0B3B">
              <w:rPr>
                <w:rFonts w:ascii="Times New Roman" w:eastAsia="Times New Roman" w:hAnsi="Times New Roman" w:cs="Times New Roman"/>
                <w:spacing w:val="-2"/>
              </w:rPr>
              <w:t xml:space="preserve"> </w:t>
            </w:r>
            <w:r w:rsidRPr="00FC0B3B">
              <w:rPr>
                <w:rFonts w:ascii="Times New Roman" w:eastAsia="Times New Roman" w:hAnsi="Times New Roman" w:cs="Times New Roman"/>
              </w:rPr>
              <w:t>со</w:t>
            </w:r>
            <w:r w:rsidRPr="00FC0B3B">
              <w:rPr>
                <w:rFonts w:ascii="Times New Roman" w:eastAsia="Times New Roman" w:hAnsi="Times New Roman" w:cs="Times New Roman"/>
                <w:spacing w:val="-4"/>
              </w:rPr>
              <w:t xml:space="preserve"> </w:t>
            </w:r>
            <w:r w:rsidRPr="00FC0B3B">
              <w:rPr>
                <w:rFonts w:ascii="Times New Roman" w:eastAsia="Times New Roman" w:hAnsi="Times New Roman" w:cs="Times New Roman"/>
              </w:rPr>
              <w:t>сказкой</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«Зимовье»</w:t>
            </w:r>
            <w:r w:rsidRPr="00FC0B3B">
              <w:rPr>
                <w:rFonts w:ascii="Times New Roman" w:eastAsia="Times New Roman" w:hAnsi="Times New Roman" w:cs="Times New Roman"/>
                <w:spacing w:val="-6"/>
              </w:rPr>
              <w:t xml:space="preserve"> </w:t>
            </w:r>
            <w:r w:rsidRPr="00FC0B3B">
              <w:rPr>
                <w:rFonts w:ascii="Times New Roman" w:eastAsia="Times New Roman" w:hAnsi="Times New Roman" w:cs="Times New Roman"/>
              </w:rPr>
              <w:t>(обр.</w:t>
            </w:r>
          </w:p>
          <w:p w14:paraId="75F4F7E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И.</w:t>
            </w:r>
            <w:r w:rsidRPr="00FC0B3B">
              <w:rPr>
                <w:rFonts w:ascii="Times New Roman" w:eastAsia="Times New Roman" w:hAnsi="Times New Roman" w:cs="Times New Roman"/>
                <w:spacing w:val="-3"/>
                <w:lang w:eastAsia="ru-RU"/>
              </w:rPr>
              <w:t xml:space="preserve"> </w:t>
            </w:r>
            <w:r w:rsidRPr="00FC0B3B">
              <w:rPr>
                <w:rFonts w:ascii="Times New Roman" w:eastAsia="Times New Roman" w:hAnsi="Times New Roman" w:cs="Times New Roman"/>
                <w:lang w:eastAsia="ru-RU"/>
              </w:rPr>
              <w:t>Соколова-Микитова).</w:t>
            </w:r>
          </w:p>
        </w:tc>
        <w:tc>
          <w:tcPr>
            <w:tcW w:w="2561" w:type="dxa"/>
            <w:tcBorders>
              <w:top w:val="single" w:sz="4" w:space="0" w:color="auto"/>
              <w:left w:val="single" w:sz="4" w:space="0" w:color="00000A"/>
              <w:bottom w:val="single" w:sz="4" w:space="0" w:color="auto"/>
              <w:right w:val="single" w:sz="2" w:space="0" w:color="000000"/>
            </w:tcBorders>
            <w:shd w:val="clear" w:color="auto" w:fill="FFFFFF"/>
            <w:vAlign w:val="center"/>
          </w:tcPr>
          <w:p w14:paraId="51D6D745"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lastRenderedPageBreak/>
              <w:t>В.В. Гербова,</w:t>
            </w:r>
          </w:p>
          <w:p w14:paraId="3A0D4C3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48.</w:t>
            </w:r>
          </w:p>
        </w:tc>
        <w:tc>
          <w:tcPr>
            <w:tcW w:w="3109" w:type="dxa"/>
            <w:tcBorders>
              <w:top w:val="single" w:sz="4" w:space="0" w:color="auto"/>
              <w:left w:val="single" w:sz="4" w:space="0" w:color="00000A"/>
              <w:bottom w:val="single" w:sz="4" w:space="0" w:color="auto"/>
              <w:right w:val="single" w:sz="4" w:space="0" w:color="00000A"/>
            </w:tcBorders>
            <w:shd w:val="clear" w:color="auto" w:fill="FFFFFF"/>
          </w:tcPr>
          <w:p w14:paraId="2B315470"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Русская народная сказка «Зимовье».</w:t>
            </w:r>
          </w:p>
          <w:p w14:paraId="1E811598"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p>
        </w:tc>
      </w:tr>
      <w:tr w:rsidR="00FC0B3B" w:rsidRPr="00FC0B3B" w14:paraId="5EBFB502" w14:textId="77777777" w:rsidTr="00FC0B3B">
        <w:trPr>
          <w:trHeight w:val="693"/>
        </w:trPr>
        <w:tc>
          <w:tcPr>
            <w:tcW w:w="534" w:type="dxa"/>
            <w:tcBorders>
              <w:top w:val="single" w:sz="4" w:space="0" w:color="auto"/>
              <w:left w:val="single" w:sz="4" w:space="0" w:color="00000A"/>
              <w:bottom w:val="single" w:sz="4" w:space="0" w:color="00000A"/>
              <w:right w:val="single" w:sz="4" w:space="0" w:color="00000A"/>
            </w:tcBorders>
            <w:shd w:val="clear" w:color="auto" w:fill="FFFFFF"/>
            <w:vAlign w:val="center"/>
          </w:tcPr>
          <w:p w14:paraId="2A3CFC9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18.</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14:paraId="00B2A66A"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09.01-10.01</w:t>
            </w:r>
          </w:p>
          <w:p w14:paraId="60A6F285"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«Новогодние каникулы»</w:t>
            </w:r>
          </w:p>
        </w:tc>
        <w:tc>
          <w:tcPr>
            <w:tcW w:w="2433" w:type="dxa"/>
            <w:tcBorders>
              <w:top w:val="single" w:sz="4" w:space="0" w:color="auto"/>
              <w:left w:val="single" w:sz="4" w:space="0" w:color="00000A"/>
              <w:bottom w:val="single" w:sz="4" w:space="0" w:color="00000A"/>
              <w:right w:val="single" w:sz="4" w:space="0" w:color="00000A"/>
            </w:tcBorders>
            <w:shd w:val="clear" w:color="auto" w:fill="FFFFFF"/>
          </w:tcPr>
          <w:p w14:paraId="7FB2B32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058EE3F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55CD231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9C7524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2EACB82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auto"/>
              <w:left w:val="single" w:sz="4" w:space="0" w:color="00000A"/>
              <w:bottom w:val="single" w:sz="4" w:space="0" w:color="00000A"/>
              <w:right w:val="single" w:sz="4" w:space="0" w:color="00000A"/>
            </w:tcBorders>
            <w:shd w:val="clear" w:color="auto" w:fill="FFFFFF"/>
            <w:vAlign w:val="center"/>
          </w:tcPr>
          <w:p w14:paraId="3322614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18.</w:t>
            </w:r>
          </w:p>
          <w:p w14:paraId="48FAACD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1"/>
              </w:rPr>
              <w:t xml:space="preserve">Звуковая </w:t>
            </w:r>
            <w:r w:rsidRPr="00FC0B3B">
              <w:rPr>
                <w:rFonts w:ascii="Times New Roman" w:eastAsia="Calibri" w:hAnsi="Times New Roman" w:cs="Times New Roman"/>
              </w:rPr>
              <w:t>культура</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речи: звук</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«ж».</w:t>
            </w:r>
          </w:p>
        </w:tc>
        <w:tc>
          <w:tcPr>
            <w:tcW w:w="2693" w:type="dxa"/>
            <w:tcBorders>
              <w:top w:val="single" w:sz="4" w:space="0" w:color="auto"/>
              <w:left w:val="single" w:sz="4" w:space="0" w:color="00000A"/>
              <w:bottom w:val="single" w:sz="4" w:space="0" w:color="00000A"/>
              <w:right w:val="single" w:sz="4" w:space="0" w:color="00000A"/>
            </w:tcBorders>
            <w:shd w:val="clear" w:color="auto" w:fill="FFFFFF"/>
          </w:tcPr>
          <w:p w14:paraId="53C5C252" w14:textId="77777777" w:rsidR="00FC0B3B" w:rsidRPr="00FC0B3B" w:rsidRDefault="00FC0B3B" w:rsidP="00FC0B3B">
            <w:pPr>
              <w:widowControl w:val="0"/>
              <w:autoSpaceDE w:val="0"/>
              <w:autoSpaceDN w:val="0"/>
              <w:spacing w:after="0" w:line="240" w:lineRule="exact"/>
              <w:jc w:val="center"/>
              <w:rPr>
                <w:rFonts w:ascii="Times New Roman" w:eastAsia="Times New Roman" w:hAnsi="Times New Roman" w:cs="Times New Roman"/>
              </w:rPr>
            </w:pPr>
          </w:p>
          <w:p w14:paraId="64BC942F" w14:textId="77777777" w:rsidR="00FC0B3B" w:rsidRPr="00FC0B3B" w:rsidRDefault="00FC0B3B" w:rsidP="00FC0B3B">
            <w:pPr>
              <w:widowControl w:val="0"/>
              <w:autoSpaceDE w:val="0"/>
              <w:autoSpaceDN w:val="0"/>
              <w:spacing w:after="0" w:line="240" w:lineRule="auto"/>
              <w:ind w:left="105"/>
              <w:jc w:val="center"/>
              <w:rPr>
                <w:rFonts w:ascii="Times New Roman" w:eastAsia="Times New Roman" w:hAnsi="Times New Roman" w:cs="Times New Roman"/>
              </w:rPr>
            </w:pPr>
            <w:r w:rsidRPr="00FC0B3B">
              <w:rPr>
                <w:rFonts w:ascii="Times New Roman" w:eastAsia="Times New Roman" w:hAnsi="Times New Roman" w:cs="Times New Roman"/>
              </w:rPr>
              <w:t>Упражнять детей в правильном и чётком</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произнесении</w:t>
            </w:r>
            <w:r w:rsidRPr="00FC0B3B">
              <w:rPr>
                <w:rFonts w:ascii="Times New Roman" w:eastAsia="Times New Roman" w:hAnsi="Times New Roman" w:cs="Times New Roman"/>
                <w:spacing w:val="-4"/>
              </w:rPr>
              <w:t xml:space="preserve"> </w:t>
            </w:r>
            <w:r w:rsidRPr="00FC0B3B">
              <w:rPr>
                <w:rFonts w:ascii="Times New Roman" w:eastAsia="Times New Roman" w:hAnsi="Times New Roman" w:cs="Times New Roman"/>
              </w:rPr>
              <w:t>звука</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«ж»</w:t>
            </w:r>
            <w:r w:rsidRPr="00FC0B3B">
              <w:rPr>
                <w:rFonts w:ascii="Times New Roman" w:eastAsia="Times New Roman" w:hAnsi="Times New Roman" w:cs="Times New Roman"/>
                <w:spacing w:val="-8"/>
              </w:rPr>
              <w:t xml:space="preserve"> </w:t>
            </w:r>
            <w:r w:rsidRPr="00FC0B3B">
              <w:rPr>
                <w:rFonts w:ascii="Times New Roman" w:eastAsia="Times New Roman" w:hAnsi="Times New Roman" w:cs="Times New Roman"/>
              </w:rPr>
              <w:t>(изолированно,</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в</w:t>
            </w:r>
          </w:p>
          <w:p w14:paraId="318DCB7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звукоподражательных словах); в умении</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определять</w:t>
            </w:r>
            <w:r w:rsidRPr="00FC0B3B">
              <w:rPr>
                <w:rFonts w:ascii="Times New Roman" w:eastAsia="Calibri" w:hAnsi="Times New Roman" w:cs="Times New Roman"/>
                <w:spacing w:val="-4"/>
              </w:rPr>
              <w:t xml:space="preserve"> </w:t>
            </w:r>
            <w:r w:rsidRPr="00FC0B3B">
              <w:rPr>
                <w:rFonts w:ascii="Times New Roman" w:eastAsia="Calibri" w:hAnsi="Times New Roman" w:cs="Times New Roman"/>
              </w:rPr>
              <w:t>слова</w:t>
            </w:r>
            <w:r w:rsidRPr="00FC0B3B">
              <w:rPr>
                <w:rFonts w:ascii="Times New Roman" w:eastAsia="Calibri" w:hAnsi="Times New Roman" w:cs="Times New Roman"/>
                <w:spacing w:val="-3"/>
              </w:rPr>
              <w:t xml:space="preserve"> </w:t>
            </w:r>
            <w:r w:rsidRPr="00FC0B3B">
              <w:rPr>
                <w:rFonts w:ascii="Times New Roman" w:eastAsia="Calibri" w:hAnsi="Times New Roman" w:cs="Times New Roman"/>
              </w:rPr>
              <w:t>со звуком</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«ж».</w:t>
            </w:r>
          </w:p>
        </w:tc>
        <w:tc>
          <w:tcPr>
            <w:tcW w:w="2561" w:type="dxa"/>
            <w:tcBorders>
              <w:top w:val="single" w:sz="4" w:space="0" w:color="auto"/>
              <w:left w:val="single" w:sz="4" w:space="0" w:color="00000A"/>
              <w:bottom w:val="single" w:sz="4" w:space="0" w:color="00000A"/>
              <w:right w:val="single" w:sz="2" w:space="0" w:color="000000"/>
            </w:tcBorders>
            <w:shd w:val="clear" w:color="auto" w:fill="FFFFFF"/>
            <w:vAlign w:val="center"/>
          </w:tcPr>
          <w:p w14:paraId="27C30F10"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01259E3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49.</w:t>
            </w:r>
          </w:p>
        </w:tc>
        <w:tc>
          <w:tcPr>
            <w:tcW w:w="3109" w:type="dxa"/>
            <w:tcBorders>
              <w:top w:val="single" w:sz="4" w:space="0" w:color="auto"/>
              <w:left w:val="single" w:sz="4" w:space="0" w:color="00000A"/>
              <w:bottom w:val="single" w:sz="4" w:space="0" w:color="00000A"/>
              <w:right w:val="single" w:sz="4" w:space="0" w:color="00000A"/>
            </w:tcBorders>
            <w:shd w:val="clear" w:color="auto" w:fill="FFFFFF"/>
          </w:tcPr>
          <w:p w14:paraId="1B32C5A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Сказка про Язычок.</w:t>
            </w:r>
          </w:p>
          <w:p w14:paraId="05D530D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Загадки про «снег» и «дорогу».</w:t>
            </w:r>
          </w:p>
        </w:tc>
      </w:tr>
      <w:tr w:rsidR="00FC0B3B" w:rsidRPr="00FC0B3B" w14:paraId="60E25D2E" w14:textId="77777777" w:rsidTr="00FC0B3B">
        <w:trPr>
          <w:trHeight w:val="704"/>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8FEA7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5B222254"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13.01-17.01</w:t>
            </w:r>
          </w:p>
          <w:p w14:paraId="478BE7BA"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«В здоровом теле - здоровый дух»</w:t>
            </w:r>
          </w:p>
          <w:p w14:paraId="5D45A409"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53B2C27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0BDB16D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6F08E8A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43D1929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59F0F7D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606579" w14:textId="77777777" w:rsidR="00FC0B3B" w:rsidRPr="00FC0B3B" w:rsidRDefault="00FC0B3B" w:rsidP="00FC0B3B">
            <w:pPr>
              <w:widowControl w:val="0"/>
              <w:autoSpaceDE w:val="0"/>
              <w:autoSpaceDN w:val="0"/>
              <w:spacing w:after="0" w:line="240" w:lineRule="exact"/>
              <w:ind w:left="105"/>
              <w:jc w:val="center"/>
              <w:rPr>
                <w:rFonts w:ascii="Times New Roman" w:eastAsia="Times New Roman" w:hAnsi="Times New Roman" w:cs="Times New Roman"/>
              </w:rPr>
            </w:pPr>
            <w:r w:rsidRPr="00FC0B3B">
              <w:rPr>
                <w:rFonts w:ascii="Times New Roman" w:eastAsia="Times New Roman" w:hAnsi="Times New Roman" w:cs="Times New Roman"/>
                <w:b/>
                <w:lang w:eastAsia="ru-RU"/>
              </w:rPr>
              <w:t>ООД 19.</w:t>
            </w:r>
            <w:r w:rsidRPr="00FC0B3B">
              <w:rPr>
                <w:rFonts w:ascii="Times New Roman" w:eastAsia="Times New Roman" w:hAnsi="Times New Roman" w:cs="Times New Roman"/>
              </w:rPr>
              <w:t xml:space="preserve"> </w:t>
            </w:r>
          </w:p>
          <w:p w14:paraId="6921842F" w14:textId="77777777" w:rsidR="00FC0B3B" w:rsidRPr="00FC0B3B" w:rsidRDefault="00FC0B3B" w:rsidP="00FC0B3B">
            <w:pPr>
              <w:widowControl w:val="0"/>
              <w:autoSpaceDE w:val="0"/>
              <w:autoSpaceDN w:val="0"/>
              <w:spacing w:after="0" w:line="240"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Обучение</w:t>
            </w:r>
          </w:p>
          <w:p w14:paraId="45D8E5E0" w14:textId="77777777" w:rsidR="00FC0B3B" w:rsidRPr="00FC0B3B" w:rsidRDefault="00FC0B3B" w:rsidP="00FC0B3B">
            <w:pPr>
              <w:widowControl w:val="0"/>
              <w:autoSpaceDE w:val="0"/>
              <w:autoSpaceDN w:val="0"/>
              <w:spacing w:after="0" w:line="252"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рассказыванию</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по</w:t>
            </w:r>
          </w:p>
          <w:p w14:paraId="2CF7A44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картине «Таня не</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боится</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мороза».</w:t>
            </w:r>
          </w:p>
          <w:p w14:paraId="33672DB0"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18507B40" w14:textId="77777777" w:rsidR="00FC0B3B" w:rsidRPr="00FC0B3B" w:rsidRDefault="00FC0B3B" w:rsidP="00FC0B3B">
            <w:pPr>
              <w:widowControl w:val="0"/>
              <w:autoSpaceDE w:val="0"/>
              <w:autoSpaceDN w:val="0"/>
              <w:spacing w:after="0" w:line="240"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Учить</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детей</w:t>
            </w:r>
          </w:p>
          <w:p w14:paraId="62951692" w14:textId="77777777" w:rsidR="00FC0B3B" w:rsidRPr="00FC0B3B" w:rsidRDefault="00FC0B3B" w:rsidP="00FC0B3B">
            <w:pPr>
              <w:widowControl w:val="0"/>
              <w:autoSpaceDE w:val="0"/>
              <w:autoSpaceDN w:val="0"/>
              <w:spacing w:after="0" w:line="252"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рассматривать</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картину</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и</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рассказывать о</w:t>
            </w:r>
          </w:p>
          <w:p w14:paraId="0C8FD47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ней в определенной последовательности;</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учить</w:t>
            </w:r>
            <w:r w:rsidRPr="00FC0B3B">
              <w:rPr>
                <w:rFonts w:ascii="Times New Roman" w:eastAsia="Calibri" w:hAnsi="Times New Roman" w:cs="Times New Roman"/>
                <w:spacing w:val="-2"/>
              </w:rPr>
              <w:t xml:space="preserve"> </w:t>
            </w:r>
            <w:r w:rsidRPr="00FC0B3B">
              <w:rPr>
                <w:rFonts w:ascii="Times New Roman" w:eastAsia="Calibri" w:hAnsi="Times New Roman" w:cs="Times New Roman"/>
              </w:rPr>
              <w:t>придумывать</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название</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картины.</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04D631D2" w14:textId="77777777" w:rsidR="00FC0B3B" w:rsidRPr="00FC0B3B" w:rsidRDefault="00FC0B3B" w:rsidP="00FC0B3B">
            <w:pPr>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28420A4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50.</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0891EA9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Картина «Девочка на зимней прогулке».</w:t>
            </w:r>
          </w:p>
        </w:tc>
      </w:tr>
      <w:tr w:rsidR="00FC0B3B" w:rsidRPr="00FC0B3B" w14:paraId="1EF4630E" w14:textId="77777777" w:rsidTr="00FC0B3B">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1D86E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14:paraId="72CC1F0E"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20.01-24.01</w:t>
            </w:r>
          </w:p>
          <w:p w14:paraId="1BD05A91"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«Правила дорожные знать каждому положено!»</w:t>
            </w:r>
          </w:p>
        </w:tc>
        <w:tc>
          <w:tcPr>
            <w:tcW w:w="2433" w:type="dxa"/>
            <w:tcBorders>
              <w:top w:val="single" w:sz="4" w:space="0" w:color="00000A"/>
              <w:left w:val="single" w:sz="4" w:space="0" w:color="00000A"/>
              <w:bottom w:val="single" w:sz="4" w:space="0" w:color="00000A"/>
              <w:right w:val="single" w:sz="4" w:space="0" w:color="00000A"/>
            </w:tcBorders>
            <w:shd w:val="clear" w:color="auto" w:fill="FFFFFF"/>
            <w:hideMark/>
          </w:tcPr>
          <w:p w14:paraId="232F378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6572217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667BA46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05E13A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2423BAA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BCE7EC" w14:textId="77777777" w:rsidR="00FC0B3B" w:rsidRPr="00FC0B3B" w:rsidRDefault="00FC0B3B" w:rsidP="00FC0B3B">
            <w:pPr>
              <w:widowControl w:val="0"/>
              <w:autoSpaceDE w:val="0"/>
              <w:autoSpaceDN w:val="0"/>
              <w:spacing w:after="0" w:line="240" w:lineRule="auto"/>
              <w:ind w:left="105" w:right="366"/>
              <w:jc w:val="center"/>
              <w:rPr>
                <w:rFonts w:ascii="Times New Roman" w:eastAsia="Times New Roman" w:hAnsi="Times New Roman" w:cs="Times New Roman"/>
              </w:rPr>
            </w:pPr>
            <w:r w:rsidRPr="00FC0B3B">
              <w:rPr>
                <w:rFonts w:ascii="Times New Roman" w:eastAsia="Times New Roman" w:hAnsi="Times New Roman" w:cs="Times New Roman"/>
                <w:b/>
                <w:lang w:eastAsia="ru-RU"/>
              </w:rPr>
              <w:t>ООД 20.</w:t>
            </w:r>
            <w:r w:rsidRPr="00FC0B3B">
              <w:rPr>
                <w:rFonts w:ascii="Times New Roman" w:eastAsia="Times New Roman" w:hAnsi="Times New Roman" w:cs="Times New Roman"/>
              </w:rPr>
              <w:t xml:space="preserve"> </w:t>
            </w:r>
          </w:p>
          <w:p w14:paraId="2F1A0C3F" w14:textId="77777777" w:rsidR="00FC0B3B" w:rsidRPr="00FC0B3B" w:rsidRDefault="00FC0B3B" w:rsidP="00FC0B3B">
            <w:pPr>
              <w:widowControl w:val="0"/>
              <w:autoSpaceDE w:val="0"/>
              <w:autoSpaceDN w:val="0"/>
              <w:spacing w:after="0" w:line="240" w:lineRule="auto"/>
              <w:ind w:left="105" w:right="366"/>
              <w:jc w:val="center"/>
              <w:rPr>
                <w:rFonts w:ascii="Times New Roman" w:eastAsia="Times New Roman" w:hAnsi="Times New Roman" w:cs="Times New Roman"/>
              </w:rPr>
            </w:pPr>
            <w:r w:rsidRPr="00FC0B3B">
              <w:rPr>
                <w:rFonts w:ascii="Times New Roman" w:eastAsia="Times New Roman" w:hAnsi="Times New Roman" w:cs="Times New Roman"/>
              </w:rPr>
              <w:t>Чтение любимых</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стихотворений.</w:t>
            </w:r>
          </w:p>
          <w:p w14:paraId="1554999E"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1"/>
              </w:rPr>
            </w:pPr>
            <w:r w:rsidRPr="00FC0B3B">
              <w:rPr>
                <w:rFonts w:ascii="Times New Roman" w:eastAsia="Calibri" w:hAnsi="Times New Roman" w:cs="Times New Roman"/>
              </w:rPr>
              <w:t>Заучивание стихотворения</w:t>
            </w:r>
            <w:r w:rsidRPr="00FC0B3B">
              <w:rPr>
                <w:rFonts w:ascii="Times New Roman" w:eastAsia="Calibri" w:hAnsi="Times New Roman" w:cs="Times New Roman"/>
                <w:spacing w:val="1"/>
              </w:rPr>
              <w:t xml:space="preserve"> </w:t>
            </w:r>
          </w:p>
          <w:p w14:paraId="6995F5D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А. Барто</w:t>
            </w:r>
          </w:p>
          <w:p w14:paraId="3906640C" w14:textId="77777777" w:rsidR="00FC0B3B" w:rsidRPr="00FC0B3B" w:rsidRDefault="00FC0B3B" w:rsidP="00FC0B3B">
            <w:pPr>
              <w:widowControl w:val="0"/>
              <w:autoSpaceDE w:val="0"/>
              <w:autoSpaceDN w:val="0"/>
              <w:spacing w:after="0" w:line="240" w:lineRule="auto"/>
              <w:ind w:left="105" w:right="357"/>
              <w:jc w:val="center"/>
              <w:rPr>
                <w:rFonts w:ascii="Times New Roman" w:eastAsia="Times New Roman" w:hAnsi="Times New Roman" w:cs="Times New Roman"/>
              </w:rPr>
            </w:pPr>
            <w:r w:rsidRPr="00FC0B3B">
              <w:rPr>
                <w:rFonts w:ascii="Times New Roman" w:eastAsia="Times New Roman" w:hAnsi="Times New Roman" w:cs="Times New Roman"/>
              </w:rPr>
              <w:t>«Я</w:t>
            </w:r>
            <w:r w:rsidRPr="00FC0B3B">
              <w:rPr>
                <w:rFonts w:ascii="Times New Roman" w:eastAsia="Times New Roman" w:hAnsi="Times New Roman" w:cs="Times New Roman"/>
                <w:spacing w:val="-4"/>
              </w:rPr>
              <w:t xml:space="preserve"> </w:t>
            </w:r>
            <w:r w:rsidRPr="00FC0B3B">
              <w:rPr>
                <w:rFonts w:ascii="Times New Roman" w:eastAsia="Times New Roman" w:hAnsi="Times New Roman" w:cs="Times New Roman"/>
              </w:rPr>
              <w:t>знаю,</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что</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надо</w:t>
            </w:r>
          </w:p>
          <w:p w14:paraId="4538F9C0" w14:textId="77777777" w:rsidR="00FC0B3B" w:rsidRPr="00FC0B3B" w:rsidRDefault="00FC0B3B" w:rsidP="00FC0B3B">
            <w:pPr>
              <w:widowControl w:val="0"/>
              <w:autoSpaceDE w:val="0"/>
              <w:autoSpaceDN w:val="0"/>
              <w:spacing w:after="0" w:line="240" w:lineRule="auto"/>
              <w:ind w:left="105" w:right="262"/>
              <w:jc w:val="center"/>
              <w:rPr>
                <w:rFonts w:ascii="Times New Roman" w:eastAsia="Times New Roman" w:hAnsi="Times New Roman" w:cs="Times New Roman"/>
              </w:rPr>
            </w:pPr>
            <w:r w:rsidRPr="00FC0B3B">
              <w:rPr>
                <w:rFonts w:ascii="Times New Roman" w:eastAsia="Times New Roman" w:hAnsi="Times New Roman" w:cs="Times New Roman"/>
              </w:rPr>
              <w:t>придумать».</w:t>
            </w:r>
          </w:p>
          <w:p w14:paraId="35D208F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55AF2A9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Выяснить, какие</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программные</w:t>
            </w:r>
            <w:r w:rsidRPr="00FC0B3B">
              <w:rPr>
                <w:rFonts w:ascii="Times New Roman" w:eastAsia="Calibri" w:hAnsi="Times New Roman" w:cs="Times New Roman"/>
                <w:spacing w:val="-5"/>
              </w:rPr>
              <w:t xml:space="preserve"> </w:t>
            </w:r>
            <w:r w:rsidRPr="00FC0B3B">
              <w:rPr>
                <w:rFonts w:ascii="Times New Roman" w:eastAsia="Calibri" w:hAnsi="Times New Roman" w:cs="Times New Roman"/>
              </w:rPr>
              <w:t>стихотворения</w:t>
            </w:r>
            <w:r w:rsidRPr="00FC0B3B">
              <w:rPr>
                <w:rFonts w:ascii="Times New Roman" w:eastAsia="Calibri" w:hAnsi="Times New Roman" w:cs="Times New Roman"/>
                <w:spacing w:val="-6"/>
              </w:rPr>
              <w:t xml:space="preserve"> </w:t>
            </w:r>
            <w:r w:rsidRPr="00FC0B3B">
              <w:rPr>
                <w:rFonts w:ascii="Times New Roman" w:eastAsia="Calibri" w:hAnsi="Times New Roman" w:cs="Times New Roman"/>
              </w:rPr>
              <w:t>знают</w:t>
            </w:r>
            <w:r w:rsidRPr="00FC0B3B">
              <w:rPr>
                <w:rFonts w:ascii="Times New Roman" w:eastAsia="Calibri" w:hAnsi="Times New Roman" w:cs="Times New Roman"/>
                <w:spacing w:val="-5"/>
              </w:rPr>
              <w:t xml:space="preserve"> </w:t>
            </w:r>
            <w:r w:rsidRPr="00FC0B3B">
              <w:rPr>
                <w:rFonts w:ascii="Times New Roman" w:eastAsia="Calibri" w:hAnsi="Times New Roman" w:cs="Times New Roman"/>
              </w:rPr>
              <w:t>дети. Помочь детям запомнить новое</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стихотворение.</w:t>
            </w:r>
          </w:p>
        </w:tc>
        <w:tc>
          <w:tcPr>
            <w:tcW w:w="2561" w:type="dxa"/>
            <w:tcBorders>
              <w:top w:val="single" w:sz="4" w:space="0" w:color="00000A"/>
              <w:left w:val="single" w:sz="4" w:space="0" w:color="00000A"/>
              <w:bottom w:val="single" w:sz="4" w:space="0" w:color="00000A"/>
              <w:right w:val="single" w:sz="2" w:space="0" w:color="000000"/>
            </w:tcBorders>
            <w:shd w:val="clear" w:color="auto" w:fill="FFFFFF"/>
            <w:vAlign w:val="center"/>
          </w:tcPr>
          <w:p w14:paraId="3C011561"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109E0B2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52.</w:t>
            </w:r>
          </w:p>
        </w:tc>
        <w:tc>
          <w:tcPr>
            <w:tcW w:w="3109" w:type="dxa"/>
            <w:tcBorders>
              <w:top w:val="single" w:sz="4" w:space="0" w:color="00000A"/>
              <w:left w:val="single" w:sz="4" w:space="0" w:color="00000A"/>
              <w:bottom w:val="single" w:sz="4" w:space="0" w:color="00000A"/>
              <w:right w:val="single" w:sz="4" w:space="0" w:color="00000A"/>
            </w:tcBorders>
            <w:shd w:val="clear" w:color="auto" w:fill="FFFFFF"/>
          </w:tcPr>
          <w:p w14:paraId="1A1D78C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Стихотворения: В. Орлова «Почему медведь спит зимой», Н. Некрасова «Не ветер бушует над бором…», 2-3 стихотворения </w:t>
            </w:r>
          </w:p>
          <w:p w14:paraId="77AF664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А. Барто «Игрушки».</w:t>
            </w:r>
          </w:p>
        </w:tc>
      </w:tr>
      <w:tr w:rsidR="00FC0B3B" w:rsidRPr="00FC0B3B" w14:paraId="231F3E21"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088C3D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39CEBC78"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27.01-31.01</w:t>
            </w:r>
          </w:p>
          <w:p w14:paraId="4B211080"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«Приглашаем в гости этикет»</w:t>
            </w: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4E82CE3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0B2E44B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090FCCF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E3621E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Социально – </w:t>
            </w:r>
            <w:r w:rsidRPr="00FC0B3B">
              <w:rPr>
                <w:rFonts w:ascii="Times New Roman" w:eastAsia="Times New Roman" w:hAnsi="Times New Roman" w:cs="Times New Roman"/>
                <w:lang w:eastAsia="ru-RU"/>
              </w:rPr>
              <w:lastRenderedPageBreak/>
              <w:t>коммуникативное развитие.</w:t>
            </w:r>
          </w:p>
          <w:p w14:paraId="3DC05BE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792D92E" w14:textId="77777777" w:rsidR="00FC0B3B" w:rsidRPr="00FC0B3B" w:rsidRDefault="00FC0B3B" w:rsidP="00FC0B3B">
            <w:pPr>
              <w:widowControl w:val="0"/>
              <w:autoSpaceDE w:val="0"/>
              <w:autoSpaceDN w:val="0"/>
              <w:spacing w:after="0" w:line="240" w:lineRule="auto"/>
              <w:ind w:left="105" w:right="351" w:firstLine="55"/>
              <w:jc w:val="center"/>
              <w:rPr>
                <w:rFonts w:ascii="Times New Roman" w:eastAsia="Times New Roman" w:hAnsi="Times New Roman" w:cs="Times New Roman"/>
                <w:spacing w:val="-1"/>
              </w:rPr>
            </w:pPr>
            <w:r w:rsidRPr="00FC0B3B">
              <w:rPr>
                <w:rFonts w:ascii="Times New Roman" w:eastAsia="Times New Roman" w:hAnsi="Times New Roman" w:cs="Times New Roman"/>
                <w:b/>
                <w:lang w:eastAsia="ru-RU"/>
              </w:rPr>
              <w:lastRenderedPageBreak/>
              <w:t>ООД 21.</w:t>
            </w:r>
            <w:r w:rsidRPr="00FC0B3B">
              <w:rPr>
                <w:rFonts w:ascii="Times New Roman" w:eastAsia="Times New Roman" w:hAnsi="Times New Roman" w:cs="Times New Roman"/>
                <w:spacing w:val="-1"/>
              </w:rPr>
              <w:t xml:space="preserve"> </w:t>
            </w:r>
          </w:p>
          <w:p w14:paraId="77A283E3" w14:textId="77777777" w:rsidR="00FC0B3B" w:rsidRPr="00FC0B3B" w:rsidRDefault="00FC0B3B" w:rsidP="00FC0B3B">
            <w:pPr>
              <w:widowControl w:val="0"/>
              <w:autoSpaceDE w:val="0"/>
              <w:autoSpaceDN w:val="0"/>
              <w:spacing w:after="0" w:line="240" w:lineRule="auto"/>
              <w:ind w:left="105" w:right="351" w:firstLine="55"/>
              <w:jc w:val="center"/>
              <w:rPr>
                <w:rFonts w:ascii="Times New Roman" w:eastAsia="Times New Roman" w:hAnsi="Times New Roman" w:cs="Times New Roman"/>
              </w:rPr>
            </w:pPr>
            <w:r w:rsidRPr="00FC0B3B">
              <w:rPr>
                <w:rFonts w:ascii="Times New Roman" w:eastAsia="Times New Roman" w:hAnsi="Times New Roman" w:cs="Times New Roman"/>
                <w:spacing w:val="-1"/>
              </w:rPr>
              <w:t>Мини-викторина</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по</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сказкам К.</w:t>
            </w:r>
          </w:p>
          <w:p w14:paraId="30AA94ED" w14:textId="77777777" w:rsidR="00FC0B3B" w:rsidRPr="00FC0B3B" w:rsidRDefault="00FC0B3B" w:rsidP="00FC0B3B">
            <w:pPr>
              <w:widowControl w:val="0"/>
              <w:autoSpaceDE w:val="0"/>
              <w:autoSpaceDN w:val="0"/>
              <w:spacing w:after="0" w:line="240" w:lineRule="auto"/>
              <w:ind w:left="105" w:right="123"/>
              <w:jc w:val="center"/>
              <w:rPr>
                <w:rFonts w:ascii="Times New Roman" w:eastAsia="Times New Roman" w:hAnsi="Times New Roman" w:cs="Times New Roman"/>
              </w:rPr>
            </w:pPr>
            <w:r w:rsidRPr="00FC0B3B">
              <w:rPr>
                <w:rFonts w:ascii="Times New Roman" w:eastAsia="Times New Roman" w:hAnsi="Times New Roman" w:cs="Times New Roman"/>
              </w:rPr>
              <w:t>Чуковского. Чтение</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произведения</w:t>
            </w:r>
          </w:p>
          <w:p w14:paraId="1B200C82" w14:textId="77777777" w:rsidR="00FC0B3B" w:rsidRPr="00FC0B3B" w:rsidRDefault="00FC0B3B" w:rsidP="00FC0B3B">
            <w:pPr>
              <w:widowControl w:val="0"/>
              <w:autoSpaceDE w:val="0"/>
              <w:autoSpaceDN w:val="0"/>
              <w:spacing w:after="0" w:line="240" w:lineRule="auto"/>
              <w:ind w:left="105" w:right="186"/>
              <w:jc w:val="center"/>
              <w:rPr>
                <w:rFonts w:ascii="Times New Roman" w:eastAsia="Times New Roman" w:hAnsi="Times New Roman" w:cs="Times New Roman"/>
              </w:rPr>
            </w:pPr>
            <w:r w:rsidRPr="00FC0B3B">
              <w:rPr>
                <w:rFonts w:ascii="Times New Roman" w:eastAsia="Times New Roman" w:hAnsi="Times New Roman" w:cs="Times New Roman"/>
              </w:rPr>
              <w:t>«Федорино</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горе».</w:t>
            </w:r>
          </w:p>
          <w:p w14:paraId="378CAAD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p w14:paraId="2A83159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01DFCB4D" w14:textId="77777777" w:rsidR="00FC0B3B" w:rsidRPr="00FC0B3B" w:rsidRDefault="00FC0B3B" w:rsidP="00FC0B3B">
            <w:pPr>
              <w:widowControl w:val="0"/>
              <w:autoSpaceDE w:val="0"/>
              <w:autoSpaceDN w:val="0"/>
              <w:spacing w:after="0" w:line="240" w:lineRule="auto"/>
              <w:ind w:left="105" w:right="186"/>
              <w:jc w:val="center"/>
              <w:rPr>
                <w:rFonts w:ascii="Times New Roman" w:eastAsia="Times New Roman" w:hAnsi="Times New Roman" w:cs="Times New Roman"/>
              </w:rPr>
            </w:pPr>
            <w:r w:rsidRPr="00FC0B3B">
              <w:rPr>
                <w:rFonts w:ascii="Times New Roman" w:eastAsia="Times New Roman" w:hAnsi="Times New Roman" w:cs="Times New Roman"/>
              </w:rPr>
              <w:lastRenderedPageBreak/>
              <w:t>Помочь детям вспомнить</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названия</w:t>
            </w:r>
            <w:r w:rsidRPr="00FC0B3B">
              <w:rPr>
                <w:rFonts w:ascii="Times New Roman" w:eastAsia="Times New Roman" w:hAnsi="Times New Roman" w:cs="Times New Roman"/>
                <w:spacing w:val="-2"/>
              </w:rPr>
              <w:t xml:space="preserve"> </w:t>
            </w:r>
            <w:r w:rsidRPr="00FC0B3B">
              <w:rPr>
                <w:rFonts w:ascii="Times New Roman" w:eastAsia="Times New Roman" w:hAnsi="Times New Roman" w:cs="Times New Roman"/>
              </w:rPr>
              <w:t>и содержание</w:t>
            </w:r>
            <w:r w:rsidRPr="00FC0B3B">
              <w:rPr>
                <w:rFonts w:ascii="Times New Roman" w:eastAsia="Times New Roman" w:hAnsi="Times New Roman" w:cs="Times New Roman"/>
                <w:spacing w:val="-2"/>
              </w:rPr>
              <w:t xml:space="preserve"> </w:t>
            </w:r>
            <w:r w:rsidRPr="00FC0B3B">
              <w:rPr>
                <w:rFonts w:ascii="Times New Roman" w:eastAsia="Times New Roman" w:hAnsi="Times New Roman" w:cs="Times New Roman"/>
              </w:rPr>
              <w:t>сказок</w:t>
            </w:r>
          </w:p>
          <w:p w14:paraId="0186F81B" w14:textId="77777777" w:rsidR="00FC0B3B" w:rsidRPr="00FC0B3B" w:rsidRDefault="00FC0B3B" w:rsidP="00FC0B3B">
            <w:pPr>
              <w:widowControl w:val="0"/>
              <w:autoSpaceDE w:val="0"/>
              <w:autoSpaceDN w:val="0"/>
              <w:spacing w:after="0" w:line="252"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К. Чуковского.</w:t>
            </w:r>
            <w:r w:rsidRPr="00FC0B3B">
              <w:rPr>
                <w:rFonts w:ascii="Times New Roman" w:eastAsia="Times New Roman" w:hAnsi="Times New Roman" w:cs="Times New Roman"/>
                <w:spacing w:val="-5"/>
              </w:rPr>
              <w:t xml:space="preserve"> </w:t>
            </w:r>
            <w:r w:rsidRPr="00FC0B3B">
              <w:rPr>
                <w:rFonts w:ascii="Times New Roman" w:eastAsia="Times New Roman" w:hAnsi="Times New Roman" w:cs="Times New Roman"/>
              </w:rPr>
              <w:t>Познакомить</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со</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сказкой</w:t>
            </w:r>
          </w:p>
          <w:p w14:paraId="31E8E0F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«Федорино</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горе».</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4E0AC381"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0DFB14E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53.</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745CB1D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Сказка К. Чуковского «Федорино горе».</w:t>
            </w:r>
          </w:p>
        </w:tc>
      </w:tr>
      <w:tr w:rsidR="00FC0B3B" w:rsidRPr="00FC0B3B" w14:paraId="6494AFFB"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09F344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22.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76A676A4"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03.02-07.02</w:t>
            </w:r>
          </w:p>
          <w:p w14:paraId="6B225768"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«Юные следопыты и почемучки»</w:t>
            </w:r>
          </w:p>
          <w:p w14:paraId="1F801078" w14:textId="77777777" w:rsidR="00FC0B3B" w:rsidRPr="00FC0B3B" w:rsidRDefault="00FC0B3B" w:rsidP="00FC0B3B">
            <w:pPr>
              <w:spacing w:after="0" w:line="240" w:lineRule="auto"/>
              <w:jc w:val="center"/>
              <w:rPr>
                <w:rFonts w:ascii="Times New Roman" w:eastAsia="Times New Roman" w:hAnsi="Times New Roman" w:cs="Times New Roman"/>
                <w:b/>
              </w:rPr>
            </w:pPr>
          </w:p>
          <w:p w14:paraId="0F047D6D"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3A4C6A0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208D826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6FD0E27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B8DC84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494910C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3166D7B"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1"/>
              </w:rPr>
            </w:pPr>
            <w:r w:rsidRPr="00FC0B3B">
              <w:rPr>
                <w:rFonts w:ascii="Times New Roman" w:eastAsia="Times New Roman" w:hAnsi="Times New Roman" w:cs="Times New Roman"/>
                <w:b/>
                <w:lang w:eastAsia="ru-RU"/>
              </w:rPr>
              <w:t>ООД 22.</w:t>
            </w:r>
          </w:p>
          <w:p w14:paraId="5E72B57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1"/>
              </w:rPr>
              <w:t xml:space="preserve">Звуковая </w:t>
            </w:r>
            <w:r w:rsidRPr="00FC0B3B">
              <w:rPr>
                <w:rFonts w:ascii="Times New Roman" w:eastAsia="Calibri" w:hAnsi="Times New Roman" w:cs="Times New Roman"/>
              </w:rPr>
              <w:t>культура</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речи: звук</w:t>
            </w:r>
            <w:r w:rsidRPr="00FC0B3B">
              <w:rPr>
                <w:rFonts w:ascii="Times New Roman" w:eastAsia="Calibri" w:hAnsi="Times New Roman" w:cs="Times New Roman"/>
                <w:spacing w:val="1"/>
              </w:rPr>
              <w:t xml:space="preserve"> </w:t>
            </w:r>
            <w:r w:rsidRPr="00FC0B3B">
              <w:rPr>
                <w:rFonts w:ascii="Times New Roman" w:eastAsia="Calibri" w:hAnsi="Times New Roman" w:cs="Times New Roman"/>
              </w:rPr>
              <w:t>«ч».</w:t>
            </w:r>
          </w:p>
          <w:p w14:paraId="71A86F6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65C6555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Объяснить детям, как</w:t>
            </w:r>
            <w:r w:rsidRPr="00FC0B3B">
              <w:rPr>
                <w:rFonts w:ascii="Times New Roman" w:eastAsia="Times New Roman" w:hAnsi="Times New Roman" w:cs="Times New Roman"/>
                <w:spacing w:val="-52"/>
                <w:lang w:eastAsia="ru-RU"/>
              </w:rPr>
              <w:t xml:space="preserve"> </w:t>
            </w:r>
            <w:r w:rsidRPr="00FC0B3B">
              <w:rPr>
                <w:rFonts w:ascii="Times New Roman" w:eastAsia="Times New Roman" w:hAnsi="Times New Roman" w:cs="Times New Roman"/>
                <w:lang w:eastAsia="ru-RU"/>
              </w:rPr>
              <w:t>правильно произносить звук «ч»,</w:t>
            </w:r>
            <w:r w:rsidRPr="00FC0B3B">
              <w:rPr>
                <w:rFonts w:ascii="Times New Roman" w:eastAsia="Times New Roman" w:hAnsi="Times New Roman" w:cs="Times New Roman"/>
                <w:spacing w:val="1"/>
                <w:lang w:eastAsia="ru-RU"/>
              </w:rPr>
              <w:t xml:space="preserve"> </w:t>
            </w:r>
            <w:r w:rsidRPr="00FC0B3B">
              <w:rPr>
                <w:rFonts w:ascii="Times New Roman" w:eastAsia="Times New Roman" w:hAnsi="Times New Roman" w:cs="Times New Roman"/>
                <w:lang w:eastAsia="ru-RU"/>
              </w:rPr>
              <w:t>упражнять в произнесении звука</w:t>
            </w:r>
            <w:r w:rsidRPr="00FC0B3B">
              <w:rPr>
                <w:rFonts w:ascii="Times New Roman" w:eastAsia="Times New Roman" w:hAnsi="Times New Roman" w:cs="Times New Roman"/>
                <w:spacing w:val="1"/>
                <w:lang w:eastAsia="ru-RU"/>
              </w:rPr>
              <w:t xml:space="preserve"> </w:t>
            </w:r>
            <w:r w:rsidRPr="00FC0B3B">
              <w:rPr>
                <w:rFonts w:ascii="Times New Roman" w:eastAsia="Times New Roman" w:hAnsi="Times New Roman" w:cs="Times New Roman"/>
                <w:lang w:eastAsia="ru-RU"/>
              </w:rPr>
              <w:t>(изолированно, в</w:t>
            </w:r>
            <w:r w:rsidRPr="00FC0B3B">
              <w:rPr>
                <w:rFonts w:ascii="Times New Roman" w:eastAsia="Times New Roman" w:hAnsi="Times New Roman" w:cs="Times New Roman"/>
                <w:spacing w:val="-1"/>
                <w:lang w:eastAsia="ru-RU"/>
              </w:rPr>
              <w:t xml:space="preserve"> </w:t>
            </w:r>
            <w:r w:rsidRPr="00FC0B3B">
              <w:rPr>
                <w:rFonts w:ascii="Times New Roman" w:eastAsia="Times New Roman" w:hAnsi="Times New Roman" w:cs="Times New Roman"/>
                <w:lang w:eastAsia="ru-RU"/>
              </w:rPr>
              <w:t>словах,</w:t>
            </w:r>
            <w:r w:rsidRPr="00FC0B3B">
              <w:rPr>
                <w:rFonts w:ascii="Times New Roman" w:eastAsia="Times New Roman" w:hAnsi="Times New Roman" w:cs="Times New Roman"/>
                <w:spacing w:val="-2"/>
                <w:lang w:eastAsia="ru-RU"/>
              </w:rPr>
              <w:t xml:space="preserve"> </w:t>
            </w:r>
            <w:r w:rsidRPr="00FC0B3B">
              <w:rPr>
                <w:rFonts w:ascii="Times New Roman" w:eastAsia="Times New Roman" w:hAnsi="Times New Roman" w:cs="Times New Roman"/>
                <w:lang w:eastAsia="ru-RU"/>
              </w:rPr>
              <w:t>стихах).</w:t>
            </w:r>
          </w:p>
          <w:p w14:paraId="04C61C1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Развивать фонематический слух</w:t>
            </w:r>
            <w:r w:rsidRPr="00FC0B3B">
              <w:rPr>
                <w:rFonts w:ascii="Times New Roman" w:eastAsia="Times New Roman" w:hAnsi="Times New Roman" w:cs="Times New Roman"/>
                <w:spacing w:val="-52"/>
                <w:lang w:eastAsia="ru-RU"/>
              </w:rPr>
              <w:t xml:space="preserve">               </w:t>
            </w:r>
            <w:r w:rsidRPr="00FC0B3B">
              <w:rPr>
                <w:rFonts w:ascii="Times New Roman" w:eastAsia="Times New Roman" w:hAnsi="Times New Roman" w:cs="Times New Roman"/>
                <w:lang w:eastAsia="ru-RU"/>
              </w:rPr>
              <w:t>детей.</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3F2F89FF"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1DCDE2F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53.</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7E88E3B6"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Сказка про Язычок.</w:t>
            </w:r>
          </w:p>
        </w:tc>
      </w:tr>
      <w:tr w:rsidR="00FC0B3B" w:rsidRPr="00FC0B3B" w14:paraId="1A74D7D8"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7301B8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4B9DFB97"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10.02-14.02</w:t>
            </w:r>
          </w:p>
          <w:p w14:paraId="06C9A401"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«Дикие животные нашей полосы и их детеныши»</w:t>
            </w:r>
          </w:p>
          <w:p w14:paraId="00A56D2B"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6559C3F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3FBECCA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15BE927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4B04B61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0ECB782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ECD9FE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23.</w:t>
            </w:r>
          </w:p>
          <w:p w14:paraId="217B2C3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 xml:space="preserve"> Составление</w:t>
            </w:r>
            <w:r w:rsidRPr="00FC0B3B">
              <w:rPr>
                <w:rFonts w:ascii="Times New Roman" w:eastAsia="Calibri" w:hAnsi="Times New Roman" w:cs="Times New Roman"/>
                <w:spacing w:val="-53"/>
              </w:rPr>
              <w:t xml:space="preserve"> </w:t>
            </w:r>
            <w:r w:rsidRPr="00FC0B3B">
              <w:rPr>
                <w:rFonts w:ascii="Times New Roman" w:eastAsia="Calibri" w:hAnsi="Times New Roman" w:cs="Times New Roman"/>
              </w:rPr>
              <w:t>рассказов по</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 xml:space="preserve">картине «На </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полянке».</w:t>
            </w:r>
          </w:p>
          <w:p w14:paraId="0D5B292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7D464602"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Помогать детям</w:t>
            </w:r>
          </w:p>
          <w:p w14:paraId="0BF8A534"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рассматривать и описывать картину в определенной последовательности.</w:t>
            </w:r>
          </w:p>
          <w:p w14:paraId="5CE673B6" w14:textId="77777777" w:rsidR="00FC0B3B" w:rsidRPr="00FC0B3B" w:rsidRDefault="00FC0B3B" w:rsidP="00FC0B3B">
            <w:pPr>
              <w:spacing w:after="0" w:line="259"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Продолжать учить придумывать название картине.</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0FF1F353"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5010615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55.</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1F730433"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Картина «На полянке».</w:t>
            </w:r>
          </w:p>
        </w:tc>
      </w:tr>
      <w:tr w:rsidR="00FC0B3B" w:rsidRPr="00FC0B3B" w14:paraId="7A7B158E" w14:textId="77777777" w:rsidTr="00FC0B3B">
        <w:trPr>
          <w:trHeight w:val="564"/>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F893F9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1F59D163"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17.02.- 21.02</w:t>
            </w:r>
          </w:p>
          <w:p w14:paraId="53C27FA8"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«Наши защитники»</w:t>
            </w:r>
          </w:p>
          <w:p w14:paraId="67A82ED0"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3A18D92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664F5CB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0DA5F25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24EBD1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11B9BC4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D78D93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24.</w:t>
            </w:r>
          </w:p>
          <w:p w14:paraId="403202A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«Урок вежливости».</w:t>
            </w:r>
          </w:p>
          <w:p w14:paraId="599B805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3D96E5F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610016B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Рассказать детям о том,</w:t>
            </w:r>
            <w:r w:rsidRPr="00FC0B3B">
              <w:rPr>
                <w:rFonts w:ascii="Times New Roman" w:eastAsia="Times New Roman" w:hAnsi="Times New Roman" w:cs="Times New Roman"/>
                <w:spacing w:val="-52"/>
                <w:lang w:eastAsia="ru-RU"/>
              </w:rPr>
              <w:t xml:space="preserve"> </w:t>
            </w:r>
            <w:r w:rsidRPr="00FC0B3B">
              <w:rPr>
                <w:rFonts w:ascii="Times New Roman" w:eastAsia="Times New Roman" w:hAnsi="Times New Roman" w:cs="Times New Roman"/>
                <w:lang w:eastAsia="ru-RU"/>
              </w:rPr>
              <w:t>как принято встречать гостей, как и что</w:t>
            </w:r>
            <w:r w:rsidRPr="00FC0B3B">
              <w:rPr>
                <w:rFonts w:ascii="Times New Roman" w:eastAsia="Times New Roman" w:hAnsi="Times New Roman" w:cs="Times New Roman"/>
                <w:spacing w:val="-52"/>
                <w:lang w:eastAsia="ru-RU"/>
              </w:rPr>
              <w:t xml:space="preserve"> </w:t>
            </w:r>
            <w:r w:rsidRPr="00FC0B3B">
              <w:rPr>
                <w:rFonts w:ascii="Times New Roman" w:eastAsia="Times New Roman" w:hAnsi="Times New Roman" w:cs="Times New Roman"/>
                <w:lang w:eastAsia="ru-RU"/>
              </w:rPr>
              <w:t>лучше</w:t>
            </w:r>
            <w:r w:rsidRPr="00FC0B3B">
              <w:rPr>
                <w:rFonts w:ascii="Times New Roman" w:eastAsia="Times New Roman" w:hAnsi="Times New Roman" w:cs="Times New Roman"/>
                <w:spacing w:val="-1"/>
                <w:lang w:eastAsia="ru-RU"/>
              </w:rPr>
              <w:t xml:space="preserve"> </w:t>
            </w:r>
            <w:r w:rsidRPr="00FC0B3B">
              <w:rPr>
                <w:rFonts w:ascii="Times New Roman" w:eastAsia="Times New Roman" w:hAnsi="Times New Roman" w:cs="Times New Roman"/>
                <w:lang w:eastAsia="ru-RU"/>
              </w:rPr>
              <w:t>показать</w:t>
            </w:r>
            <w:r w:rsidRPr="00FC0B3B">
              <w:rPr>
                <w:rFonts w:ascii="Times New Roman" w:eastAsia="Times New Roman" w:hAnsi="Times New Roman" w:cs="Times New Roman"/>
                <w:spacing w:val="-4"/>
                <w:lang w:eastAsia="ru-RU"/>
              </w:rPr>
              <w:t xml:space="preserve"> </w:t>
            </w:r>
            <w:r w:rsidRPr="00FC0B3B">
              <w:rPr>
                <w:rFonts w:ascii="Times New Roman" w:eastAsia="Times New Roman" w:hAnsi="Times New Roman" w:cs="Times New Roman"/>
                <w:lang w:eastAsia="ru-RU"/>
              </w:rPr>
              <w:t>гостю, чтобы</w:t>
            </w:r>
            <w:r w:rsidRPr="00FC0B3B">
              <w:rPr>
                <w:rFonts w:ascii="Times New Roman" w:eastAsia="Times New Roman" w:hAnsi="Times New Roman" w:cs="Times New Roman"/>
                <w:spacing w:val="-1"/>
                <w:lang w:eastAsia="ru-RU"/>
              </w:rPr>
              <w:t xml:space="preserve"> </w:t>
            </w:r>
            <w:r w:rsidRPr="00FC0B3B">
              <w:rPr>
                <w:rFonts w:ascii="Times New Roman" w:eastAsia="Times New Roman" w:hAnsi="Times New Roman" w:cs="Times New Roman"/>
                <w:lang w:eastAsia="ru-RU"/>
              </w:rPr>
              <w:t>он</w:t>
            </w:r>
            <w:r w:rsidRPr="00FC0B3B">
              <w:rPr>
                <w:rFonts w:ascii="Times New Roman" w:eastAsia="Times New Roman" w:hAnsi="Times New Roman" w:cs="Times New Roman"/>
                <w:spacing w:val="-1"/>
                <w:lang w:eastAsia="ru-RU"/>
              </w:rPr>
              <w:t xml:space="preserve"> </w:t>
            </w:r>
            <w:r w:rsidRPr="00FC0B3B">
              <w:rPr>
                <w:rFonts w:ascii="Times New Roman" w:eastAsia="Times New Roman" w:hAnsi="Times New Roman" w:cs="Times New Roman"/>
                <w:lang w:eastAsia="ru-RU"/>
              </w:rPr>
              <w:t>не</w:t>
            </w:r>
          </w:p>
          <w:p w14:paraId="5B73F48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заскучал.</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0A787932"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4ACE35B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w:t>
            </w:r>
            <w:r w:rsidRPr="00FC0B3B">
              <w:rPr>
                <w:rFonts w:ascii="Times New Roman" w:eastAsia="Calibri" w:hAnsi="Times New Roman" w:cs="Times New Roman"/>
                <w:b/>
              </w:rPr>
              <w:t xml:space="preserve"> </w:t>
            </w:r>
            <w:r w:rsidRPr="00FC0B3B">
              <w:rPr>
                <w:rFonts w:ascii="Times New Roman" w:eastAsia="Calibri" w:hAnsi="Times New Roman" w:cs="Times New Roman"/>
              </w:rPr>
              <w:t>56.</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63EEF94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Игрушка медвежонок.</w:t>
            </w:r>
          </w:p>
          <w:p w14:paraId="61DD1BA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Стихотворение В. Орлова «Почему медведь спит зимой».</w:t>
            </w:r>
          </w:p>
        </w:tc>
      </w:tr>
      <w:tr w:rsidR="00FC0B3B" w:rsidRPr="00FC0B3B" w14:paraId="051F364C"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EF6EFC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4258B307"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25.02-28.02</w:t>
            </w:r>
          </w:p>
          <w:p w14:paraId="5FD8ED4E"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«Мир вещей: игрушки вокруг меня»</w:t>
            </w:r>
          </w:p>
          <w:p w14:paraId="2014BA68"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563FDEE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6B581E4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2E8FB25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59B96DF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39BCD66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C7A0B4E" w14:textId="77777777" w:rsidR="00FC0B3B" w:rsidRPr="00FC0B3B" w:rsidRDefault="00FC0B3B" w:rsidP="00FC0B3B">
            <w:pPr>
              <w:widowControl w:val="0"/>
              <w:autoSpaceDE w:val="0"/>
              <w:autoSpaceDN w:val="0"/>
              <w:spacing w:after="0" w:line="241" w:lineRule="exact"/>
              <w:ind w:left="105"/>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25.</w:t>
            </w:r>
          </w:p>
          <w:p w14:paraId="111079AB"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«Готовимся</w:t>
            </w:r>
          </w:p>
          <w:p w14:paraId="40184FCA"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встречать весну   Международный женский день»</w:t>
            </w:r>
          </w:p>
          <w:p w14:paraId="7FB9DAD6"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Заучивание</w:t>
            </w:r>
          </w:p>
          <w:p w14:paraId="180D3782"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 xml:space="preserve">стихотворения </w:t>
            </w:r>
          </w:p>
          <w:p w14:paraId="4E174221"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А. Плещеева</w:t>
            </w:r>
          </w:p>
          <w:p w14:paraId="6D50C5E6"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lastRenderedPageBreak/>
              <w:t>«Весна».</w:t>
            </w:r>
          </w:p>
          <w:p w14:paraId="4EC5078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77BFCE4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459E8D1" w14:textId="77777777" w:rsidR="00FC0B3B" w:rsidRPr="00FC0B3B" w:rsidRDefault="00FC0B3B" w:rsidP="00FC0B3B">
            <w:pPr>
              <w:widowControl w:val="0"/>
              <w:autoSpaceDE w:val="0"/>
              <w:autoSpaceDN w:val="0"/>
              <w:spacing w:after="0" w:line="240" w:lineRule="auto"/>
              <w:ind w:left="105" w:right="599"/>
              <w:jc w:val="center"/>
              <w:rPr>
                <w:rFonts w:ascii="Times New Roman" w:eastAsia="Times New Roman" w:hAnsi="Times New Roman" w:cs="Times New Roman"/>
              </w:rPr>
            </w:pPr>
            <w:r w:rsidRPr="00FC0B3B">
              <w:rPr>
                <w:rFonts w:ascii="Times New Roman" w:eastAsia="Times New Roman" w:hAnsi="Times New Roman" w:cs="Times New Roman"/>
              </w:rPr>
              <w:t>Познакомить детей с</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новым стихотворением, учить его</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наизусть. Учить детей отвечать на</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 xml:space="preserve">вопросы по содержанию, </w:t>
            </w:r>
            <w:r w:rsidRPr="00FC0B3B">
              <w:rPr>
                <w:rFonts w:ascii="Times New Roman" w:eastAsia="Times New Roman" w:hAnsi="Times New Roman" w:cs="Times New Roman"/>
              </w:rPr>
              <w:lastRenderedPageBreak/>
              <w:t>отчетливо</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произносить слова и словосочетания. Развивать</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внимание, память,</w:t>
            </w:r>
          </w:p>
          <w:p w14:paraId="58455E2F" w14:textId="77777777" w:rsidR="00FC0B3B" w:rsidRPr="00FC0B3B" w:rsidRDefault="00FC0B3B" w:rsidP="00FC0B3B">
            <w:pPr>
              <w:widowControl w:val="0"/>
              <w:autoSpaceDE w:val="0"/>
              <w:autoSpaceDN w:val="0"/>
              <w:spacing w:after="0" w:line="240" w:lineRule="auto"/>
              <w:ind w:left="105" w:right="412"/>
              <w:jc w:val="center"/>
              <w:rPr>
                <w:rFonts w:ascii="Times New Roman" w:eastAsia="Times New Roman" w:hAnsi="Times New Roman" w:cs="Times New Roman"/>
                <w:spacing w:val="-52"/>
              </w:rPr>
            </w:pPr>
            <w:r w:rsidRPr="00FC0B3B">
              <w:rPr>
                <w:rFonts w:ascii="Times New Roman" w:eastAsia="Times New Roman" w:hAnsi="Times New Roman" w:cs="Times New Roman"/>
              </w:rPr>
              <w:t>интонационную выразительность речи.</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Воспитывать</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любовь</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к маме</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и</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ко всей семье.</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783B1D1E"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lastRenderedPageBreak/>
              <w:t>В.В. Гербова,</w:t>
            </w:r>
          </w:p>
          <w:p w14:paraId="0ED9054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59.</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36AB641B"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 xml:space="preserve">Стихотворение </w:t>
            </w:r>
          </w:p>
          <w:p w14:paraId="682C4350"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А. Плещеева «Весна». Стихотворение И. Косякова «Всё она».</w:t>
            </w:r>
          </w:p>
        </w:tc>
      </w:tr>
      <w:tr w:rsidR="00FC0B3B" w:rsidRPr="00FC0B3B" w14:paraId="3E04A97F"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972BA1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26.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14:paraId="615A75FF"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03.03-07.03</w:t>
            </w:r>
          </w:p>
          <w:p w14:paraId="666DAFD2"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«Моя семья»</w:t>
            </w:r>
          </w:p>
          <w:p w14:paraId="18FEF29E"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 xml:space="preserve"> </w:t>
            </w:r>
          </w:p>
          <w:p w14:paraId="07AE5D63"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4741451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2E04E1B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0C55141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6EF5BB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179E544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013BE4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26.</w:t>
            </w:r>
          </w:p>
          <w:p w14:paraId="007749CB" w14:textId="77777777" w:rsidR="00FC0B3B" w:rsidRPr="00FC0B3B" w:rsidRDefault="00FC0B3B" w:rsidP="00FC0B3B">
            <w:pPr>
              <w:widowControl w:val="0"/>
              <w:autoSpaceDE w:val="0"/>
              <w:autoSpaceDN w:val="0"/>
              <w:spacing w:after="0" w:line="240" w:lineRule="auto"/>
              <w:ind w:left="105" w:right="355"/>
              <w:jc w:val="center"/>
              <w:rPr>
                <w:rFonts w:ascii="Times New Roman" w:eastAsia="Times New Roman" w:hAnsi="Times New Roman" w:cs="Times New Roman"/>
              </w:rPr>
            </w:pPr>
            <w:r w:rsidRPr="00FC0B3B">
              <w:rPr>
                <w:rFonts w:ascii="Times New Roman" w:eastAsia="Times New Roman" w:hAnsi="Times New Roman" w:cs="Times New Roman"/>
              </w:rPr>
              <w:t>Русские сказки</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мини-викторина.</w:t>
            </w:r>
          </w:p>
          <w:p w14:paraId="7B56935C" w14:textId="77777777" w:rsidR="00FC0B3B" w:rsidRPr="00FC0B3B" w:rsidRDefault="00FC0B3B" w:rsidP="00FC0B3B">
            <w:pPr>
              <w:widowControl w:val="0"/>
              <w:autoSpaceDE w:val="0"/>
              <w:autoSpaceDN w:val="0"/>
              <w:spacing w:after="0" w:line="240" w:lineRule="auto"/>
              <w:ind w:left="105" w:right="355"/>
              <w:jc w:val="center"/>
              <w:rPr>
                <w:rFonts w:ascii="Times New Roman" w:eastAsia="Times New Roman" w:hAnsi="Times New Roman" w:cs="Times New Roman"/>
              </w:rPr>
            </w:pPr>
            <w:r w:rsidRPr="00FC0B3B">
              <w:rPr>
                <w:rFonts w:ascii="Times New Roman" w:eastAsia="Times New Roman" w:hAnsi="Times New Roman" w:cs="Times New Roman"/>
              </w:rPr>
              <w:t>Чтение сказки</w:t>
            </w:r>
          </w:p>
          <w:p w14:paraId="43602D7A" w14:textId="77777777" w:rsidR="00FC0B3B" w:rsidRPr="00FC0B3B" w:rsidRDefault="00FC0B3B" w:rsidP="00FC0B3B">
            <w:pPr>
              <w:widowControl w:val="0"/>
              <w:autoSpaceDE w:val="0"/>
              <w:autoSpaceDN w:val="0"/>
              <w:spacing w:after="0" w:line="252"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«Петушок и</w:t>
            </w:r>
          </w:p>
          <w:p w14:paraId="5BBD8CD7" w14:textId="77777777" w:rsidR="00FC0B3B" w:rsidRPr="00FC0B3B" w:rsidRDefault="00FC0B3B" w:rsidP="00FC0B3B">
            <w:pPr>
              <w:widowControl w:val="0"/>
              <w:autoSpaceDE w:val="0"/>
              <w:autoSpaceDN w:val="0"/>
              <w:spacing w:after="0" w:line="240" w:lineRule="auto"/>
              <w:ind w:left="105" w:right="119"/>
              <w:jc w:val="center"/>
              <w:rPr>
                <w:rFonts w:ascii="Times New Roman" w:eastAsia="Times New Roman" w:hAnsi="Times New Roman" w:cs="Times New Roman"/>
              </w:rPr>
            </w:pPr>
            <w:r w:rsidRPr="00FC0B3B">
              <w:rPr>
                <w:rFonts w:ascii="Times New Roman" w:eastAsia="Times New Roman" w:hAnsi="Times New Roman" w:cs="Times New Roman"/>
              </w:rPr>
              <w:t>бобовое</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зернышко».</w:t>
            </w:r>
          </w:p>
          <w:p w14:paraId="11D1070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1B082344" w14:textId="77777777" w:rsidR="00FC0B3B" w:rsidRPr="00FC0B3B" w:rsidRDefault="00FC0B3B" w:rsidP="00FC0B3B">
            <w:pPr>
              <w:widowControl w:val="0"/>
              <w:autoSpaceDE w:val="0"/>
              <w:autoSpaceDN w:val="0"/>
              <w:spacing w:after="0" w:line="241" w:lineRule="exact"/>
              <w:ind w:left="105"/>
              <w:jc w:val="center"/>
              <w:rPr>
                <w:rFonts w:ascii="Times New Roman" w:eastAsia="Times New Roman" w:hAnsi="Times New Roman" w:cs="Times New Roman"/>
                <w:lang w:eastAsia="ru-RU"/>
              </w:rPr>
            </w:pPr>
            <w:r w:rsidRPr="00FC0B3B">
              <w:rPr>
                <w:rFonts w:ascii="Times New Roman" w:eastAsia="Times New Roman" w:hAnsi="Times New Roman" w:cs="Times New Roman"/>
              </w:rPr>
              <w:t>Помочь детям вспомнить</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названия и содержание уже известных им</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сказок.</w:t>
            </w:r>
            <w:r w:rsidRPr="00FC0B3B">
              <w:rPr>
                <w:rFonts w:ascii="Times New Roman" w:eastAsia="Times New Roman" w:hAnsi="Times New Roman" w:cs="Times New Roman"/>
                <w:spacing w:val="-4"/>
              </w:rPr>
              <w:t xml:space="preserve"> </w:t>
            </w:r>
            <w:r w:rsidRPr="00FC0B3B">
              <w:rPr>
                <w:rFonts w:ascii="Times New Roman" w:eastAsia="Times New Roman" w:hAnsi="Times New Roman" w:cs="Times New Roman"/>
              </w:rPr>
              <w:t>Познакомить</w:t>
            </w:r>
            <w:r w:rsidRPr="00FC0B3B">
              <w:rPr>
                <w:rFonts w:ascii="Times New Roman" w:eastAsia="Times New Roman" w:hAnsi="Times New Roman" w:cs="Times New Roman"/>
                <w:spacing w:val="-6"/>
              </w:rPr>
              <w:t xml:space="preserve"> </w:t>
            </w:r>
            <w:r w:rsidRPr="00FC0B3B">
              <w:rPr>
                <w:rFonts w:ascii="Times New Roman" w:eastAsia="Times New Roman" w:hAnsi="Times New Roman" w:cs="Times New Roman"/>
              </w:rPr>
              <w:t>со</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сказкой</w:t>
            </w:r>
            <w:r w:rsidRPr="00FC0B3B">
              <w:rPr>
                <w:rFonts w:ascii="Times New Roman" w:eastAsia="Times New Roman" w:hAnsi="Times New Roman" w:cs="Times New Roman"/>
                <w:spacing w:val="-3"/>
              </w:rPr>
              <w:t xml:space="preserve"> </w:t>
            </w:r>
            <w:r w:rsidRPr="00FC0B3B">
              <w:rPr>
                <w:rFonts w:ascii="Times New Roman" w:eastAsia="Times New Roman" w:hAnsi="Times New Roman" w:cs="Times New Roman"/>
              </w:rPr>
              <w:t xml:space="preserve">«Петушок </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и бобовое зёрнышко».</w:t>
            </w:r>
          </w:p>
          <w:p w14:paraId="223D9B4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3079E541" w14:textId="77777777" w:rsidR="00FC0B3B" w:rsidRPr="00FC0B3B" w:rsidRDefault="00FC0B3B" w:rsidP="00FC0B3B">
            <w:pPr>
              <w:spacing w:after="0" w:line="240" w:lineRule="auto"/>
              <w:jc w:val="center"/>
              <w:rPr>
                <w:rFonts w:ascii="Times New Roman" w:eastAsia="Calibri" w:hAnsi="Times New Roman" w:cs="Times New Roman"/>
              </w:rPr>
            </w:pPr>
            <w:bookmarkStart w:id="603" w:name="_Hlk143514190"/>
            <w:r w:rsidRPr="00FC0B3B">
              <w:rPr>
                <w:rFonts w:ascii="Times New Roman" w:eastAsia="Calibri" w:hAnsi="Times New Roman" w:cs="Times New Roman"/>
              </w:rPr>
              <w:t>В.В. Гербова,</w:t>
            </w:r>
          </w:p>
          <w:p w14:paraId="4F5CC3E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w:t>
            </w:r>
            <w:bookmarkEnd w:id="603"/>
            <w:r w:rsidRPr="00FC0B3B">
              <w:rPr>
                <w:rFonts w:ascii="Times New Roman" w:eastAsia="Calibri" w:hAnsi="Times New Roman" w:cs="Times New Roman"/>
              </w:rPr>
              <w:t xml:space="preserve"> 61.</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34D383B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Сказка «Петушок и бобовое зёрнышко».</w:t>
            </w:r>
          </w:p>
          <w:p w14:paraId="3170589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Сказка «Война грибов с ягодами», обр. В. Даля.</w:t>
            </w:r>
          </w:p>
        </w:tc>
      </w:tr>
      <w:tr w:rsidR="00FC0B3B" w:rsidRPr="00FC0B3B" w14:paraId="6687465C"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3E74FE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p w14:paraId="6BF0C71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27.</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0F131228"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11.03-14.03</w:t>
            </w:r>
          </w:p>
          <w:p w14:paraId="69AC369C"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«Здравствуй, весна – красна»</w:t>
            </w: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0EB7F3B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420D5C5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159B690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061987C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1C7A299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59A795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27.</w:t>
            </w:r>
          </w:p>
          <w:p w14:paraId="622D151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1"/>
              </w:rPr>
              <w:t xml:space="preserve">Звуковая </w:t>
            </w:r>
            <w:r w:rsidRPr="00FC0B3B">
              <w:rPr>
                <w:rFonts w:ascii="Times New Roman" w:eastAsia="Calibri" w:hAnsi="Times New Roman" w:cs="Times New Roman"/>
              </w:rPr>
              <w:t>культура</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речи: звуки</w:t>
            </w:r>
            <w:r w:rsidRPr="00FC0B3B">
              <w:rPr>
                <w:rFonts w:ascii="Times New Roman" w:eastAsia="Calibri" w:hAnsi="Times New Roman" w:cs="Times New Roman"/>
                <w:spacing w:val="-1"/>
              </w:rPr>
              <w:t xml:space="preserve"> </w:t>
            </w:r>
            <w:r w:rsidRPr="00FC0B3B">
              <w:rPr>
                <w:rFonts w:ascii="Times New Roman" w:eastAsia="Calibri" w:hAnsi="Times New Roman" w:cs="Times New Roman"/>
                <w:i/>
              </w:rPr>
              <w:t>щ-ч.</w:t>
            </w:r>
          </w:p>
          <w:p w14:paraId="768F903C" w14:textId="77777777" w:rsidR="00FC0B3B" w:rsidRPr="00FC0B3B" w:rsidRDefault="00FC0B3B" w:rsidP="00FC0B3B">
            <w:pPr>
              <w:widowControl w:val="0"/>
              <w:autoSpaceDE w:val="0"/>
              <w:autoSpaceDN w:val="0"/>
              <w:spacing w:after="0" w:line="240" w:lineRule="auto"/>
              <w:ind w:left="105" w:right="119"/>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7C9D4F6B" w14:textId="77777777" w:rsidR="00FC0B3B" w:rsidRPr="00FC0B3B" w:rsidRDefault="00FC0B3B" w:rsidP="00FC0B3B">
            <w:pPr>
              <w:widowControl w:val="0"/>
              <w:autoSpaceDE w:val="0"/>
              <w:autoSpaceDN w:val="0"/>
              <w:spacing w:after="0" w:line="241" w:lineRule="exact"/>
              <w:ind w:left="105"/>
              <w:jc w:val="center"/>
              <w:rPr>
                <w:rFonts w:ascii="Times New Roman" w:eastAsia="Times New Roman" w:hAnsi="Times New Roman" w:cs="Times New Roman"/>
              </w:rPr>
            </w:pPr>
            <w:r w:rsidRPr="00FC0B3B">
              <w:rPr>
                <w:rFonts w:ascii="Times New Roman" w:eastAsia="Times New Roman" w:hAnsi="Times New Roman" w:cs="Times New Roman"/>
              </w:rPr>
              <w:t>Упражнять</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детей</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в</w:t>
            </w:r>
          </w:p>
          <w:p w14:paraId="39FCC55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 xml:space="preserve">правильном произнесении звука </w:t>
            </w:r>
            <w:r w:rsidRPr="00FC0B3B">
              <w:rPr>
                <w:rFonts w:ascii="Times New Roman" w:eastAsia="Calibri" w:hAnsi="Times New Roman" w:cs="Times New Roman"/>
                <w:i/>
              </w:rPr>
              <w:t xml:space="preserve">щ </w:t>
            </w:r>
            <w:r w:rsidRPr="00FC0B3B">
              <w:rPr>
                <w:rFonts w:ascii="Times New Roman" w:eastAsia="Calibri" w:hAnsi="Times New Roman" w:cs="Times New Roman"/>
              </w:rPr>
              <w:t>и</w:t>
            </w: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дифференциации</w:t>
            </w:r>
            <w:r w:rsidRPr="00FC0B3B">
              <w:rPr>
                <w:rFonts w:ascii="Times New Roman" w:eastAsia="Calibri" w:hAnsi="Times New Roman" w:cs="Times New Roman"/>
                <w:spacing w:val="-2"/>
              </w:rPr>
              <w:t xml:space="preserve"> </w:t>
            </w:r>
            <w:r w:rsidRPr="00FC0B3B">
              <w:rPr>
                <w:rFonts w:ascii="Times New Roman" w:eastAsia="Calibri" w:hAnsi="Times New Roman" w:cs="Times New Roman"/>
              </w:rPr>
              <w:t xml:space="preserve">звуков </w:t>
            </w:r>
            <w:r w:rsidRPr="00FC0B3B">
              <w:rPr>
                <w:rFonts w:ascii="Times New Roman" w:eastAsia="Calibri" w:hAnsi="Times New Roman" w:cs="Times New Roman"/>
                <w:i/>
              </w:rPr>
              <w:t>щ-ч.</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312C669D"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0F69691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60.</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59F2030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Сказка про Язычок.</w:t>
            </w:r>
          </w:p>
          <w:p w14:paraId="346A212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Стихи - перевёртыши И. Сельвинского «Что правильно?»</w:t>
            </w:r>
          </w:p>
        </w:tc>
      </w:tr>
      <w:tr w:rsidR="00FC0B3B" w:rsidRPr="00FC0B3B" w14:paraId="5BFDE319"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EA32C2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04E1FA96"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17.03-21.03</w:t>
            </w:r>
          </w:p>
          <w:p w14:paraId="6C57104D" w14:textId="77777777" w:rsidR="00FC0B3B" w:rsidRPr="00FC0B3B" w:rsidRDefault="00FC0B3B" w:rsidP="00FC0B3B">
            <w:pPr>
              <w:spacing w:after="0" w:line="240" w:lineRule="auto"/>
              <w:jc w:val="center"/>
              <w:rPr>
                <w:rFonts w:ascii="Times New Roman" w:eastAsia="Calibri" w:hAnsi="Times New Roman" w:cs="Times New Roman"/>
                <w:b/>
              </w:rPr>
            </w:pPr>
            <w:r w:rsidRPr="00FC0B3B">
              <w:rPr>
                <w:rFonts w:ascii="Times New Roman" w:eastAsia="Calibri" w:hAnsi="Times New Roman" w:cs="Times New Roman"/>
                <w:b/>
              </w:rPr>
              <w:t>«Все работы хороши»</w:t>
            </w: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6319429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5B1BCAC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543E47A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744F769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2786073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BCF292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28.</w:t>
            </w:r>
          </w:p>
          <w:p w14:paraId="3569F5F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rPr>
              <w:t>Составление</w:t>
            </w:r>
            <w:r w:rsidRPr="00FC0B3B">
              <w:rPr>
                <w:rFonts w:ascii="Times New Roman" w:eastAsia="Times New Roman" w:hAnsi="Times New Roman" w:cs="Times New Roman"/>
                <w:spacing w:val="-53"/>
              </w:rPr>
              <w:t xml:space="preserve"> </w:t>
            </w:r>
            <w:r w:rsidRPr="00FC0B3B">
              <w:rPr>
                <w:rFonts w:ascii="Times New Roman" w:eastAsia="Times New Roman" w:hAnsi="Times New Roman" w:cs="Times New Roman"/>
              </w:rPr>
              <w:t>рассказов по</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картине.</w:t>
            </w: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3D0EAF52" w14:textId="77777777" w:rsidR="00FC0B3B" w:rsidRPr="00FC0B3B" w:rsidRDefault="00FC0B3B" w:rsidP="00FC0B3B">
            <w:pPr>
              <w:widowControl w:val="0"/>
              <w:autoSpaceDE w:val="0"/>
              <w:autoSpaceDN w:val="0"/>
              <w:spacing w:after="0" w:line="240" w:lineRule="auto"/>
              <w:ind w:left="105" w:right="89"/>
              <w:jc w:val="center"/>
              <w:rPr>
                <w:rFonts w:ascii="Times New Roman" w:eastAsia="Times New Roman" w:hAnsi="Times New Roman" w:cs="Times New Roman"/>
              </w:rPr>
            </w:pPr>
            <w:r w:rsidRPr="00FC0B3B">
              <w:rPr>
                <w:rFonts w:ascii="Times New Roman" w:eastAsia="Times New Roman" w:hAnsi="Times New Roman" w:cs="Times New Roman"/>
              </w:rPr>
              <w:t>Проверить, умеют ли дети</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придерживаться</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определенной</w:t>
            </w:r>
          </w:p>
          <w:p w14:paraId="7768B068" w14:textId="77777777" w:rsidR="00FC0B3B" w:rsidRPr="00FC0B3B" w:rsidRDefault="00FC0B3B" w:rsidP="00FC0B3B">
            <w:pPr>
              <w:widowControl w:val="0"/>
              <w:autoSpaceDE w:val="0"/>
              <w:autoSpaceDN w:val="0"/>
              <w:spacing w:after="0" w:line="240" w:lineRule="auto"/>
              <w:ind w:left="105" w:right="159"/>
              <w:jc w:val="center"/>
              <w:rPr>
                <w:rFonts w:ascii="Times New Roman" w:eastAsia="Times New Roman" w:hAnsi="Times New Roman" w:cs="Times New Roman"/>
              </w:rPr>
            </w:pPr>
            <w:r w:rsidRPr="00FC0B3B">
              <w:rPr>
                <w:rFonts w:ascii="Times New Roman" w:eastAsia="Times New Roman" w:hAnsi="Times New Roman" w:cs="Times New Roman"/>
              </w:rPr>
              <w:t>последовательности, составляя рассказ по</w:t>
            </w:r>
            <w:r w:rsidRPr="00FC0B3B">
              <w:rPr>
                <w:rFonts w:ascii="Times New Roman" w:eastAsia="Times New Roman" w:hAnsi="Times New Roman" w:cs="Times New Roman"/>
                <w:spacing w:val="-52"/>
              </w:rPr>
              <w:t xml:space="preserve"> </w:t>
            </w:r>
            <w:r w:rsidRPr="00FC0B3B">
              <w:rPr>
                <w:rFonts w:ascii="Times New Roman" w:eastAsia="Times New Roman" w:hAnsi="Times New Roman" w:cs="Times New Roman"/>
              </w:rPr>
              <w:t>картине; поняли</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ли</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они,</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что</w:t>
            </w:r>
            <w:r w:rsidRPr="00FC0B3B">
              <w:rPr>
                <w:rFonts w:ascii="Times New Roman" w:eastAsia="Times New Roman" w:hAnsi="Times New Roman" w:cs="Times New Roman"/>
                <w:spacing w:val="-1"/>
              </w:rPr>
              <w:t xml:space="preserve"> </w:t>
            </w:r>
            <w:r w:rsidRPr="00FC0B3B">
              <w:rPr>
                <w:rFonts w:ascii="Times New Roman" w:eastAsia="Times New Roman" w:hAnsi="Times New Roman" w:cs="Times New Roman"/>
              </w:rPr>
              <w:t>значит</w:t>
            </w:r>
          </w:p>
          <w:p w14:paraId="06447AE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rPr>
              <w:t>озаглавить</w:t>
            </w:r>
            <w:r w:rsidRPr="00FC0B3B">
              <w:rPr>
                <w:rFonts w:ascii="Times New Roman" w:eastAsia="Times New Roman" w:hAnsi="Times New Roman" w:cs="Times New Roman"/>
                <w:spacing w:val="-4"/>
              </w:rPr>
              <w:t xml:space="preserve"> </w:t>
            </w:r>
            <w:r w:rsidRPr="00FC0B3B">
              <w:rPr>
                <w:rFonts w:ascii="Times New Roman" w:eastAsia="Times New Roman" w:hAnsi="Times New Roman" w:cs="Times New Roman"/>
              </w:rPr>
              <w:t>картину.</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0C2B7970"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7ADE73C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62.</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430CC567"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Картина «Одуванчики» или «Кошка с котятами» (автора С. Веретенникова).</w:t>
            </w:r>
          </w:p>
        </w:tc>
      </w:tr>
      <w:tr w:rsidR="00FC0B3B" w:rsidRPr="00FC0B3B" w14:paraId="1E0CD768"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5FE186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29.</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6FFA73CA"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24.03-28.03</w:t>
            </w:r>
          </w:p>
          <w:p w14:paraId="763906D0"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 xml:space="preserve">«От кареты до </w:t>
            </w:r>
            <w:r w:rsidRPr="00FC0B3B">
              <w:rPr>
                <w:rFonts w:ascii="Times New Roman" w:eastAsia="Times New Roman" w:hAnsi="Times New Roman" w:cs="Times New Roman"/>
                <w:b/>
              </w:rPr>
              <w:lastRenderedPageBreak/>
              <w:t>ракеты»</w:t>
            </w: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04C7524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Художественно – эстетическое развитие.</w:t>
            </w:r>
          </w:p>
          <w:p w14:paraId="6DAC12E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Познавательное развитие.</w:t>
            </w:r>
          </w:p>
          <w:p w14:paraId="7D5D3E9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7D36323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233062D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24C67E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ООД 29.</w:t>
            </w:r>
          </w:p>
          <w:p w14:paraId="183B2A04"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Чтение детям</w:t>
            </w:r>
          </w:p>
          <w:p w14:paraId="30C7A329"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lastRenderedPageBreak/>
              <w:t>сказки Д. Мамина- Сибиряка «Сказка про Комара Комаровича – Длинный нос и про Мохнатого Мишу-</w:t>
            </w:r>
          </w:p>
          <w:p w14:paraId="75CB2F3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Короткий Хвост».</w:t>
            </w: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0EDF2A39" w14:textId="77777777" w:rsidR="00FC0B3B" w:rsidRPr="00FC0B3B" w:rsidRDefault="00FC0B3B" w:rsidP="00FC0B3B">
            <w:pPr>
              <w:spacing w:after="0" w:line="240" w:lineRule="auto"/>
              <w:rPr>
                <w:rFonts w:ascii="Times New Roman" w:eastAsia="Calibri" w:hAnsi="Times New Roman" w:cs="Times New Roman"/>
              </w:rPr>
            </w:pPr>
          </w:p>
          <w:p w14:paraId="22638D13"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Познакомить детей с</w:t>
            </w:r>
          </w:p>
          <w:p w14:paraId="6027C680"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lastRenderedPageBreak/>
              <w:t>авторской литературной сказкой. Помочь им понять, почему автор так уважительно называет комара.</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70F709F8"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lastRenderedPageBreak/>
              <w:t>В.В. Гербова,</w:t>
            </w:r>
          </w:p>
          <w:p w14:paraId="5046576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63.</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3593918A"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Сказка про Язычок.</w:t>
            </w:r>
          </w:p>
          <w:p w14:paraId="7943186C"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 xml:space="preserve">Стихотворение В. Орлова «С </w:t>
            </w:r>
            <w:r w:rsidRPr="00FC0B3B">
              <w:rPr>
                <w:rFonts w:ascii="Times New Roman" w:eastAsia="Calibri" w:hAnsi="Times New Roman" w:cs="Times New Roman"/>
              </w:rPr>
              <w:lastRenderedPageBreak/>
              <w:t>базара».</w:t>
            </w:r>
          </w:p>
        </w:tc>
      </w:tr>
      <w:tr w:rsidR="00FC0B3B" w:rsidRPr="00FC0B3B" w14:paraId="6EF8C4C7"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DB0611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30.</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228A4F15"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01.04-04.04</w:t>
            </w:r>
          </w:p>
          <w:p w14:paraId="2F089F4A"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«Птичье царство»</w:t>
            </w:r>
          </w:p>
          <w:p w14:paraId="78D3985F" w14:textId="77777777" w:rsidR="00FC0B3B" w:rsidRPr="00FC0B3B" w:rsidRDefault="00FC0B3B" w:rsidP="00FC0B3B">
            <w:pPr>
              <w:spacing w:after="0" w:line="240" w:lineRule="auto"/>
              <w:jc w:val="center"/>
              <w:rPr>
                <w:rFonts w:ascii="Times New Roman" w:eastAsia="Times New Roman" w:hAnsi="Times New Roman" w:cs="Times New Roman"/>
                <w:b/>
              </w:rPr>
            </w:pPr>
          </w:p>
          <w:p w14:paraId="68896115" w14:textId="77777777" w:rsidR="00FC0B3B" w:rsidRPr="00FC0B3B" w:rsidRDefault="00FC0B3B" w:rsidP="00FC0B3B">
            <w:pPr>
              <w:spacing w:after="0" w:line="240" w:lineRule="auto"/>
              <w:jc w:val="center"/>
              <w:rPr>
                <w:rFonts w:ascii="Times New Roman" w:eastAsia="Times New Roman" w:hAnsi="Times New Roman" w:cs="Times New Roman"/>
                <w:b/>
              </w:rPr>
            </w:pPr>
          </w:p>
          <w:p w14:paraId="795E441C"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3067CC1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190CCFF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1B921EA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4FADC44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5850B88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BC4FFB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30.</w:t>
            </w:r>
          </w:p>
          <w:p w14:paraId="3F93116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lang w:eastAsia="ru-RU"/>
              </w:rPr>
              <w:t>Рассказывание по картине «Собака со щенятами».</w:t>
            </w: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080F9B46" w14:textId="77777777" w:rsidR="00FC0B3B" w:rsidRPr="00FC0B3B" w:rsidRDefault="00FC0B3B" w:rsidP="00FC0B3B">
            <w:pPr>
              <w:suppressAutoHyphens/>
              <w:spacing w:after="0" w:line="240" w:lineRule="auto"/>
              <w:jc w:val="center"/>
              <w:rPr>
                <w:rFonts w:ascii="Times New Roman" w:eastAsia="Times New Roman" w:hAnsi="Times New Roman" w:cs="Times New Roman"/>
                <w:kern w:val="2"/>
                <w:lang w:eastAsia="ar-SA"/>
              </w:rPr>
            </w:pPr>
            <w:r w:rsidRPr="00FC0B3B">
              <w:rPr>
                <w:rFonts w:ascii="Times New Roman" w:eastAsia="Times New Roman" w:hAnsi="Times New Roman" w:cs="Times New Roman"/>
                <w:kern w:val="2"/>
                <w:lang w:eastAsia="ar-SA"/>
              </w:rPr>
              <w:t>Чтение стихов о поздней</w:t>
            </w:r>
          </w:p>
          <w:p w14:paraId="59C493C3" w14:textId="77777777" w:rsidR="00FC0B3B" w:rsidRPr="00FC0B3B" w:rsidRDefault="00FC0B3B" w:rsidP="00FC0B3B">
            <w:pPr>
              <w:suppressAutoHyphens/>
              <w:spacing w:after="0" w:line="240" w:lineRule="auto"/>
              <w:jc w:val="center"/>
              <w:rPr>
                <w:rFonts w:ascii="Times New Roman" w:eastAsia="Times New Roman" w:hAnsi="Times New Roman" w:cs="Times New Roman"/>
                <w:kern w:val="2"/>
                <w:lang w:eastAsia="ar-SA"/>
              </w:rPr>
            </w:pPr>
            <w:r w:rsidRPr="00FC0B3B">
              <w:rPr>
                <w:rFonts w:ascii="Times New Roman" w:eastAsia="Times New Roman" w:hAnsi="Times New Roman" w:cs="Times New Roman"/>
                <w:kern w:val="2"/>
                <w:lang w:eastAsia="ar-SA"/>
              </w:rPr>
              <w:t>осени. Учить детей описывать картину в определенной</w:t>
            </w:r>
          </w:p>
          <w:p w14:paraId="656576A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kern w:val="2"/>
                <w:sz w:val="24"/>
                <w:szCs w:val="24"/>
                <w:lang w:eastAsia="ar-SA"/>
              </w:rPr>
              <w:t>последовательности, называть картинку. Приобщать детей к поэзии.</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0086DF0F" w14:textId="77777777" w:rsidR="00FC0B3B" w:rsidRPr="00FC0B3B" w:rsidRDefault="00FC0B3B" w:rsidP="00FC0B3B">
            <w:pPr>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512800D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стр.38.</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06B603E5" w14:textId="77777777" w:rsidR="00FC0B3B" w:rsidRPr="00FC0B3B" w:rsidRDefault="00FC0B3B" w:rsidP="00FC0B3B">
            <w:pPr>
              <w:spacing w:after="0" w:line="240" w:lineRule="auto"/>
              <w:jc w:val="center"/>
              <w:rPr>
                <w:rFonts w:ascii="Times New Roman" w:eastAsia="Times New Roman" w:hAnsi="Times New Roman" w:cs="Times New Roman"/>
              </w:rPr>
            </w:pPr>
            <w:r w:rsidRPr="00FC0B3B">
              <w:rPr>
                <w:rFonts w:ascii="Times New Roman" w:eastAsia="Times New Roman" w:hAnsi="Times New Roman" w:cs="Times New Roman"/>
              </w:rPr>
              <w:t>Картина «Собака со щенятами».</w:t>
            </w:r>
          </w:p>
          <w:p w14:paraId="0FC00C76" w14:textId="77777777" w:rsidR="00FC0B3B" w:rsidRPr="00FC0B3B" w:rsidRDefault="00FC0B3B" w:rsidP="00FC0B3B">
            <w:pPr>
              <w:spacing w:after="0" w:line="240" w:lineRule="auto"/>
              <w:jc w:val="center"/>
              <w:rPr>
                <w:rFonts w:ascii="Times New Roman" w:eastAsia="Times New Roman" w:hAnsi="Times New Roman" w:cs="Times New Roman"/>
              </w:rPr>
            </w:pPr>
            <w:r w:rsidRPr="00FC0B3B">
              <w:rPr>
                <w:rFonts w:ascii="Times New Roman" w:eastAsia="Times New Roman" w:hAnsi="Times New Roman" w:cs="Times New Roman"/>
              </w:rPr>
              <w:t>Стихотворение А. Майкова «Осенние листья по ветру кружат…», , стихотворение А. Кольцова «Дуют ветры…»,</w:t>
            </w:r>
          </w:p>
          <w:p w14:paraId="55AABB0C" w14:textId="77777777" w:rsidR="00FC0B3B" w:rsidRPr="00FC0B3B" w:rsidRDefault="00FC0B3B" w:rsidP="00FC0B3B">
            <w:pPr>
              <w:spacing w:after="0" w:line="240" w:lineRule="auto"/>
              <w:jc w:val="center"/>
              <w:rPr>
                <w:rFonts w:ascii="Times New Roman" w:eastAsia="Times New Roman" w:hAnsi="Times New Roman" w:cs="Times New Roman"/>
              </w:rPr>
            </w:pPr>
            <w:r w:rsidRPr="00FC0B3B">
              <w:rPr>
                <w:rFonts w:ascii="Times New Roman" w:eastAsia="Times New Roman" w:hAnsi="Times New Roman" w:cs="Times New Roman"/>
              </w:rPr>
              <w:t>Стихотворение А. Блока «Зайчик».</w:t>
            </w:r>
          </w:p>
          <w:p w14:paraId="11D68D56"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p>
        </w:tc>
      </w:tr>
      <w:tr w:rsidR="00FC0B3B" w:rsidRPr="00FC0B3B" w14:paraId="3A55AF85"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8A1EA6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56AA184E"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07.04-11.04</w:t>
            </w:r>
          </w:p>
          <w:p w14:paraId="56734C97"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«В космос все лететь хотим»</w:t>
            </w:r>
          </w:p>
          <w:p w14:paraId="204E180C"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6EFD3A0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03A73AA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418260C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41C8788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42C4CE0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31FB29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31.</w:t>
            </w:r>
          </w:p>
          <w:p w14:paraId="4213F7FE"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Обучение рассказыванию:</w:t>
            </w:r>
          </w:p>
          <w:p w14:paraId="131DA5A4"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работа с картиной-матрицей и раздаточными</w:t>
            </w:r>
          </w:p>
          <w:p w14:paraId="73683A4D" w14:textId="77777777" w:rsidR="00FC0B3B" w:rsidRPr="00FC0B3B" w:rsidRDefault="00FC0B3B" w:rsidP="00FC0B3B">
            <w:pPr>
              <w:spacing w:after="0" w:line="259" w:lineRule="auto"/>
              <w:jc w:val="center"/>
              <w:rPr>
                <w:rFonts w:ascii="Times New Roman" w:eastAsia="Calibri" w:hAnsi="Times New Roman" w:cs="Times New Roman"/>
              </w:rPr>
            </w:pPr>
            <w:r w:rsidRPr="00FC0B3B">
              <w:rPr>
                <w:rFonts w:ascii="Times New Roman" w:eastAsia="Calibri" w:hAnsi="Times New Roman" w:cs="Times New Roman"/>
              </w:rPr>
              <w:t>картинками.</w:t>
            </w:r>
          </w:p>
          <w:p w14:paraId="00917EE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68BD4E9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Учить детей создавать картину и рассказывать о ее содержании, развивать творческое мышление.</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417CA9F5" w14:textId="77777777" w:rsidR="00FC0B3B" w:rsidRPr="00FC0B3B" w:rsidRDefault="00FC0B3B" w:rsidP="00FC0B3B">
            <w:pPr>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6690FCA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65.</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6339C55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Картина «Лесная полянка», альбом «Учусь говорить».</w:t>
            </w:r>
          </w:p>
        </w:tc>
      </w:tr>
      <w:tr w:rsidR="00FC0B3B" w:rsidRPr="00FC0B3B" w14:paraId="5D9B4F0A"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43B4B4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71C37A9E"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14.04-18.04</w:t>
            </w:r>
          </w:p>
          <w:p w14:paraId="7343F675"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«Подводное царство»</w:t>
            </w:r>
          </w:p>
          <w:p w14:paraId="1152D879"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3247581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760A9AA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0FDB088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60E1F3A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574C859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DADAF5F"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lang w:eastAsia="ru-RU"/>
              </w:rPr>
              <w:t>ООД 32.</w:t>
            </w:r>
          </w:p>
          <w:p w14:paraId="7B2DAE3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Заучивание</w:t>
            </w:r>
          </w:p>
          <w:p w14:paraId="22818AF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стихотворений.</w:t>
            </w:r>
          </w:p>
          <w:p w14:paraId="5EBCD98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0DF1176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Помочь детям запомнить и выразительно читать одно из</w:t>
            </w:r>
          </w:p>
          <w:p w14:paraId="751BE00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стихотворений.</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496F2272"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4789537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65.</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7A5302B2"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Стихотворение Ю. Кушака «Оленёнок».</w:t>
            </w:r>
          </w:p>
        </w:tc>
      </w:tr>
      <w:tr w:rsidR="00FC0B3B" w:rsidRPr="00FC0B3B" w14:paraId="60B8C486"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A340D8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29F78DD2"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21.04-25.04</w:t>
            </w:r>
          </w:p>
          <w:p w14:paraId="1908775A"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«Театральная неделя»</w:t>
            </w:r>
          </w:p>
          <w:p w14:paraId="74D764CD" w14:textId="77777777" w:rsidR="00FC0B3B" w:rsidRPr="00FC0B3B" w:rsidRDefault="00FC0B3B" w:rsidP="00FC0B3B">
            <w:pPr>
              <w:spacing w:after="160" w:line="259"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0642F3A7"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518A05C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370CF21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06B0692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Социально – коммуникативное развитие.</w:t>
            </w:r>
          </w:p>
          <w:p w14:paraId="38BE95E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28949C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ООД 33.</w:t>
            </w:r>
          </w:p>
          <w:p w14:paraId="67E0647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«Прощаемся с подготовишками».</w:t>
            </w: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267ABE7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Упражнять детей в</w:t>
            </w:r>
          </w:p>
          <w:p w14:paraId="4DE8A8A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четком и правильном произнесении звука (изолированно, в чистоговорках, в словах)</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719BD474" w14:textId="77777777" w:rsidR="00FC0B3B" w:rsidRPr="00FC0B3B" w:rsidRDefault="00FC0B3B" w:rsidP="00FC0B3B">
            <w:pPr>
              <w:autoSpaceDE w:val="0"/>
              <w:autoSpaceDN w:val="0"/>
              <w:adjustRightInd w:val="0"/>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02325DA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70.</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613F9EB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Образец поздравления.</w:t>
            </w:r>
          </w:p>
        </w:tc>
      </w:tr>
      <w:tr w:rsidR="00FC0B3B" w:rsidRPr="00FC0B3B" w14:paraId="650D4DD4"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B5824B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34.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6F84763C"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28.04-30.04</w:t>
            </w:r>
          </w:p>
          <w:p w14:paraId="47B8D721" w14:textId="77777777" w:rsidR="00FC0B3B" w:rsidRPr="00FC0B3B" w:rsidRDefault="00FC0B3B" w:rsidP="00FC0B3B">
            <w:pPr>
              <w:spacing w:after="160" w:line="259" w:lineRule="auto"/>
              <w:jc w:val="center"/>
              <w:rPr>
                <w:rFonts w:ascii="Times New Roman" w:eastAsia="Calibri" w:hAnsi="Times New Roman" w:cs="Times New Roman"/>
                <w:b/>
              </w:rPr>
            </w:pPr>
            <w:r w:rsidRPr="00FC0B3B">
              <w:rPr>
                <w:rFonts w:ascii="Times New Roman" w:eastAsia="Calibri" w:hAnsi="Times New Roman" w:cs="Times New Roman"/>
                <w:b/>
              </w:rPr>
              <w:t>«Животные Сафари»</w:t>
            </w:r>
          </w:p>
          <w:p w14:paraId="1921E63B"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448A25B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02D5FE3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6685DC1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85A52D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7C28570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29F4A0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34.</w:t>
            </w:r>
          </w:p>
          <w:p w14:paraId="23E71DD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lang w:eastAsia="ru-RU"/>
              </w:rPr>
              <w:t xml:space="preserve">Звуковая культура речи: звуки </w:t>
            </w:r>
            <w:r w:rsidRPr="00FC0B3B">
              <w:rPr>
                <w:rFonts w:ascii="Times New Roman" w:eastAsia="Times New Roman" w:hAnsi="Times New Roman" w:cs="Times New Roman"/>
                <w:i/>
                <w:u w:val="single"/>
                <w:lang w:eastAsia="ru-RU"/>
              </w:rPr>
              <w:t>р,рь.</w:t>
            </w: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7470CF9E" w14:textId="77777777" w:rsidR="00FC0B3B" w:rsidRPr="00FC0B3B" w:rsidRDefault="00FC0B3B" w:rsidP="00FC0B3B">
            <w:pPr>
              <w:spacing w:after="0" w:line="240" w:lineRule="auto"/>
              <w:jc w:val="center"/>
              <w:rPr>
                <w:rFonts w:ascii="Times New Roman" w:eastAsia="Calibri" w:hAnsi="Times New Roman" w:cs="Times New Roman"/>
              </w:rPr>
            </w:pPr>
          </w:p>
          <w:p w14:paraId="26D9CCAC"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Оказать внимание детям, которые покидают детский сад, пожелать</w:t>
            </w:r>
          </w:p>
          <w:p w14:paraId="0C8DA819"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им доброго пути.</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317670BE" w14:textId="77777777" w:rsidR="00FC0B3B" w:rsidRPr="00FC0B3B" w:rsidRDefault="00FC0B3B" w:rsidP="00FC0B3B">
            <w:pPr>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27D0029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69.</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71FF2A7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Скороговорка С. Фархади «Сороки», стихотворение С. Маршака «Про всё на свете».</w:t>
            </w:r>
          </w:p>
        </w:tc>
      </w:tr>
      <w:tr w:rsidR="00FC0B3B" w:rsidRPr="00FC0B3B" w14:paraId="6327888A"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A6FB12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14:paraId="39ED1285"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05.05-08.05</w:t>
            </w:r>
          </w:p>
          <w:p w14:paraId="56EC45DE"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«День Победы»</w:t>
            </w:r>
          </w:p>
          <w:p w14:paraId="41412F6A" w14:textId="77777777" w:rsidR="00FC0B3B" w:rsidRPr="00FC0B3B" w:rsidRDefault="00FC0B3B" w:rsidP="00FC0B3B">
            <w:pPr>
              <w:spacing w:after="0" w:line="240" w:lineRule="auto"/>
              <w:jc w:val="center"/>
              <w:rPr>
                <w:rFonts w:ascii="Times New Roman" w:eastAsia="Calibri" w:hAnsi="Times New Roman" w:cs="Times New Roman"/>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7CC4C03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230EB52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064780D8"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0026876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612474D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EA27B4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35.</w:t>
            </w:r>
          </w:p>
          <w:p w14:paraId="4A61071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День Победы</w:t>
            </w: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075B1B6A" w14:textId="77777777" w:rsidR="00FC0B3B" w:rsidRPr="00FC0B3B" w:rsidRDefault="00FC0B3B" w:rsidP="00FC0B3B">
            <w:pPr>
              <w:spacing w:after="0" w:line="240" w:lineRule="auto"/>
              <w:jc w:val="center"/>
              <w:rPr>
                <w:rFonts w:ascii="Times New Roman" w:eastAsia="Times New Roman" w:hAnsi="Times New Roman" w:cs="Times New Roman"/>
                <w:shd w:val="clear" w:color="auto" w:fill="FFFFFF"/>
                <w:lang w:eastAsia="ru-RU"/>
              </w:rPr>
            </w:pPr>
            <w:r w:rsidRPr="00FC0B3B">
              <w:rPr>
                <w:rFonts w:ascii="Times New Roman" w:eastAsia="Times New Roman" w:hAnsi="Times New Roman" w:cs="Times New Roman"/>
                <w:shd w:val="clear" w:color="auto" w:fill="FFFFFF"/>
                <w:lang w:eastAsia="ru-RU"/>
              </w:rPr>
              <w:t>«День Победы»</w:t>
            </w:r>
          </w:p>
          <w:p w14:paraId="4D375B3E" w14:textId="77777777" w:rsidR="00FC0B3B" w:rsidRPr="00FC0B3B" w:rsidRDefault="00FC0B3B" w:rsidP="00FC0B3B">
            <w:pPr>
              <w:spacing w:after="0" w:line="240" w:lineRule="auto"/>
              <w:jc w:val="center"/>
              <w:rPr>
                <w:rFonts w:ascii="Times New Roman" w:eastAsia="Times New Roman" w:hAnsi="Times New Roman" w:cs="Times New Roman"/>
                <w:shd w:val="clear" w:color="auto" w:fill="FFFFFF"/>
                <w:lang w:eastAsia="ru-RU"/>
              </w:rPr>
            </w:pPr>
            <w:r w:rsidRPr="00FC0B3B">
              <w:rPr>
                <w:rFonts w:ascii="Times New Roman" w:eastAsia="Times New Roman" w:hAnsi="Times New Roman" w:cs="Times New Roman"/>
                <w:shd w:val="clear" w:color="auto" w:fill="FFFFFF"/>
                <w:lang w:eastAsia="ru-RU"/>
              </w:rPr>
              <w:t>Выяснить, что знают дети об этом</w:t>
            </w:r>
          </w:p>
          <w:p w14:paraId="5FB43A08" w14:textId="77777777" w:rsidR="00FC0B3B" w:rsidRPr="00FC0B3B" w:rsidRDefault="00FC0B3B" w:rsidP="00FC0B3B">
            <w:pPr>
              <w:spacing w:after="0" w:line="240" w:lineRule="auto"/>
              <w:jc w:val="center"/>
              <w:rPr>
                <w:rFonts w:ascii="Times New Roman" w:eastAsia="Times New Roman" w:hAnsi="Times New Roman" w:cs="Times New Roman"/>
                <w:shd w:val="clear" w:color="auto" w:fill="FFFFFF"/>
                <w:lang w:eastAsia="ru-RU"/>
              </w:rPr>
            </w:pPr>
            <w:r w:rsidRPr="00FC0B3B">
              <w:rPr>
                <w:rFonts w:ascii="Times New Roman" w:eastAsia="Times New Roman" w:hAnsi="Times New Roman" w:cs="Times New Roman"/>
                <w:shd w:val="clear" w:color="auto" w:fill="FFFFFF"/>
                <w:lang w:eastAsia="ru-RU"/>
              </w:rPr>
              <w:t>великом празднике. Помочь запомнить и выразительно читать стихотворение Т. Белозерова «Праздник Победы».</w:t>
            </w: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20231CF3"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В.В. Гербова,</w:t>
            </w:r>
          </w:p>
          <w:p w14:paraId="7E1A5A2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spacing w:val="-52"/>
              </w:rPr>
              <w:t xml:space="preserve"> </w:t>
            </w:r>
            <w:r w:rsidRPr="00FC0B3B">
              <w:rPr>
                <w:rFonts w:ascii="Times New Roman" w:eastAsia="Calibri" w:hAnsi="Times New Roman" w:cs="Times New Roman"/>
              </w:rPr>
              <w:t>стр. 68.</w:t>
            </w: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5401C67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Стихотворение Т. Белозерова «Праздник Победы».</w:t>
            </w:r>
          </w:p>
        </w:tc>
      </w:tr>
      <w:tr w:rsidR="00FC0B3B" w:rsidRPr="00FC0B3B" w14:paraId="53D2EC4C" w14:textId="77777777" w:rsidTr="00FC0B3B">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EADF0A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14:paraId="71F5D3F6"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12.05-16.05</w:t>
            </w:r>
          </w:p>
          <w:p w14:paraId="7ED18577"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«Насекомые»</w:t>
            </w:r>
          </w:p>
          <w:p w14:paraId="46FA253C" w14:textId="77777777" w:rsidR="00FC0B3B" w:rsidRPr="00FC0B3B" w:rsidRDefault="00FC0B3B" w:rsidP="00FC0B3B">
            <w:pPr>
              <w:spacing w:after="0" w:line="240" w:lineRule="auto"/>
              <w:jc w:val="center"/>
              <w:rPr>
                <w:rFonts w:ascii="Times New Roman" w:eastAsia="Times New Roman" w:hAnsi="Times New Roman" w:cs="Times New Roman"/>
                <w:b/>
              </w:rPr>
            </w:pPr>
          </w:p>
        </w:tc>
        <w:tc>
          <w:tcPr>
            <w:tcW w:w="2433" w:type="dxa"/>
            <w:tcBorders>
              <w:top w:val="single" w:sz="2" w:space="0" w:color="000000"/>
              <w:left w:val="single" w:sz="4" w:space="0" w:color="00000A"/>
              <w:bottom w:val="single" w:sz="4" w:space="0" w:color="00000A"/>
              <w:right w:val="single" w:sz="4" w:space="0" w:color="00000A"/>
            </w:tcBorders>
            <w:shd w:val="clear" w:color="auto" w:fill="FFFFFF"/>
            <w:hideMark/>
          </w:tcPr>
          <w:p w14:paraId="0573442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3209EEA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42151A6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3EA3329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15D9B6A3"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C403985"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36.</w:t>
            </w:r>
          </w:p>
          <w:p w14:paraId="26EB86E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Пересказ рассказа Н. Калининой «Помощники».</w:t>
            </w:r>
          </w:p>
          <w:p w14:paraId="34A2E864"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00000A"/>
              <w:right w:val="single" w:sz="4" w:space="0" w:color="00000A"/>
            </w:tcBorders>
            <w:shd w:val="clear" w:color="auto" w:fill="FFFFFF"/>
          </w:tcPr>
          <w:p w14:paraId="68BA1F1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Учить пересказывать рассказ, замечать несоответствия с текстом в пересказах товарищей. Закрепить умение образовывать названия предметов посуды по аналогии. Закреплять представления о звуковом составе слова, об определенной последовательности звуков.</w:t>
            </w:r>
          </w:p>
          <w:p w14:paraId="4746A7B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p>
        </w:tc>
        <w:tc>
          <w:tcPr>
            <w:tcW w:w="2561" w:type="dxa"/>
            <w:tcBorders>
              <w:top w:val="single" w:sz="2" w:space="0" w:color="000000"/>
              <w:left w:val="single" w:sz="4" w:space="0" w:color="00000A"/>
              <w:bottom w:val="single" w:sz="4" w:space="0" w:color="00000A"/>
              <w:right w:val="single" w:sz="2" w:space="0" w:color="000000"/>
            </w:tcBorders>
            <w:shd w:val="clear" w:color="auto" w:fill="FFFFFF"/>
            <w:vAlign w:val="center"/>
          </w:tcPr>
          <w:p w14:paraId="7C9DF25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О.С. Ушакова «Развитие речи детей 3-5 лет»,</w:t>
            </w:r>
          </w:p>
          <w:p w14:paraId="52662CD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 стр. 162.</w:t>
            </w:r>
          </w:p>
          <w:p w14:paraId="34D4553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3109" w:type="dxa"/>
            <w:tcBorders>
              <w:top w:val="single" w:sz="2" w:space="0" w:color="000000"/>
              <w:left w:val="single" w:sz="4" w:space="0" w:color="00000A"/>
              <w:bottom w:val="single" w:sz="4" w:space="0" w:color="00000A"/>
              <w:right w:val="single" w:sz="4" w:space="0" w:color="00000A"/>
            </w:tcBorders>
            <w:shd w:val="clear" w:color="auto" w:fill="FFFFFF"/>
          </w:tcPr>
          <w:p w14:paraId="50D699B1"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Рассказ Н. Калининой «Помощники».</w:t>
            </w:r>
          </w:p>
        </w:tc>
      </w:tr>
      <w:tr w:rsidR="00FC0B3B" w:rsidRPr="00FC0B3B" w14:paraId="3414F2C8" w14:textId="77777777" w:rsidTr="00FC0B3B">
        <w:trPr>
          <w:trHeight w:val="3000"/>
        </w:trPr>
        <w:tc>
          <w:tcPr>
            <w:tcW w:w="534" w:type="dxa"/>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5DC00702"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lastRenderedPageBreak/>
              <w:t>37.</w:t>
            </w:r>
          </w:p>
        </w:tc>
        <w:tc>
          <w:tcPr>
            <w:tcW w:w="1842" w:type="dxa"/>
            <w:tcBorders>
              <w:top w:val="single" w:sz="2" w:space="0" w:color="000000"/>
              <w:left w:val="single" w:sz="4" w:space="0" w:color="00000A"/>
              <w:bottom w:val="single" w:sz="4" w:space="0" w:color="auto"/>
              <w:right w:val="single" w:sz="4" w:space="0" w:color="00000A"/>
            </w:tcBorders>
            <w:shd w:val="clear" w:color="auto" w:fill="FFFFFF"/>
            <w:hideMark/>
          </w:tcPr>
          <w:p w14:paraId="2AD9CB0B"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19.05-23.05</w:t>
            </w:r>
          </w:p>
          <w:p w14:paraId="004F2D62"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Times New Roman" w:hAnsi="Times New Roman" w:cs="Times New Roman"/>
                <w:b/>
              </w:rPr>
              <w:t>«Дружат дети всей земли»</w:t>
            </w:r>
          </w:p>
        </w:tc>
        <w:tc>
          <w:tcPr>
            <w:tcW w:w="2433" w:type="dxa"/>
            <w:tcBorders>
              <w:top w:val="single" w:sz="2" w:space="0" w:color="000000"/>
              <w:left w:val="single" w:sz="4" w:space="0" w:color="00000A"/>
              <w:bottom w:val="single" w:sz="4" w:space="0" w:color="auto"/>
              <w:right w:val="single" w:sz="4" w:space="0" w:color="00000A"/>
            </w:tcBorders>
            <w:shd w:val="clear" w:color="auto" w:fill="FFFFFF"/>
            <w:hideMark/>
          </w:tcPr>
          <w:p w14:paraId="788CA78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4704806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12BDB4ED"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12D2979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340ECEEE"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37254E16"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37.</w:t>
            </w:r>
          </w:p>
          <w:p w14:paraId="2D3182B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Литературный  калейдоскоп.</w:t>
            </w:r>
          </w:p>
          <w:p w14:paraId="5F70E02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2693" w:type="dxa"/>
            <w:tcBorders>
              <w:top w:val="single" w:sz="2" w:space="0" w:color="000000"/>
              <w:left w:val="single" w:sz="4" w:space="0" w:color="00000A"/>
              <w:bottom w:val="single" w:sz="4" w:space="0" w:color="auto"/>
              <w:right w:val="single" w:sz="4" w:space="0" w:color="00000A"/>
            </w:tcBorders>
            <w:shd w:val="clear" w:color="auto" w:fill="FFFFFF"/>
          </w:tcPr>
          <w:p w14:paraId="0854160F"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p>
          <w:p w14:paraId="1CDEE16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Выяснить, есть ли у детей</w:t>
            </w:r>
          </w:p>
          <w:p w14:paraId="2D7A808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любимые стихи, сказки, рассказы; знают ли они загадки и считалки.</w:t>
            </w:r>
          </w:p>
        </w:tc>
        <w:tc>
          <w:tcPr>
            <w:tcW w:w="2561" w:type="dxa"/>
            <w:tcBorders>
              <w:top w:val="single" w:sz="2" w:space="0" w:color="000000"/>
              <w:left w:val="single" w:sz="4" w:space="0" w:color="00000A"/>
              <w:bottom w:val="single" w:sz="4" w:space="0" w:color="auto"/>
              <w:right w:val="single" w:sz="2" w:space="0" w:color="000000"/>
            </w:tcBorders>
            <w:shd w:val="clear" w:color="auto" w:fill="FFFFFF"/>
            <w:vAlign w:val="center"/>
          </w:tcPr>
          <w:p w14:paraId="4FA21097" w14:textId="77777777" w:rsidR="00FC0B3B" w:rsidRPr="00FC0B3B" w:rsidRDefault="00FC0B3B" w:rsidP="00FC0B3B">
            <w:pPr>
              <w:spacing w:after="0" w:line="240" w:lineRule="auto"/>
              <w:jc w:val="center"/>
              <w:rPr>
                <w:rFonts w:ascii="Times New Roman" w:eastAsia="Calibri" w:hAnsi="Times New Roman" w:cs="Times New Roman"/>
                <w:spacing w:val="-52"/>
              </w:rPr>
            </w:pPr>
            <w:r w:rsidRPr="00FC0B3B">
              <w:rPr>
                <w:rFonts w:ascii="Times New Roman" w:eastAsia="Calibri" w:hAnsi="Times New Roman" w:cs="Times New Roman"/>
              </w:rPr>
              <w:t>В.В. Гербова,</w:t>
            </w:r>
            <w:r w:rsidRPr="00FC0B3B">
              <w:rPr>
                <w:rFonts w:ascii="Times New Roman" w:eastAsia="Calibri" w:hAnsi="Times New Roman" w:cs="Times New Roman"/>
                <w:spacing w:val="-52"/>
              </w:rPr>
              <w:t xml:space="preserve"> </w:t>
            </w:r>
          </w:p>
          <w:p w14:paraId="17633E4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Calibri" w:hAnsi="Times New Roman" w:cs="Times New Roman"/>
              </w:rPr>
              <w:t>стр. 71.</w:t>
            </w:r>
          </w:p>
        </w:tc>
        <w:tc>
          <w:tcPr>
            <w:tcW w:w="3109" w:type="dxa"/>
            <w:tcBorders>
              <w:top w:val="single" w:sz="2" w:space="0" w:color="000000"/>
              <w:left w:val="single" w:sz="4" w:space="0" w:color="00000A"/>
              <w:bottom w:val="single" w:sz="4" w:space="0" w:color="auto"/>
              <w:right w:val="single" w:sz="4" w:space="0" w:color="00000A"/>
            </w:tcBorders>
            <w:shd w:val="clear" w:color="auto" w:fill="FFFFFF"/>
          </w:tcPr>
          <w:p w14:paraId="555835CE"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Стихотворение «Про вербу», сказки.</w:t>
            </w:r>
          </w:p>
        </w:tc>
      </w:tr>
      <w:tr w:rsidR="00FC0B3B" w:rsidRPr="00FC0B3B" w14:paraId="2250ABE8" w14:textId="77777777" w:rsidTr="00FC0B3B">
        <w:trPr>
          <w:trHeight w:val="300"/>
        </w:trPr>
        <w:tc>
          <w:tcPr>
            <w:tcW w:w="534" w:type="dxa"/>
            <w:tcBorders>
              <w:top w:val="single" w:sz="4" w:space="0" w:color="auto"/>
              <w:left w:val="single" w:sz="4" w:space="0" w:color="00000A"/>
              <w:bottom w:val="single" w:sz="4" w:space="0" w:color="00000A"/>
              <w:right w:val="single" w:sz="4" w:space="0" w:color="00000A"/>
            </w:tcBorders>
            <w:shd w:val="clear" w:color="auto" w:fill="FFFFFF"/>
            <w:vAlign w:val="center"/>
          </w:tcPr>
          <w:p w14:paraId="22B2BF6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38.</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14:paraId="3E6640C4"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26.05.- 30.05.</w:t>
            </w:r>
          </w:p>
          <w:p w14:paraId="73CF7152" w14:textId="77777777" w:rsidR="00FC0B3B" w:rsidRPr="00FC0B3B" w:rsidRDefault="00FC0B3B" w:rsidP="00FC0B3B">
            <w:pPr>
              <w:spacing w:after="0" w:line="240" w:lineRule="auto"/>
              <w:jc w:val="center"/>
              <w:rPr>
                <w:rFonts w:ascii="Times New Roman" w:eastAsia="Times New Roman" w:hAnsi="Times New Roman" w:cs="Times New Roman"/>
                <w:b/>
              </w:rPr>
            </w:pPr>
            <w:r w:rsidRPr="00FC0B3B">
              <w:rPr>
                <w:rFonts w:ascii="Times New Roman" w:eastAsia="Times New Roman" w:hAnsi="Times New Roman" w:cs="Times New Roman"/>
                <w:b/>
              </w:rPr>
              <w:t>«Земля - наш общий дом»</w:t>
            </w:r>
          </w:p>
        </w:tc>
        <w:tc>
          <w:tcPr>
            <w:tcW w:w="2433" w:type="dxa"/>
            <w:tcBorders>
              <w:top w:val="single" w:sz="4" w:space="0" w:color="auto"/>
              <w:left w:val="single" w:sz="4" w:space="0" w:color="00000A"/>
              <w:bottom w:val="single" w:sz="4" w:space="0" w:color="00000A"/>
              <w:right w:val="single" w:sz="4" w:space="0" w:color="00000A"/>
            </w:tcBorders>
            <w:shd w:val="clear" w:color="auto" w:fill="FFFFFF"/>
          </w:tcPr>
          <w:p w14:paraId="783B59F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Художественно – эстетическое развитие.</w:t>
            </w:r>
          </w:p>
          <w:p w14:paraId="17F81AD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Познавательное развитие.</w:t>
            </w:r>
          </w:p>
          <w:p w14:paraId="242ACBE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Речевое развитие.</w:t>
            </w:r>
          </w:p>
          <w:p w14:paraId="18DC307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Социально – коммуникативное развитие.</w:t>
            </w:r>
          </w:p>
          <w:p w14:paraId="523AE6EB"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Физическое развитие.</w:t>
            </w:r>
          </w:p>
        </w:tc>
        <w:tc>
          <w:tcPr>
            <w:tcW w:w="2387" w:type="dxa"/>
            <w:tcBorders>
              <w:top w:val="single" w:sz="4" w:space="0" w:color="auto"/>
              <w:left w:val="single" w:sz="4" w:space="0" w:color="00000A"/>
              <w:bottom w:val="single" w:sz="4" w:space="0" w:color="00000A"/>
              <w:right w:val="single" w:sz="4" w:space="0" w:color="00000A"/>
            </w:tcBorders>
            <w:shd w:val="clear" w:color="auto" w:fill="FFFFFF"/>
            <w:vAlign w:val="center"/>
          </w:tcPr>
          <w:p w14:paraId="38B9A1FC"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38.</w:t>
            </w:r>
          </w:p>
          <w:p w14:paraId="44880781"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rPr>
            </w:pPr>
            <w:r w:rsidRPr="00FC0B3B">
              <w:rPr>
                <w:rFonts w:ascii="Times New Roman" w:eastAsia="Times New Roman" w:hAnsi="Times New Roman" w:cs="Times New Roman"/>
                <w:b/>
                <w:bCs/>
              </w:rPr>
              <w:t>«</w:t>
            </w:r>
            <w:r w:rsidRPr="00FC0B3B">
              <w:rPr>
                <w:rFonts w:ascii="Times New Roman" w:eastAsia="Times New Roman" w:hAnsi="Times New Roman" w:cs="Times New Roman"/>
              </w:rPr>
              <w:t>Лето красное».</w:t>
            </w:r>
          </w:p>
          <w:p w14:paraId="3194BA3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b/>
                <w:lang w:eastAsia="ru-RU"/>
              </w:rPr>
            </w:pPr>
          </w:p>
        </w:tc>
        <w:tc>
          <w:tcPr>
            <w:tcW w:w="2693" w:type="dxa"/>
            <w:tcBorders>
              <w:top w:val="single" w:sz="4" w:space="0" w:color="auto"/>
              <w:left w:val="single" w:sz="4" w:space="0" w:color="00000A"/>
              <w:bottom w:val="single" w:sz="4" w:space="0" w:color="00000A"/>
              <w:right w:val="single" w:sz="4" w:space="0" w:color="00000A"/>
            </w:tcBorders>
            <w:shd w:val="clear" w:color="auto" w:fill="FFFFFF"/>
          </w:tcPr>
          <w:p w14:paraId="31B91F29"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rPr>
            </w:pPr>
            <w:r w:rsidRPr="00FC0B3B">
              <w:rPr>
                <w:rFonts w:ascii="Times New Roman" w:eastAsia="Times New Roman" w:hAnsi="Times New Roman" w:cs="Times New Roman"/>
              </w:rPr>
              <w:t>Расширить и уточнить знания детей о временах года. Обогащать и активизировать словарь по лексическим темам: «Лето», «Ягоды», «Дикие животные», «Насекомые». Закрепить употребление множественного числа имен существительных в родительном падеже, согласование имен прилагательных с существительными в роде и числе. Учить составлять связный рассказ с опорой на схему, картину.</w:t>
            </w:r>
          </w:p>
          <w:p w14:paraId="25ED2470"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rPr>
            </w:pPr>
            <w:r w:rsidRPr="00FC0B3B">
              <w:rPr>
                <w:rFonts w:ascii="Times New Roman" w:eastAsia="Times New Roman" w:hAnsi="Times New Roman" w:cs="Times New Roman"/>
              </w:rPr>
              <w:t xml:space="preserve">Закрепить знания о диких животных и их детенышах, уточнить названия жилищ диких животных. Воспитывать любовь к природе.  </w:t>
            </w:r>
          </w:p>
        </w:tc>
        <w:tc>
          <w:tcPr>
            <w:tcW w:w="2561" w:type="dxa"/>
            <w:tcBorders>
              <w:top w:val="single" w:sz="4" w:space="0" w:color="auto"/>
              <w:left w:val="single" w:sz="4" w:space="0" w:color="00000A"/>
              <w:bottom w:val="single" w:sz="4" w:space="0" w:color="00000A"/>
              <w:right w:val="single" w:sz="2" w:space="0" w:color="000000"/>
            </w:tcBorders>
            <w:shd w:val="clear" w:color="auto" w:fill="FFFFFF"/>
            <w:vAlign w:val="center"/>
          </w:tcPr>
          <w:p w14:paraId="159BAD8A" w14:textId="77777777" w:rsidR="00FC0B3B" w:rsidRPr="00FC0B3B" w:rsidRDefault="00FC0B3B" w:rsidP="00FC0B3B">
            <w:pPr>
              <w:autoSpaceDE w:val="0"/>
              <w:autoSpaceDN w:val="0"/>
              <w:adjustRightInd w:val="0"/>
              <w:spacing w:after="0" w:line="240" w:lineRule="auto"/>
              <w:jc w:val="center"/>
              <w:rPr>
                <w:rFonts w:ascii="Times New Roman" w:eastAsia="Times New Roman" w:hAnsi="Times New Roman" w:cs="Times New Roman"/>
              </w:rPr>
            </w:pPr>
            <w:r w:rsidRPr="00FC0B3B">
              <w:rPr>
                <w:rFonts w:ascii="Times New Roman" w:eastAsia="Times New Roman" w:hAnsi="Times New Roman" w:cs="Times New Roman"/>
              </w:rPr>
              <w:t xml:space="preserve">Источник – интернет: </w:t>
            </w:r>
            <w:hyperlink r:id="rId14" w:history="1">
              <w:r w:rsidRPr="00FC0B3B">
                <w:rPr>
                  <w:rFonts w:ascii="Times New Roman" w:eastAsia="Times New Roman" w:hAnsi="Times New Roman" w:cs="Times New Roman"/>
                  <w:u w:val="single"/>
                </w:rPr>
                <w:t>https://nsportal.ru/detskiy-sad/razvitie-rechi/2017/08/25/zanyatie-po-razvitiyu-rechi-v-sredney-gruppe-leto-krasnoe</w:t>
              </w:r>
            </w:hyperlink>
          </w:p>
          <w:p w14:paraId="105D3A3D" w14:textId="77777777" w:rsidR="00FC0B3B" w:rsidRPr="00FC0B3B" w:rsidRDefault="00FC0B3B" w:rsidP="00FC0B3B">
            <w:pPr>
              <w:spacing w:after="0" w:line="240" w:lineRule="auto"/>
              <w:jc w:val="center"/>
              <w:rPr>
                <w:rFonts w:ascii="Times New Roman" w:eastAsia="Times New Roman" w:hAnsi="Times New Roman" w:cs="Times New Roman"/>
                <w:b/>
              </w:rPr>
            </w:pPr>
          </w:p>
        </w:tc>
        <w:tc>
          <w:tcPr>
            <w:tcW w:w="3109" w:type="dxa"/>
            <w:tcBorders>
              <w:top w:val="single" w:sz="4" w:space="0" w:color="auto"/>
              <w:left w:val="single" w:sz="4" w:space="0" w:color="00000A"/>
              <w:bottom w:val="single" w:sz="4" w:space="0" w:color="00000A"/>
              <w:right w:val="single" w:sz="4" w:space="0" w:color="00000A"/>
            </w:tcBorders>
            <w:shd w:val="clear" w:color="auto" w:fill="FFFFFF"/>
          </w:tcPr>
          <w:p w14:paraId="638FE4FD" w14:textId="77777777" w:rsidR="00FC0B3B" w:rsidRPr="00FC0B3B" w:rsidRDefault="00FC0B3B" w:rsidP="00FC0B3B">
            <w:pPr>
              <w:spacing w:after="0" w:line="240" w:lineRule="auto"/>
              <w:jc w:val="center"/>
              <w:rPr>
                <w:rFonts w:ascii="Times New Roman" w:eastAsia="Times New Roman" w:hAnsi="Times New Roman" w:cs="Times New Roman"/>
              </w:rPr>
            </w:pPr>
            <w:r w:rsidRPr="00FC0B3B">
              <w:rPr>
                <w:rFonts w:ascii="Times New Roman" w:eastAsia="Times New Roman" w:hAnsi="Times New Roman" w:cs="Times New Roman"/>
              </w:rPr>
              <w:t>Оборудование и материалы: картинки по временам года, с изображением леса, диких животных с детенышами и  насекомых (стрекоза, комар, жук, муравей и т. д.)</w:t>
            </w:r>
          </w:p>
        </w:tc>
      </w:tr>
    </w:tbl>
    <w:p w14:paraId="3F8F037A" w14:textId="77777777" w:rsidR="003B42A9" w:rsidRPr="003B42A9" w:rsidRDefault="003B42A9" w:rsidP="003B42A9">
      <w:pPr>
        <w:spacing w:after="0" w:line="240" w:lineRule="auto"/>
        <w:ind w:firstLine="708"/>
        <w:jc w:val="both"/>
        <w:rPr>
          <w:rFonts w:ascii="Times New Roman" w:eastAsia="Calibri" w:hAnsi="Times New Roman" w:cs="Times New Roman"/>
          <w:sz w:val="28"/>
          <w:szCs w:val="56"/>
        </w:rPr>
      </w:pPr>
    </w:p>
    <w:p w14:paraId="6C853C14" w14:textId="77777777" w:rsidR="003B42A9" w:rsidRPr="003B42A9" w:rsidRDefault="003B42A9" w:rsidP="003B42A9">
      <w:pPr>
        <w:tabs>
          <w:tab w:val="left" w:pos="1670"/>
          <w:tab w:val="left" w:pos="2681"/>
        </w:tabs>
        <w:spacing w:after="0" w:line="360" w:lineRule="auto"/>
        <w:ind w:firstLine="708"/>
        <w:jc w:val="both"/>
        <w:rPr>
          <w:rFonts w:ascii="Times New Roman" w:eastAsia="Calibri" w:hAnsi="Times New Roman" w:cs="Times New Roman"/>
          <w:sz w:val="28"/>
          <w:szCs w:val="28"/>
        </w:rPr>
      </w:pPr>
      <w:r w:rsidRPr="003B42A9">
        <w:rPr>
          <w:rFonts w:ascii="Times New Roman" w:eastAsia="Calibri" w:hAnsi="Times New Roman" w:cs="Times New Roman"/>
          <w:sz w:val="28"/>
          <w:szCs w:val="28"/>
        </w:rPr>
        <w:tab/>
      </w:r>
      <w:r w:rsidRPr="003B42A9">
        <w:rPr>
          <w:rFonts w:ascii="Times New Roman" w:eastAsia="Calibri" w:hAnsi="Times New Roman" w:cs="Times New Roman"/>
          <w:sz w:val="28"/>
          <w:szCs w:val="28"/>
        </w:rPr>
        <w:tab/>
      </w:r>
    </w:p>
    <w:p w14:paraId="3F97D363" w14:textId="77777777" w:rsidR="003B42A9" w:rsidRPr="003B42A9" w:rsidRDefault="003B42A9" w:rsidP="003B42A9">
      <w:pPr>
        <w:spacing w:after="0" w:line="259" w:lineRule="auto"/>
        <w:rPr>
          <w:rFonts w:ascii="Times New Roman" w:eastAsia="Calibri" w:hAnsi="Times New Roman" w:cs="Times New Roman"/>
          <w:b/>
        </w:rPr>
      </w:pPr>
      <w:r w:rsidRPr="003B42A9">
        <w:rPr>
          <w:rFonts w:ascii="Times New Roman" w:eastAsia="Calibri" w:hAnsi="Times New Roman" w:cs="Times New Roman"/>
          <w:b/>
        </w:rPr>
        <w:lastRenderedPageBreak/>
        <w:t>Используемая литература:</w:t>
      </w:r>
    </w:p>
    <w:p w14:paraId="3E954AE4" w14:textId="77777777" w:rsidR="003B42A9" w:rsidRPr="003B42A9" w:rsidRDefault="003B42A9" w:rsidP="003B42A9">
      <w:pPr>
        <w:spacing w:after="0" w:line="240" w:lineRule="auto"/>
        <w:ind w:left="720"/>
        <w:rPr>
          <w:rFonts w:ascii="Times New Roman" w:eastAsia="Times New Roman" w:hAnsi="Times New Roman" w:cs="Times New Roman"/>
          <w:lang w:eastAsia="ru-RU"/>
        </w:rPr>
      </w:pPr>
      <w:r w:rsidRPr="003B42A9">
        <w:rPr>
          <w:rFonts w:ascii="Times New Roman" w:eastAsia="Times New Roman" w:hAnsi="Times New Roman" w:cs="Times New Roman"/>
          <w:lang w:eastAsia="ru-RU"/>
        </w:rPr>
        <w:t>1.Федеральная образовательная программа дошкольного образования (Утверждена Министерством просвещения РФ) 236с.,2022г</w:t>
      </w:r>
    </w:p>
    <w:p w14:paraId="0066E313" w14:textId="77777777" w:rsidR="003B42A9" w:rsidRPr="003B42A9" w:rsidRDefault="003B42A9" w:rsidP="003B42A9">
      <w:pPr>
        <w:spacing w:after="0" w:line="240" w:lineRule="auto"/>
        <w:ind w:left="720"/>
        <w:contextualSpacing/>
        <w:rPr>
          <w:rFonts w:ascii="Times New Roman" w:eastAsia="Times New Roman" w:hAnsi="Times New Roman" w:cs="Times New Roman"/>
          <w:lang w:eastAsia="ru-RU"/>
        </w:rPr>
      </w:pPr>
      <w:r w:rsidRPr="003B42A9">
        <w:rPr>
          <w:rFonts w:ascii="Times New Roman" w:eastAsia="Times New Roman" w:hAnsi="Times New Roman" w:cs="Times New Roman"/>
          <w:lang w:eastAsia="ru-RU"/>
        </w:rPr>
        <w:t>2.В.В. Гербова. Развитие речи в детском саду. М.: МОЗАИКА-СИНТЕЗ, 2016.</w:t>
      </w:r>
    </w:p>
    <w:p w14:paraId="06220601" w14:textId="77777777" w:rsidR="003B42A9" w:rsidRPr="003B42A9" w:rsidRDefault="003B42A9" w:rsidP="003B42A9">
      <w:pPr>
        <w:spacing w:after="0" w:line="240" w:lineRule="auto"/>
        <w:ind w:left="720"/>
        <w:contextualSpacing/>
        <w:rPr>
          <w:rFonts w:ascii="Times New Roman" w:eastAsia="Times New Roman" w:hAnsi="Times New Roman" w:cs="Times New Roman"/>
          <w:sz w:val="20"/>
          <w:szCs w:val="20"/>
          <w:u w:val="single"/>
          <w:lang w:eastAsia="ru-RU"/>
        </w:rPr>
      </w:pPr>
      <w:r w:rsidRPr="003B42A9">
        <w:rPr>
          <w:rFonts w:ascii="Times New Roman" w:eastAsia="Times New Roman" w:hAnsi="Times New Roman" w:cs="Times New Roman"/>
          <w:lang w:eastAsia="ru-RU"/>
        </w:rPr>
        <w:t xml:space="preserve">3.Интернет – ресурс:  </w:t>
      </w:r>
      <w:hyperlink r:id="rId15" w:history="1">
        <w:r w:rsidRPr="003B42A9">
          <w:rPr>
            <w:rFonts w:ascii="Times New Roman" w:eastAsia="Times New Roman" w:hAnsi="Times New Roman" w:cs="Times New Roman"/>
            <w:sz w:val="20"/>
            <w:szCs w:val="20"/>
            <w:u w:val="single"/>
            <w:lang w:eastAsia="ru-RU"/>
          </w:rPr>
          <w:t>https://nsportal.ru/detskiy-sad/razvitie-rechi/2017/08/25/zanyatie-po-razvitiyu-rechi-v-sredney-gruppe-leto-krasnoe</w:t>
        </w:r>
      </w:hyperlink>
    </w:p>
    <w:p w14:paraId="624D0D62" w14:textId="77777777" w:rsidR="003B42A9" w:rsidRPr="003B42A9" w:rsidRDefault="003B42A9" w:rsidP="003B42A9">
      <w:pPr>
        <w:autoSpaceDE w:val="0"/>
        <w:autoSpaceDN w:val="0"/>
        <w:adjustRightInd w:val="0"/>
        <w:spacing w:after="0" w:line="240" w:lineRule="auto"/>
        <w:rPr>
          <w:rFonts w:ascii="Times New Roman" w:eastAsia="Times New Roman" w:hAnsi="Times New Roman" w:cs="Times New Roman"/>
          <w:lang w:eastAsia="ru-RU"/>
        </w:rPr>
      </w:pPr>
      <w:r w:rsidRPr="003B42A9">
        <w:rPr>
          <w:rFonts w:ascii="Calibri" w:eastAsia="Calibri" w:hAnsi="Calibri" w:cs="Times New Roman"/>
        </w:rPr>
        <w:t xml:space="preserve">               4.</w:t>
      </w:r>
      <w:r w:rsidRPr="003B42A9">
        <w:rPr>
          <w:rFonts w:ascii="Times New Roman" w:eastAsia="Times New Roman" w:hAnsi="Times New Roman" w:cs="Times New Roman"/>
          <w:lang w:eastAsia="ru-RU"/>
        </w:rPr>
        <w:t xml:space="preserve"> О.С. Ушакова «Развитие речи детей 3-5 лет».</w:t>
      </w:r>
    </w:p>
    <w:p w14:paraId="2BC86284" w14:textId="77777777" w:rsidR="00886C19" w:rsidRPr="00886C19" w:rsidRDefault="00886C19" w:rsidP="00886C19">
      <w:pPr>
        <w:spacing w:after="0" w:line="240" w:lineRule="auto"/>
        <w:rPr>
          <w:rFonts w:ascii="Times New Roman" w:eastAsia="Times New Roman" w:hAnsi="Times New Roman" w:cs="Times New Roman"/>
          <w:sz w:val="20"/>
          <w:szCs w:val="20"/>
          <w:lang w:eastAsia="ru-RU"/>
        </w:rPr>
      </w:pPr>
    </w:p>
    <w:p w14:paraId="41782F81" w14:textId="77777777" w:rsidR="00886C19" w:rsidRPr="00886C19" w:rsidRDefault="00886C19" w:rsidP="00886C19">
      <w:pPr>
        <w:spacing w:after="0" w:line="240" w:lineRule="auto"/>
        <w:ind w:firstLine="708"/>
        <w:jc w:val="both"/>
        <w:rPr>
          <w:rFonts w:ascii="Times New Roman" w:eastAsia="Calibri" w:hAnsi="Times New Roman" w:cs="Times New Roman"/>
          <w:sz w:val="28"/>
          <w:szCs w:val="56"/>
        </w:rPr>
      </w:pPr>
    </w:p>
    <w:p w14:paraId="4DAACC17" w14:textId="491A1DC0" w:rsidR="00886C19" w:rsidRPr="003B42A9" w:rsidRDefault="00886C19" w:rsidP="003B42A9">
      <w:pPr>
        <w:tabs>
          <w:tab w:val="left" w:pos="1670"/>
          <w:tab w:val="left" w:pos="2681"/>
        </w:tabs>
        <w:spacing w:after="0" w:line="360" w:lineRule="auto"/>
        <w:ind w:firstLine="708"/>
        <w:jc w:val="both"/>
        <w:rPr>
          <w:rFonts w:ascii="Times New Roman" w:eastAsia="Calibri" w:hAnsi="Times New Roman" w:cs="Times New Roman"/>
          <w:sz w:val="28"/>
          <w:szCs w:val="28"/>
        </w:rPr>
      </w:pPr>
    </w:p>
    <w:p w14:paraId="643EADB7" w14:textId="77777777" w:rsidR="00DB5F36" w:rsidRPr="00E80BBB" w:rsidRDefault="00DB5F36" w:rsidP="00DB5F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E80BBB">
        <w:rPr>
          <w:rFonts w:ascii="Times New Roman" w:eastAsia="Times New Roman" w:hAnsi="Times New Roman" w:cs="Times New Roman"/>
          <w:sz w:val="20"/>
          <w:szCs w:val="20"/>
          <w:lang w:eastAsia="ru-RU"/>
        </w:rPr>
        <w:t>Автономная некоммерческая организация дошкольного образования Детский сад «Солнечный»</w:t>
      </w:r>
    </w:p>
    <w:p w14:paraId="539B3307" w14:textId="77777777" w:rsidR="00DB5F36" w:rsidRPr="00E80BBB" w:rsidRDefault="00DB5F36" w:rsidP="00DB5F36">
      <w:pPr>
        <w:spacing w:after="0" w:line="240" w:lineRule="auto"/>
        <w:rPr>
          <w:rFonts w:ascii="Times New Roman" w:eastAsia="Calibri" w:hAnsi="Times New Roman" w:cs="Times New Roman"/>
          <w:sz w:val="20"/>
          <w:szCs w:val="20"/>
          <w:lang w:eastAsia="ru-RU"/>
        </w:rPr>
      </w:pPr>
    </w:p>
    <w:p w14:paraId="040167EB" w14:textId="77777777" w:rsidR="00DB5F36" w:rsidRPr="00E80BBB" w:rsidRDefault="00DB5F36" w:rsidP="00DB5F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E80BBB">
        <w:rPr>
          <w:rFonts w:ascii="Times New Roman" w:eastAsia="Times New Roman" w:hAnsi="Times New Roman" w:cs="Times New Roman"/>
          <w:sz w:val="20"/>
          <w:szCs w:val="20"/>
          <w:lang w:eastAsia="ru-RU"/>
        </w:rPr>
        <w:t>Перспективное планирование по образовательной области  «Художественно–эстетическое развитие» Рисование</w:t>
      </w:r>
    </w:p>
    <w:p w14:paraId="44FC43B7" w14:textId="77777777" w:rsidR="00DB5F36" w:rsidRPr="00E80BBB" w:rsidRDefault="00DB5F36" w:rsidP="00DB5F36">
      <w:pPr>
        <w:spacing w:after="0" w:line="240" w:lineRule="auto"/>
        <w:rPr>
          <w:rFonts w:ascii="Times New Roman" w:eastAsia="Calibri" w:hAnsi="Times New Roman" w:cs="Times New Roman"/>
          <w:sz w:val="20"/>
          <w:szCs w:val="20"/>
          <w:lang w:eastAsia="ru-RU"/>
        </w:rPr>
      </w:pPr>
    </w:p>
    <w:p w14:paraId="1CBE96CE" w14:textId="7EF30EB6" w:rsidR="00DB5F36" w:rsidRPr="00E80BBB" w:rsidRDefault="00DB5F36" w:rsidP="00DB5F36">
      <w:pPr>
        <w:spacing w:after="0" w:line="240" w:lineRule="auto"/>
        <w:rPr>
          <w:rFonts w:ascii="Times New Roman" w:eastAsia="Calibri" w:hAnsi="Times New Roman" w:cs="Times New Roman"/>
          <w:sz w:val="20"/>
          <w:szCs w:val="20"/>
          <w:lang w:eastAsia="ru-RU"/>
        </w:rPr>
      </w:pPr>
      <w:r w:rsidRPr="00E80BBB">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                                                                                                       </w:t>
      </w:r>
      <w:r w:rsidR="00FC0B3B">
        <w:rPr>
          <w:rFonts w:ascii="Times New Roman" w:eastAsia="Calibri" w:hAnsi="Times New Roman" w:cs="Times New Roman"/>
          <w:sz w:val="20"/>
          <w:szCs w:val="20"/>
          <w:lang w:eastAsia="ru-RU"/>
        </w:rPr>
        <w:t>Средняя группа № 3 «Радуга»  2024-2025</w:t>
      </w:r>
      <w:r w:rsidRPr="00E80BBB">
        <w:rPr>
          <w:rFonts w:ascii="Times New Roman" w:eastAsia="Calibri" w:hAnsi="Times New Roman" w:cs="Times New Roman"/>
          <w:sz w:val="20"/>
          <w:szCs w:val="20"/>
          <w:lang w:eastAsia="ru-RU"/>
        </w:rPr>
        <w:t xml:space="preserve"> учебный год</w:t>
      </w:r>
    </w:p>
    <w:p w14:paraId="56AC0FB6" w14:textId="77777777" w:rsidR="00DB5F36" w:rsidRPr="00E80BBB" w:rsidRDefault="00DB5F36" w:rsidP="00DB5F36">
      <w:pPr>
        <w:tabs>
          <w:tab w:val="left" w:pos="14175"/>
        </w:tabs>
        <w:spacing w:after="0" w:line="240" w:lineRule="auto"/>
        <w:rPr>
          <w:rFonts w:ascii="Times New Roman" w:eastAsia="Times New Roman" w:hAnsi="Times New Roman" w:cs="Times New Roman"/>
          <w:sz w:val="20"/>
          <w:szCs w:val="20"/>
          <w:lang w:eastAsia="ru-RU"/>
        </w:rPr>
      </w:pPr>
      <w:r w:rsidRPr="00E80BB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E80BBB">
        <w:rPr>
          <w:rFonts w:ascii="Times New Roman" w:eastAsia="Times New Roman" w:hAnsi="Times New Roman" w:cs="Times New Roman"/>
          <w:sz w:val="20"/>
          <w:szCs w:val="20"/>
          <w:lang w:eastAsia="ru-RU"/>
        </w:rPr>
        <w:t xml:space="preserve">    Пояснительная записка </w:t>
      </w:r>
    </w:p>
    <w:p w14:paraId="015674F9" w14:textId="77777777" w:rsidR="00FC0B3B" w:rsidRDefault="00FC0B3B" w:rsidP="00DB5F36">
      <w:pPr>
        <w:spacing w:after="0" w:line="240" w:lineRule="auto"/>
        <w:rPr>
          <w:rFonts w:ascii="Times New Roman" w:eastAsia="Calibri" w:hAnsi="Times New Roman" w:cs="Times New Roman"/>
          <w:sz w:val="20"/>
          <w:szCs w:val="20"/>
          <w:lang w:eastAsia="ru-RU"/>
        </w:rPr>
      </w:pPr>
    </w:p>
    <w:p w14:paraId="6CD21293" w14:textId="77777777" w:rsidR="00FC0B3B" w:rsidRDefault="00FC0B3B" w:rsidP="00DB5F36">
      <w:pPr>
        <w:spacing w:after="0" w:line="240" w:lineRule="auto"/>
        <w:rPr>
          <w:rFonts w:ascii="Times New Roman" w:eastAsia="Calibri" w:hAnsi="Times New Roman" w:cs="Times New Roman"/>
          <w:sz w:val="20"/>
          <w:szCs w:val="20"/>
          <w:lang w:eastAsia="ru-RU"/>
        </w:rPr>
      </w:pPr>
    </w:p>
    <w:p w14:paraId="6C5E33D9" w14:textId="77777777" w:rsidR="00FC0B3B" w:rsidRPr="00FC0B3B" w:rsidRDefault="00FC0B3B" w:rsidP="00FC0B3B">
      <w:pPr>
        <w:spacing w:after="0" w:line="240" w:lineRule="auto"/>
        <w:ind w:firstLine="708"/>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В области художественно-эстетического развития </w:t>
      </w:r>
      <w:r w:rsidRPr="00FC0B3B">
        <w:rPr>
          <w:rFonts w:ascii="Times New Roman" w:eastAsia="Times New Roman" w:hAnsi="Times New Roman" w:cs="Times New Roman"/>
          <w:b/>
          <w:sz w:val="28"/>
          <w:szCs w:val="28"/>
          <w:lang w:eastAsia="ru-RU"/>
        </w:rPr>
        <w:t>основными задачами</w:t>
      </w:r>
      <w:r w:rsidRPr="00FC0B3B">
        <w:rPr>
          <w:rFonts w:ascii="Times New Roman" w:eastAsia="Times New Roman" w:hAnsi="Times New Roman" w:cs="Times New Roman"/>
          <w:sz w:val="28"/>
          <w:szCs w:val="28"/>
          <w:lang w:eastAsia="ru-RU"/>
        </w:rPr>
        <w:t xml:space="preserve"> образовательной деятельности являются: </w:t>
      </w:r>
    </w:p>
    <w:p w14:paraId="74F80883" w14:textId="77777777" w:rsidR="00FC0B3B" w:rsidRPr="00FC0B3B" w:rsidRDefault="00FC0B3B" w:rsidP="00FC0B3B">
      <w:pPr>
        <w:spacing w:after="0" w:line="240" w:lineRule="auto"/>
        <w:rPr>
          <w:rFonts w:ascii="Times New Roman" w:eastAsia="Times New Roman" w:hAnsi="Times New Roman" w:cs="Times New Roman"/>
          <w:b/>
          <w:sz w:val="28"/>
          <w:szCs w:val="28"/>
          <w:u w:val="single"/>
          <w:lang w:eastAsia="ru-RU"/>
        </w:rPr>
      </w:pPr>
      <w:r w:rsidRPr="00FC0B3B">
        <w:rPr>
          <w:rFonts w:ascii="Times New Roman" w:eastAsia="Times New Roman" w:hAnsi="Times New Roman" w:cs="Times New Roman"/>
          <w:b/>
          <w:sz w:val="28"/>
          <w:szCs w:val="28"/>
          <w:u w:val="single"/>
          <w:lang w:eastAsia="ru-RU"/>
        </w:rPr>
        <w:t>изобразительная деятельность:</w:t>
      </w:r>
    </w:p>
    <w:p w14:paraId="6A6B6D04"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продолжать развивать интерес детей и положительный отклик к различным видам изобразительной деятельности;</w:t>
      </w:r>
    </w:p>
    <w:p w14:paraId="36423428"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 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14:paraId="24D7A61E"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продолжать формировать у детей умение рассматривать и обследовать предметы, в том числе с помощью рук;</w:t>
      </w:r>
    </w:p>
    <w:p w14:paraId="000CA099"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14:paraId="7F79BCEF"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формировать у детей умение выделять и использовать средства выразительности в рисовании, лепке, аппликации;</w:t>
      </w:r>
    </w:p>
    <w:p w14:paraId="7C52153B"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продолжать формировать у детей умение создавать коллективные произведения в рисовании, лепке, аппликации;</w:t>
      </w:r>
    </w:p>
    <w:p w14:paraId="74058260"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 приучать детей быть аккуратными: сохранять свое рабочее место в порядке, по окончании работы убирать все со стола;</w:t>
      </w:r>
    </w:p>
    <w:p w14:paraId="12678627"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lastRenderedPageBreak/>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14:paraId="28924196"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развивать художественно-творческие способности у детей в различных видах изобразительной деятельности;</w:t>
      </w:r>
    </w:p>
    <w:p w14:paraId="0DEAF2E8" w14:textId="77777777" w:rsidR="00FC0B3B" w:rsidRPr="00FC0B3B" w:rsidRDefault="00FC0B3B" w:rsidP="00794F0E">
      <w:pPr>
        <w:numPr>
          <w:ilvl w:val="0"/>
          <w:numId w:val="16"/>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w:t>
      </w:r>
    </w:p>
    <w:p w14:paraId="097578D7" w14:textId="77777777" w:rsidR="00FC0B3B" w:rsidRPr="00FC0B3B" w:rsidRDefault="00FC0B3B" w:rsidP="00FC0B3B">
      <w:pPr>
        <w:shd w:val="clear" w:color="auto" w:fill="FFFFFF"/>
        <w:spacing w:after="0" w:line="240" w:lineRule="auto"/>
        <w:jc w:val="both"/>
        <w:rPr>
          <w:rFonts w:ascii="Times New Roman" w:eastAsia="Times New Roman" w:hAnsi="Times New Roman" w:cs="Times New Roman"/>
          <w:b/>
          <w:sz w:val="28"/>
          <w:szCs w:val="28"/>
          <w:lang w:eastAsia="ru-RU"/>
        </w:rPr>
      </w:pPr>
      <w:r w:rsidRPr="00FC0B3B">
        <w:rPr>
          <w:rFonts w:ascii="Times New Roman" w:eastAsia="Times New Roman" w:hAnsi="Times New Roman" w:cs="Times New Roman"/>
          <w:b/>
          <w:color w:val="000000"/>
          <w:sz w:val="28"/>
          <w:szCs w:val="28"/>
          <w:lang w:eastAsia="ru-RU"/>
        </w:rPr>
        <w:t>Содержание образовательной деятельности</w:t>
      </w:r>
      <w:r w:rsidRPr="00FC0B3B">
        <w:rPr>
          <w:rFonts w:ascii="Times New Roman" w:eastAsia="Times New Roman" w:hAnsi="Times New Roman" w:cs="Times New Roman"/>
          <w:color w:val="000000"/>
          <w:sz w:val="28"/>
          <w:szCs w:val="28"/>
          <w:lang w:eastAsia="ru-RU"/>
        </w:rPr>
        <w:t xml:space="preserve"> </w:t>
      </w:r>
    </w:p>
    <w:p w14:paraId="7AA97950" w14:textId="77777777" w:rsidR="00FC0B3B" w:rsidRPr="00FC0B3B" w:rsidRDefault="00FC0B3B" w:rsidP="00FC0B3B">
      <w:pPr>
        <w:shd w:val="clear" w:color="auto" w:fill="FFFFFF"/>
        <w:spacing w:after="0" w:line="240" w:lineRule="auto"/>
        <w:jc w:val="both"/>
        <w:rPr>
          <w:rFonts w:ascii="Times New Roman" w:eastAsia="Times New Roman" w:hAnsi="Times New Roman" w:cs="Times New Roman"/>
          <w:b/>
          <w:sz w:val="28"/>
          <w:szCs w:val="28"/>
          <w:lang w:eastAsia="ru-RU"/>
        </w:rPr>
      </w:pPr>
      <w:r w:rsidRPr="00FC0B3B">
        <w:rPr>
          <w:rFonts w:ascii="Times New Roman" w:eastAsia="Times New Roman" w:hAnsi="Times New Roman" w:cs="Times New Roman"/>
          <w:b/>
          <w:sz w:val="28"/>
          <w:szCs w:val="28"/>
          <w:lang w:eastAsia="ru-RU"/>
        </w:rPr>
        <w:t xml:space="preserve">Изобразительная деятельность. </w:t>
      </w:r>
    </w:p>
    <w:p w14:paraId="529FEE85" w14:textId="77777777" w:rsidR="00FC0B3B" w:rsidRPr="00FC0B3B" w:rsidRDefault="00FC0B3B" w:rsidP="00FC0B3B">
      <w:pPr>
        <w:shd w:val="clear" w:color="auto" w:fill="FFFFFF"/>
        <w:spacing w:after="0" w:line="240" w:lineRule="auto"/>
        <w:jc w:val="both"/>
        <w:rPr>
          <w:rFonts w:ascii="Times New Roman" w:eastAsia="Times New Roman" w:hAnsi="Times New Roman" w:cs="Times New Roman"/>
          <w:b/>
          <w:sz w:val="28"/>
          <w:szCs w:val="28"/>
          <w:u w:val="single"/>
          <w:lang w:eastAsia="ru-RU"/>
        </w:rPr>
      </w:pPr>
      <w:r w:rsidRPr="00FC0B3B">
        <w:rPr>
          <w:rFonts w:ascii="Times New Roman" w:eastAsia="Times New Roman" w:hAnsi="Times New Roman" w:cs="Times New Roman"/>
          <w:b/>
          <w:sz w:val="28"/>
          <w:szCs w:val="28"/>
          <w:u w:val="single"/>
          <w:lang w:eastAsia="ru-RU"/>
        </w:rPr>
        <w:t>Рисование:</w:t>
      </w:r>
    </w:p>
    <w:p w14:paraId="5C8E32EA"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и добавляет к ним другие (солнышко, падающий снег и так далее); </w:t>
      </w:r>
    </w:p>
    <w:p w14:paraId="5644299A"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формирует и закрепляет у детей представления о форме предметов (круглая, овальная, квадратная, прямоугольная, треугольная), величине, расположении частей; </w:t>
      </w:r>
    </w:p>
    <w:p w14:paraId="0FFCD6AF" w14:textId="77777777" w:rsidR="00FC0B3B" w:rsidRPr="00FC0B3B" w:rsidRDefault="00FC0B3B" w:rsidP="00FC0B3B">
      <w:pPr>
        <w:spacing w:after="0" w:line="240" w:lineRule="auto"/>
        <w:ind w:left="720"/>
        <w:contextualSpacing/>
        <w:rPr>
          <w:rFonts w:ascii="Times New Roman" w:eastAsia="Times New Roman" w:hAnsi="Times New Roman" w:cs="Times New Roman"/>
          <w:sz w:val="28"/>
          <w:szCs w:val="28"/>
          <w:lang w:eastAsia="ru-RU"/>
        </w:rPr>
      </w:pPr>
    </w:p>
    <w:p w14:paraId="71C4B3F7" w14:textId="77777777" w:rsidR="00FC0B3B" w:rsidRPr="00FC0B3B" w:rsidRDefault="00FC0B3B" w:rsidP="00FC0B3B">
      <w:pPr>
        <w:spacing w:after="0" w:line="240" w:lineRule="auto"/>
        <w:ind w:left="360"/>
        <w:rPr>
          <w:rFonts w:ascii="Times New Roman" w:eastAsia="Calibri" w:hAnsi="Times New Roman" w:cs="Times New Roman"/>
          <w:sz w:val="28"/>
          <w:szCs w:val="28"/>
        </w:rPr>
      </w:pPr>
    </w:p>
    <w:p w14:paraId="2238F402"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w:t>
      </w:r>
    </w:p>
    <w:p w14:paraId="7DF5AC24"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направляет внимание детей на передачу соотношения предметов по величине: дерево высокое, куст ниже дерева, цветы ниже куста; </w:t>
      </w:r>
    </w:p>
    <w:p w14:paraId="54D9E2DA"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продолжает закреплять и обогащать представления детей о цветах и оттенках окружающих предметов и объектов природы; </w:t>
      </w:r>
    </w:p>
    <w:p w14:paraId="45E0B61D"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w:t>
      </w:r>
    </w:p>
    <w:p w14:paraId="58B7461C"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учит детей смешивать краски для получения нужных цветов и оттенков; </w:t>
      </w:r>
    </w:p>
    <w:p w14:paraId="0A097645"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развивает у детей желание использовать в рисовании, аппликации разнообразные цвета, обращает внимание детей на многоцветие окружающего мира; </w:t>
      </w:r>
    </w:p>
    <w:p w14:paraId="280ADD3B"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педагог закрепляет у детей умение правильно держать карандаш, кисть, фломастер, цветной мелок; использовать их при создании изображения; </w:t>
      </w:r>
    </w:p>
    <w:p w14:paraId="43D5E1B2"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lastRenderedPageBreak/>
        <w:t xml:space="preserve">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промывать кисть перед использованием краски другого цвета; </w:t>
      </w:r>
    </w:p>
    <w:p w14:paraId="7F404B84"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к концу года педагог формирует у детей умение получать светлые и темные оттенки цвета, изменяя нажим на карандаш; </w:t>
      </w:r>
    </w:p>
    <w:p w14:paraId="609E0FB2" w14:textId="77777777" w:rsidR="00FC0B3B" w:rsidRPr="00FC0B3B" w:rsidRDefault="00FC0B3B" w:rsidP="00794F0E">
      <w:pPr>
        <w:numPr>
          <w:ilvl w:val="0"/>
          <w:numId w:val="17"/>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формирует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14:paraId="2ACD0C89" w14:textId="77777777" w:rsidR="00FC0B3B" w:rsidRPr="00FC0B3B" w:rsidRDefault="00FC0B3B" w:rsidP="00FC0B3B">
      <w:pPr>
        <w:spacing w:after="0" w:line="240" w:lineRule="auto"/>
        <w:rPr>
          <w:rFonts w:ascii="Times New Roman" w:eastAsia="Times New Roman" w:hAnsi="Times New Roman" w:cs="Times New Roman"/>
          <w:b/>
          <w:sz w:val="28"/>
          <w:szCs w:val="28"/>
          <w:lang w:eastAsia="ru-RU"/>
        </w:rPr>
      </w:pPr>
      <w:r w:rsidRPr="00FC0B3B">
        <w:rPr>
          <w:rFonts w:ascii="Times New Roman" w:eastAsia="Times New Roman" w:hAnsi="Times New Roman" w:cs="Times New Roman"/>
          <w:b/>
          <w:sz w:val="28"/>
          <w:szCs w:val="28"/>
          <w:u w:val="single"/>
          <w:lang w:eastAsia="ru-RU"/>
        </w:rPr>
        <w:t>Народное декоративно-прикладное искусство:</w:t>
      </w:r>
      <w:r w:rsidRPr="00FC0B3B">
        <w:rPr>
          <w:rFonts w:ascii="Times New Roman" w:eastAsia="Times New Roman" w:hAnsi="Times New Roman" w:cs="Times New Roman"/>
          <w:b/>
          <w:sz w:val="28"/>
          <w:szCs w:val="28"/>
          <w:lang w:eastAsia="ru-RU"/>
        </w:rPr>
        <w:t xml:space="preserve"> </w:t>
      </w:r>
    </w:p>
    <w:p w14:paraId="1766BAB0" w14:textId="77777777" w:rsidR="00FC0B3B" w:rsidRPr="00FC0B3B" w:rsidRDefault="00FC0B3B" w:rsidP="00794F0E">
      <w:pPr>
        <w:numPr>
          <w:ilvl w:val="0"/>
          <w:numId w:val="18"/>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педагог продолжает у детей формировать умение создавать декоративные композиции по мотивам дымковских, филимоновских узоров. </w:t>
      </w:r>
    </w:p>
    <w:p w14:paraId="5B14C063" w14:textId="77777777" w:rsidR="00FC0B3B" w:rsidRPr="00FC0B3B" w:rsidRDefault="00FC0B3B" w:rsidP="00794F0E">
      <w:pPr>
        <w:numPr>
          <w:ilvl w:val="0"/>
          <w:numId w:val="18"/>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 xml:space="preserve">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w:t>
      </w:r>
    </w:p>
    <w:p w14:paraId="4625769F" w14:textId="77777777" w:rsidR="00FC0B3B" w:rsidRPr="00FC0B3B" w:rsidRDefault="00FC0B3B" w:rsidP="00794F0E">
      <w:pPr>
        <w:numPr>
          <w:ilvl w:val="0"/>
          <w:numId w:val="18"/>
        </w:numPr>
        <w:spacing w:after="0" w:line="240" w:lineRule="auto"/>
        <w:contextualSpacing/>
        <w:rPr>
          <w:rFonts w:ascii="Times New Roman" w:eastAsia="Times New Roman" w:hAnsi="Times New Roman" w:cs="Times New Roman"/>
          <w:sz w:val="28"/>
          <w:szCs w:val="28"/>
          <w:lang w:eastAsia="ru-RU"/>
        </w:rPr>
      </w:pPr>
      <w:r w:rsidRPr="00FC0B3B">
        <w:rPr>
          <w:rFonts w:ascii="Times New Roman" w:eastAsia="Times New Roman" w:hAnsi="Times New Roman" w:cs="Times New Roman"/>
          <w:sz w:val="28"/>
          <w:szCs w:val="28"/>
          <w:lang w:eastAsia="ru-RU"/>
        </w:rPr>
        <w:t>педагог знакомит детей с городецкими изделиями. Учит детей выделять элементы городецкой росписи (бутоны, купавки, розаны, листья); видеть и называть цвета, используемые в росписи.</w:t>
      </w:r>
    </w:p>
    <w:p w14:paraId="264497BE" w14:textId="77777777" w:rsidR="00FC0B3B" w:rsidRPr="00FC0B3B" w:rsidRDefault="00FC0B3B" w:rsidP="00FC0B3B">
      <w:pPr>
        <w:spacing w:after="0" w:line="240" w:lineRule="auto"/>
        <w:rPr>
          <w:rFonts w:ascii="Times New Roman" w:eastAsia="Times New Roman" w:hAnsi="Times New Roman" w:cs="Times New Roman"/>
          <w:sz w:val="28"/>
          <w:szCs w:val="28"/>
          <w:lang w:eastAsia="ru-RU"/>
        </w:rPr>
      </w:pPr>
    </w:p>
    <w:p w14:paraId="307E0FAB" w14:textId="77777777" w:rsidR="00FC0B3B" w:rsidRPr="00FC0B3B" w:rsidRDefault="00FC0B3B" w:rsidP="00FC0B3B">
      <w:pPr>
        <w:spacing w:after="0" w:line="240" w:lineRule="auto"/>
        <w:rPr>
          <w:rFonts w:ascii="Times New Roman" w:eastAsia="Times New Roman" w:hAnsi="Times New Roman" w:cs="Times New Roman"/>
          <w:sz w:val="28"/>
          <w:szCs w:val="28"/>
          <w:lang w:eastAsia="ru-RU"/>
        </w:rPr>
      </w:pPr>
    </w:p>
    <w:tbl>
      <w:tblPr>
        <w:tblW w:w="14992" w:type="dxa"/>
        <w:tblLayout w:type="fixed"/>
        <w:tblCellMar>
          <w:left w:w="10" w:type="dxa"/>
          <w:right w:w="10" w:type="dxa"/>
        </w:tblCellMar>
        <w:tblLook w:val="04A0" w:firstRow="1" w:lastRow="0" w:firstColumn="1" w:lastColumn="0" w:noHBand="0" w:noVBand="1"/>
      </w:tblPr>
      <w:tblGrid>
        <w:gridCol w:w="851"/>
        <w:gridCol w:w="1809"/>
        <w:gridCol w:w="67"/>
        <w:gridCol w:w="1917"/>
        <w:gridCol w:w="1843"/>
        <w:gridCol w:w="4111"/>
        <w:gridCol w:w="2410"/>
        <w:gridCol w:w="43"/>
        <w:gridCol w:w="1941"/>
      </w:tblGrid>
      <w:tr w:rsidR="00FC0B3B" w:rsidRPr="00FC0B3B" w14:paraId="0E0C717A"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2BDD13" w14:textId="77777777" w:rsidR="00FC0B3B" w:rsidRPr="00FC0B3B" w:rsidRDefault="00FC0B3B" w:rsidP="00FC0B3B">
            <w:pPr>
              <w:spacing w:after="0" w:line="240" w:lineRule="auto"/>
              <w:jc w:val="center"/>
              <w:rPr>
                <w:rFonts w:ascii="Times New Roman" w:eastAsia="Times New Roman" w:hAnsi="Times New Roman" w:cs="Times New Roman"/>
                <w:b/>
                <w:sz w:val="28"/>
                <w:lang w:eastAsia="ru-RU"/>
              </w:rPr>
            </w:pPr>
            <w:r w:rsidRPr="00FC0B3B">
              <w:rPr>
                <w:rFonts w:ascii="Times New Roman" w:eastAsia="Times New Roman" w:hAnsi="Times New Roman" w:cs="Times New Roman"/>
                <w:b/>
                <w:sz w:val="28"/>
                <w:lang w:eastAsia="ru-RU"/>
              </w:rPr>
              <w:t>№</w:t>
            </w:r>
          </w:p>
          <w:p w14:paraId="00CD0676" w14:textId="77777777" w:rsidR="00FC0B3B" w:rsidRPr="00FC0B3B" w:rsidRDefault="00FC0B3B" w:rsidP="00FC0B3B">
            <w:pPr>
              <w:spacing w:after="0" w:line="240" w:lineRule="auto"/>
              <w:jc w:val="center"/>
              <w:rPr>
                <w:rFonts w:ascii="Times New Roman" w:eastAsia="Times New Roman" w:hAnsi="Times New Roman" w:cs="Times New Roman"/>
                <w:b/>
                <w:sz w:val="28"/>
                <w:lang w:eastAsia="ru-RU"/>
              </w:rPr>
            </w:pPr>
            <w:r w:rsidRPr="00FC0B3B">
              <w:rPr>
                <w:rFonts w:ascii="Times New Roman" w:eastAsia="Times New Roman" w:hAnsi="Times New Roman" w:cs="Times New Roman"/>
                <w:b/>
                <w:sz w:val="28"/>
                <w:lang w:eastAsia="ru-RU"/>
              </w:rPr>
              <w:t>не</w:t>
            </w:r>
          </w:p>
          <w:p w14:paraId="547D875A" w14:textId="77777777" w:rsidR="00FC0B3B" w:rsidRPr="00FC0B3B" w:rsidRDefault="00FC0B3B" w:rsidP="00FC0B3B">
            <w:pPr>
              <w:spacing w:after="0" w:line="240" w:lineRule="auto"/>
              <w:jc w:val="center"/>
              <w:rPr>
                <w:rFonts w:ascii="Times New Roman" w:eastAsia="Times New Roman" w:hAnsi="Times New Roman" w:cs="Times New Roman"/>
                <w:b/>
                <w:sz w:val="28"/>
                <w:lang w:eastAsia="ru-RU"/>
              </w:rPr>
            </w:pPr>
            <w:r w:rsidRPr="00FC0B3B">
              <w:rPr>
                <w:rFonts w:ascii="Times New Roman" w:eastAsia="Times New Roman" w:hAnsi="Times New Roman" w:cs="Times New Roman"/>
                <w:b/>
                <w:sz w:val="28"/>
                <w:lang w:eastAsia="ru-RU"/>
              </w:rPr>
              <w:t>де</w:t>
            </w:r>
          </w:p>
          <w:p w14:paraId="6EBE6129" w14:textId="77777777" w:rsidR="00FC0B3B" w:rsidRPr="00FC0B3B" w:rsidRDefault="00FC0B3B" w:rsidP="00FC0B3B">
            <w:pPr>
              <w:spacing w:after="0" w:line="240" w:lineRule="auto"/>
              <w:jc w:val="center"/>
              <w:rPr>
                <w:rFonts w:ascii="Calibri" w:eastAsia="Times New Roman" w:hAnsi="Calibri" w:cs="Times New Roman"/>
                <w:lang w:eastAsia="ru-RU"/>
              </w:rPr>
            </w:pPr>
            <w:r w:rsidRPr="00FC0B3B">
              <w:rPr>
                <w:rFonts w:ascii="Times New Roman" w:eastAsia="Times New Roman" w:hAnsi="Times New Roman" w:cs="Times New Roman"/>
                <w:b/>
                <w:sz w:val="28"/>
                <w:lang w:eastAsia="ru-RU"/>
              </w:rPr>
              <w:t>ли</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A2428E" w14:textId="77777777" w:rsidR="00FC0B3B" w:rsidRPr="00FC0B3B" w:rsidRDefault="00FC0B3B" w:rsidP="00FC0B3B">
            <w:pPr>
              <w:spacing w:after="0" w:line="240" w:lineRule="auto"/>
              <w:jc w:val="center"/>
              <w:rPr>
                <w:rFonts w:ascii="Calibri" w:eastAsia="Times New Roman" w:hAnsi="Calibri" w:cs="Times New Roman"/>
                <w:lang w:eastAsia="ru-RU"/>
              </w:rPr>
            </w:pPr>
            <w:r w:rsidRPr="00FC0B3B">
              <w:rPr>
                <w:rFonts w:ascii="Times New Roman" w:eastAsia="Times New Roman" w:hAnsi="Times New Roman" w:cs="Times New Roman"/>
                <w:b/>
                <w:sz w:val="28"/>
                <w:lang w:eastAsia="ru-RU"/>
              </w:rPr>
              <w:t>Дата</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E0015A" w14:textId="77777777" w:rsidR="00FC0B3B" w:rsidRPr="00FC0B3B" w:rsidRDefault="00FC0B3B" w:rsidP="00FC0B3B">
            <w:pPr>
              <w:spacing w:after="0" w:line="240" w:lineRule="auto"/>
              <w:jc w:val="center"/>
              <w:rPr>
                <w:rFonts w:ascii="Calibri" w:eastAsia="Times New Roman" w:hAnsi="Calibri" w:cs="Times New Roman"/>
                <w:lang w:eastAsia="ru-RU"/>
              </w:rPr>
            </w:pPr>
            <w:r w:rsidRPr="00FC0B3B">
              <w:rPr>
                <w:rFonts w:ascii="Times New Roman" w:eastAsia="Times New Roman" w:hAnsi="Times New Roman" w:cs="Times New Roman"/>
                <w:b/>
                <w:sz w:val="28"/>
                <w:lang w:eastAsia="ru-RU"/>
              </w:rPr>
              <w:t>Интеграция образовательных областей</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A0A346" w14:textId="77777777" w:rsidR="00FC0B3B" w:rsidRPr="00FC0B3B" w:rsidRDefault="00FC0B3B" w:rsidP="00FC0B3B">
            <w:pPr>
              <w:spacing w:after="0" w:line="240" w:lineRule="auto"/>
              <w:jc w:val="center"/>
              <w:rPr>
                <w:rFonts w:ascii="Calibri" w:eastAsia="Times New Roman" w:hAnsi="Calibri" w:cs="Times New Roman"/>
                <w:lang w:eastAsia="ru-RU"/>
              </w:rPr>
            </w:pPr>
            <w:r w:rsidRPr="00FC0B3B">
              <w:rPr>
                <w:rFonts w:ascii="Times New Roman" w:eastAsia="Times New Roman" w:hAnsi="Times New Roman" w:cs="Times New Roman"/>
                <w:b/>
                <w:sz w:val="28"/>
                <w:lang w:eastAsia="ru-RU"/>
              </w:rPr>
              <w:t>Тема</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A49C82" w14:textId="77777777" w:rsidR="00FC0B3B" w:rsidRPr="00FC0B3B" w:rsidRDefault="00FC0B3B" w:rsidP="00FC0B3B">
            <w:pPr>
              <w:spacing w:after="0" w:line="240" w:lineRule="auto"/>
              <w:jc w:val="center"/>
              <w:rPr>
                <w:rFonts w:ascii="Calibri" w:eastAsia="Times New Roman" w:hAnsi="Calibri" w:cs="Times New Roman"/>
                <w:lang w:eastAsia="ru-RU"/>
              </w:rPr>
            </w:pPr>
            <w:r w:rsidRPr="00FC0B3B">
              <w:rPr>
                <w:rFonts w:ascii="Times New Roman" w:eastAsia="Times New Roman" w:hAnsi="Times New Roman" w:cs="Times New Roman"/>
                <w:b/>
                <w:sz w:val="28"/>
                <w:lang w:eastAsia="ru-RU"/>
              </w:rPr>
              <w:t>Задачи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14E62A" w14:textId="77777777" w:rsidR="00FC0B3B" w:rsidRPr="00FC0B3B" w:rsidRDefault="00FC0B3B" w:rsidP="00FC0B3B">
            <w:pPr>
              <w:spacing w:after="0" w:line="240" w:lineRule="auto"/>
              <w:jc w:val="center"/>
              <w:rPr>
                <w:rFonts w:ascii="Calibri" w:eastAsia="Times New Roman" w:hAnsi="Calibri" w:cs="Times New Roman"/>
                <w:lang w:eastAsia="ru-RU"/>
              </w:rPr>
            </w:pPr>
            <w:r w:rsidRPr="00FC0B3B">
              <w:rPr>
                <w:rFonts w:ascii="Times New Roman" w:eastAsia="Times New Roman" w:hAnsi="Times New Roman" w:cs="Times New Roman"/>
                <w:b/>
                <w:sz w:val="28"/>
                <w:lang w:eastAsia="ru-RU"/>
              </w:rPr>
              <w:t>Содержание</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CEC946" w14:textId="77777777" w:rsidR="00FC0B3B" w:rsidRPr="00FC0B3B" w:rsidRDefault="00FC0B3B" w:rsidP="00FC0B3B">
            <w:pPr>
              <w:spacing w:after="0" w:line="240" w:lineRule="auto"/>
              <w:jc w:val="center"/>
              <w:rPr>
                <w:rFonts w:ascii="Calibri" w:eastAsia="Times New Roman" w:hAnsi="Calibri" w:cs="Times New Roman"/>
                <w:lang w:eastAsia="ru-RU"/>
              </w:rPr>
            </w:pPr>
            <w:r w:rsidRPr="00FC0B3B">
              <w:rPr>
                <w:rFonts w:ascii="Times New Roman" w:eastAsia="Times New Roman" w:hAnsi="Times New Roman" w:cs="Times New Roman"/>
                <w:b/>
                <w:sz w:val="28"/>
                <w:lang w:eastAsia="ru-RU"/>
              </w:rPr>
              <w:t>Оборудование</w:t>
            </w:r>
          </w:p>
        </w:tc>
      </w:tr>
      <w:tr w:rsidR="00FC0B3B" w:rsidRPr="00FC0B3B" w14:paraId="3FC42722"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6A104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1</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FFBEDA"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02.09 – 06.09</w:t>
            </w:r>
          </w:p>
          <w:p w14:paraId="0F496E1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 Детский сад наш общий дом»</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121BD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44C3B22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22960C8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716AB39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2579667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3D5C308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BD9FD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w:t>
            </w:r>
          </w:p>
          <w:p w14:paraId="49A94F1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w:t>
            </w:r>
            <w:r w:rsidRPr="00FC0B3B">
              <w:rPr>
                <w:rFonts w:ascii="Times New Roman" w:eastAsia="Times New Roman" w:hAnsi="Times New Roman" w:cs="Times New Roman"/>
                <w:b/>
                <w:lang w:eastAsia="ru-RU"/>
              </w:rPr>
              <w:t>Цветные  шары»</w:t>
            </w:r>
            <w:r w:rsidRPr="00FC0B3B">
              <w:rPr>
                <w:rFonts w:ascii="Times New Roman" w:eastAsia="Times New Roman" w:hAnsi="Times New Roman" w:cs="Times New Roman"/>
                <w:lang w:eastAsia="ru-RU"/>
              </w:rPr>
              <w:t xml:space="preserve"> (мониторинг)</w:t>
            </w:r>
          </w:p>
          <w:p w14:paraId="7F4D408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B2A82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1.Продожать знакомить детей с приемами изображения предметов овальной и круглой формы.</w:t>
            </w:r>
          </w:p>
          <w:p w14:paraId="4DE9EA4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Учить сравнивать эти формы, выделять их отличия.</w:t>
            </w:r>
          </w:p>
          <w:p w14:paraId="21CCDD1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Учить передавать в рисунке отличительные особенности круглой и овальной формы.</w:t>
            </w:r>
          </w:p>
          <w:p w14:paraId="4B4B740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Закреплять навыки закрашивания.</w:t>
            </w:r>
          </w:p>
          <w:p w14:paraId="28AF303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Упражнять в умении закрашивать, легко касаясь карандашом бумаги.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D9C1F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33F2F09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№11,</w:t>
            </w:r>
          </w:p>
          <w:p w14:paraId="0A0535E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стр. 30.</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F2100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1.Воздушные шары круглой и овальной формы.</w:t>
            </w:r>
          </w:p>
          <w:p w14:paraId="555E857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Карандаши, 3.Альбомные листы (на каждого ребенка), 4.Образец.</w:t>
            </w:r>
          </w:p>
          <w:p w14:paraId="2633B9D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Гуашь.</w:t>
            </w:r>
          </w:p>
          <w:p w14:paraId="296C639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 Кисти.</w:t>
            </w:r>
          </w:p>
          <w:p w14:paraId="3E364BF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7. Салфетки.</w:t>
            </w:r>
          </w:p>
          <w:p w14:paraId="440CF29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8. Непроливайка.</w:t>
            </w:r>
          </w:p>
        </w:tc>
      </w:tr>
      <w:tr w:rsidR="00FC0B3B" w:rsidRPr="00FC0B3B" w14:paraId="5038C79C"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1E22B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2</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768E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09.09-13.09</w:t>
            </w:r>
          </w:p>
          <w:p w14:paraId="00F0414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«Ходит осень по дорожке»</w:t>
            </w:r>
          </w:p>
          <w:p w14:paraId="1C04449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C71C0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738A59F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1DA979A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09AC9BF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3DE8113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0AE97DE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905B6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w:t>
            </w:r>
          </w:p>
          <w:p w14:paraId="4F0FD071" w14:textId="77777777" w:rsidR="00FC0B3B" w:rsidRPr="00FC0B3B" w:rsidRDefault="00FC0B3B" w:rsidP="00FC0B3B">
            <w:pPr>
              <w:spacing w:after="0"/>
              <w:jc w:val="center"/>
              <w:rPr>
                <w:rFonts w:ascii="Times New Roman" w:eastAsia="Calibri" w:hAnsi="Times New Roman" w:cs="Times New Roman"/>
                <w:b/>
              </w:rPr>
            </w:pPr>
            <w:r w:rsidRPr="00FC0B3B">
              <w:rPr>
                <w:rFonts w:ascii="Times New Roman" w:eastAsia="Calibri" w:hAnsi="Times New Roman" w:cs="Times New Roman"/>
                <w:b/>
              </w:rPr>
              <w:t>«Золотая осень»</w:t>
            </w:r>
          </w:p>
          <w:p w14:paraId="2CBC5E3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(мониторинг)</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770B51"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1. Учить детей изображать осень.</w:t>
            </w:r>
          </w:p>
          <w:p w14:paraId="5EFA0A20"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2. Упражнять в умении рисовать дерево, ствол, тонкие ветки, осеннюю листву.</w:t>
            </w:r>
          </w:p>
          <w:p w14:paraId="39635673"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3. Закреплять техническое умение в рисовании красками (опускать кисть всем ворсом в баночку с краской, снимать лишнюю каплю о край баночки, хорошо вымывать кисть в воде, прежде чем набирать другую краску, промокать ее о мягкую тряпочку или бумажную салфеточку).</w:t>
            </w:r>
          </w:p>
          <w:p w14:paraId="32F8580A"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4. Подводить детей к образной передаче явлений.</w:t>
            </w:r>
          </w:p>
          <w:p w14:paraId="7C563E70"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5. Воспитывать самостоятельность, творчество.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A6417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6C2AC9A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№12, стр. 31.</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86C77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1.Альбомные листы. </w:t>
            </w:r>
          </w:p>
          <w:p w14:paraId="0D9ED1E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Краски.</w:t>
            </w:r>
          </w:p>
          <w:p w14:paraId="20E79B8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Гуашь.</w:t>
            </w:r>
          </w:p>
          <w:p w14:paraId="7046799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4.Кисти.</w:t>
            </w:r>
          </w:p>
          <w:p w14:paraId="5AB4414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5.Непроливайка. 6.Салфетки. 7.Образец.</w:t>
            </w:r>
          </w:p>
        </w:tc>
      </w:tr>
      <w:tr w:rsidR="00FC0B3B" w:rsidRPr="00FC0B3B" w14:paraId="47ED2472"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4E99D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3</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6FC137" w14:textId="77777777" w:rsidR="00FC0B3B" w:rsidRPr="00FC0B3B" w:rsidRDefault="00FC0B3B" w:rsidP="00FC0B3B">
            <w:pPr>
              <w:spacing w:before="100" w:beforeAutospacing="1" w:after="100" w:afterAutospacing="1" w:line="240" w:lineRule="auto"/>
              <w:jc w:val="center"/>
              <w:rPr>
                <w:rFonts w:ascii="Times New Roman" w:eastAsia="Times New Roman" w:hAnsi="Times New Roman" w:cs="Times New Roman"/>
                <w:b/>
                <w:color w:val="000000"/>
                <w:lang w:eastAsia="ru-RU"/>
              </w:rPr>
            </w:pPr>
            <w:r w:rsidRPr="00FC0B3B">
              <w:rPr>
                <w:rFonts w:ascii="Times New Roman" w:eastAsia="Times New Roman" w:hAnsi="Times New Roman" w:cs="Times New Roman"/>
                <w:b/>
                <w:color w:val="000000"/>
                <w:lang w:eastAsia="ru-RU"/>
              </w:rPr>
              <w:t>16.09-20.09</w:t>
            </w:r>
          </w:p>
          <w:p w14:paraId="49543019" w14:textId="77777777" w:rsidR="00FC0B3B" w:rsidRPr="00FC0B3B" w:rsidRDefault="00FC0B3B" w:rsidP="00FC0B3B">
            <w:pPr>
              <w:spacing w:before="100" w:beforeAutospacing="1" w:after="100" w:afterAutospacing="1" w:line="240" w:lineRule="auto"/>
              <w:jc w:val="center"/>
              <w:rPr>
                <w:rFonts w:ascii="Times New Roman" w:eastAsia="Times New Roman" w:hAnsi="Times New Roman" w:cs="Times New Roman"/>
                <w:b/>
                <w:color w:val="000000"/>
                <w:lang w:eastAsia="ru-RU"/>
              </w:rPr>
            </w:pPr>
            <w:r w:rsidRPr="00FC0B3B">
              <w:rPr>
                <w:rFonts w:ascii="Times New Roman" w:eastAsia="Times New Roman" w:hAnsi="Times New Roman" w:cs="Times New Roman"/>
                <w:b/>
                <w:lang w:eastAsia="ru-RU"/>
              </w:rPr>
              <w:t>«Овощная ярмарка»</w:t>
            </w:r>
          </w:p>
          <w:p w14:paraId="3DC6161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734B00A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6496E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70FEEBF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7EAF7C2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2D3BF0E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6F9612C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6B5A567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B42A3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3.</w:t>
            </w:r>
          </w:p>
          <w:p w14:paraId="31C433C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«Любимый овощ»</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0260A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Закрепить названия овощей, местом их выращивания, учить описывать овощи,</w:t>
            </w:r>
          </w:p>
          <w:p w14:paraId="2942FC4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Продолжать закреплять умение работать красками, кистью.</w:t>
            </w:r>
          </w:p>
          <w:p w14:paraId="09D5E5B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развивать логическое мышление.</w:t>
            </w:r>
          </w:p>
          <w:p w14:paraId="6DD9C1B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4. Закреплять умение чисто промывать </w:t>
            </w:r>
          </w:p>
          <w:p w14:paraId="55E88FF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55E71F7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кисть перед использованием краски другого цвета.</w:t>
            </w:r>
          </w:p>
          <w:p w14:paraId="1EADF47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Воспитывать аккуратность в работе.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8743F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Комплексные занятия.</w:t>
            </w:r>
          </w:p>
          <w:p w14:paraId="6A47BF1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Стр. 61.</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7B879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Картина с изображением овощей и нескольких фруктов.</w:t>
            </w:r>
          </w:p>
          <w:p w14:paraId="670D6D5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Альбомный лист.</w:t>
            </w:r>
          </w:p>
          <w:p w14:paraId="0928995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3. Простой </w:t>
            </w:r>
          </w:p>
          <w:p w14:paraId="7590812A" w14:textId="77777777" w:rsidR="00FC0B3B" w:rsidRPr="00FC0B3B" w:rsidRDefault="00FC0B3B" w:rsidP="00FC0B3B">
            <w:pPr>
              <w:spacing w:after="0" w:line="240" w:lineRule="auto"/>
              <w:rPr>
                <w:rFonts w:ascii="Times New Roman" w:eastAsia="Times New Roman" w:hAnsi="Times New Roman" w:cs="Times New Roman"/>
                <w:lang w:eastAsia="ru-RU"/>
              </w:rPr>
            </w:pPr>
          </w:p>
          <w:p w14:paraId="43B8162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карандаш.</w:t>
            </w:r>
          </w:p>
          <w:p w14:paraId="0837A82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Краски.</w:t>
            </w:r>
          </w:p>
          <w:p w14:paraId="5A3B621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Кисти для рисования.</w:t>
            </w:r>
          </w:p>
          <w:p w14:paraId="332E2E5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 Салфетки.</w:t>
            </w:r>
          </w:p>
          <w:p w14:paraId="0DB3DB3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7. Образец.</w:t>
            </w:r>
          </w:p>
        </w:tc>
      </w:tr>
      <w:tr w:rsidR="00FC0B3B" w:rsidRPr="00FC0B3B" w14:paraId="1604D014"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9BF8F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4</w:t>
            </w:r>
          </w:p>
        </w:tc>
        <w:tc>
          <w:tcPr>
            <w:tcW w:w="18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ABD80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23.09-27.09</w:t>
            </w:r>
          </w:p>
          <w:p w14:paraId="548A6CF6"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«Фруктовый</w:t>
            </w:r>
          </w:p>
          <w:p w14:paraId="5D8307F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сад»</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D5461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3EEF363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79FF2BC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4D40392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33DE6E2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7734C33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3E31977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8C16D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4.</w:t>
            </w:r>
          </w:p>
          <w:p w14:paraId="0C54AD1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«На яблоне поспели яблоки»</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82132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Продолжать учить детей рисовать дерево, передавая его характерные особенности: ствол, расходящиеся от него длинные и короткие ветки.</w:t>
            </w:r>
          </w:p>
          <w:p w14:paraId="4426261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Учить детей передавать в рисунке образ фруктового дерева.</w:t>
            </w:r>
          </w:p>
          <w:p w14:paraId="06905FE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3. Закреплять приемы рисования карандашами. Закрепить знания о </w:t>
            </w:r>
            <w:r w:rsidRPr="00FC0B3B">
              <w:rPr>
                <w:rFonts w:ascii="Times New Roman" w:eastAsia="Times New Roman" w:hAnsi="Times New Roman" w:cs="Times New Roman"/>
                <w:lang w:eastAsia="ru-RU"/>
              </w:rPr>
              <w:lastRenderedPageBreak/>
              <w:t>фруктах.</w:t>
            </w:r>
          </w:p>
          <w:p w14:paraId="6BBB098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Учить быстрому приему рисования листвы.</w:t>
            </w:r>
          </w:p>
          <w:p w14:paraId="016AB67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Подводить детей к эмоциональной эстетической оценке своих работ.</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E62B3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Т.С. Комарова «Изобразительная деятельность в детском саду 4-5 лет» (средняя группа).</w:t>
            </w:r>
          </w:p>
          <w:p w14:paraId="1A15148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№5, стр.25.</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C271B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1.Цветные карандаши.</w:t>
            </w:r>
          </w:p>
          <w:p w14:paraId="7F91430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Цветные восковые мелки.</w:t>
            </w:r>
          </w:p>
          <w:p w14:paraId="02C67E8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Альбомные листы.</w:t>
            </w:r>
          </w:p>
          <w:p w14:paraId="13F0C01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Образец.</w:t>
            </w:r>
          </w:p>
        </w:tc>
      </w:tr>
      <w:tr w:rsidR="00FC0B3B" w:rsidRPr="00FC0B3B" w14:paraId="19EE0B10"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AF447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5</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E261B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30.09-04.10</w:t>
            </w:r>
          </w:p>
          <w:p w14:paraId="46CBBD8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«Лес - наше богатство» (деревья, кустарники, грибы, ягоды, цветы)</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332DF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7377974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4DF449C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2FBE306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2E54B21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02411D2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086A9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5.</w:t>
            </w:r>
          </w:p>
          <w:p w14:paraId="38EDDB4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18021B0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«Сказочное дерево»</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D35BB2" w14:textId="77777777" w:rsidR="00FC0B3B" w:rsidRPr="00FC0B3B" w:rsidRDefault="00FC0B3B" w:rsidP="00FC0B3B">
            <w:pPr>
              <w:tabs>
                <w:tab w:val="left" w:pos="2438"/>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создавать в рисунке сказочный образ.</w:t>
            </w:r>
          </w:p>
          <w:p w14:paraId="7E717D13" w14:textId="77777777" w:rsidR="00FC0B3B" w:rsidRPr="00FC0B3B" w:rsidRDefault="00FC0B3B" w:rsidP="00FC0B3B">
            <w:pPr>
              <w:tabs>
                <w:tab w:val="left" w:pos="2438"/>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2.Упражнять в умении передавать правильное строение дерева.</w:t>
            </w:r>
          </w:p>
          <w:p w14:paraId="62D831B2" w14:textId="77777777" w:rsidR="00FC0B3B" w:rsidRPr="00FC0B3B" w:rsidRDefault="00FC0B3B" w:rsidP="00FC0B3B">
            <w:pPr>
              <w:tabs>
                <w:tab w:val="left" w:pos="2438"/>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3.Учить закрашивать.</w:t>
            </w:r>
          </w:p>
          <w:p w14:paraId="1AF753CE" w14:textId="77777777" w:rsidR="00FC0B3B" w:rsidRPr="00FC0B3B" w:rsidRDefault="00FC0B3B" w:rsidP="00FC0B3B">
            <w:pPr>
              <w:tabs>
                <w:tab w:val="left" w:pos="2438"/>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4.Развивать воображение, творческие способности, речь.</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56CD0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260401B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№14, стр.33.</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C2E5E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1.Карандаши.</w:t>
            </w:r>
          </w:p>
          <w:p w14:paraId="09FBBF7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2.Половина альбомного листа бумаги (на каждого ребенка).</w:t>
            </w:r>
          </w:p>
        </w:tc>
      </w:tr>
      <w:tr w:rsidR="00FC0B3B" w:rsidRPr="00FC0B3B" w14:paraId="3B0FBD87"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2B177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6</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2FA600"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07.10-11.10</w:t>
            </w:r>
          </w:p>
          <w:p w14:paraId="4B0042E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«Хлеб - всему голова»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12E61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4411E23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7D2013F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52AC0A6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2D19144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362B940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D9A44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6.</w:t>
            </w:r>
          </w:p>
          <w:p w14:paraId="788047A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Рисование по замыслу</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49C84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самостоятельно выбирать тему своего рисунка, доводить задуманное до конца, правильно держать карандаш, закрашивать небольшие части рисунка.</w:t>
            </w:r>
          </w:p>
          <w:p w14:paraId="65953A4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2.Развивать творческие способности, воображение.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EAE5E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5682BCC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№22, стр.38.</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90699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1.Белая бумага размером ½ альбомного листа.</w:t>
            </w:r>
          </w:p>
          <w:p w14:paraId="6F30B80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2.Цветные карандаши.</w:t>
            </w:r>
          </w:p>
        </w:tc>
      </w:tr>
      <w:tr w:rsidR="00FC0B3B" w:rsidRPr="00FC0B3B" w14:paraId="15F22875"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E6C2A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7</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C7507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14.10 –18.10</w:t>
            </w:r>
          </w:p>
          <w:p w14:paraId="5967F65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«На ферме»</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618DF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2D9119D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3298713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1D3D3D3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5161BA0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2D2A529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B05A7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7.</w:t>
            </w:r>
          </w:p>
          <w:p w14:paraId="478AF2E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«Козлятки выбежали погулять на зеленый лужок»</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963F5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1.Продолжать учить детей рисовать четвероногих животных.</w:t>
            </w:r>
          </w:p>
          <w:p w14:paraId="770802B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2.Закреплятьзнания о том, что у всех четвероногих животных тело овальной формы.</w:t>
            </w:r>
          </w:p>
          <w:p w14:paraId="095DA6E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68D81C1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5BB99F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90D93B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3.Учитьсравнивать животных, видеть общее и различное.</w:t>
            </w:r>
          </w:p>
          <w:p w14:paraId="28E95D5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4.Развивать образные представления, воображение, творчество.</w:t>
            </w:r>
          </w:p>
          <w:p w14:paraId="1BAE24A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5.Учить передавать сказочные образы.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C1CD6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5FF29A8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67, стр.69.</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1DFA6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1.Игрушечный козленок.</w:t>
            </w:r>
          </w:p>
          <w:p w14:paraId="0E1CA42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2.Листы бумаги формата А 4 зелёного тона.</w:t>
            </w:r>
          </w:p>
          <w:p w14:paraId="7BD2388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3.Краски гуашь.</w:t>
            </w:r>
          </w:p>
          <w:p w14:paraId="4ACF23A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07988A4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01FD84E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4.Кисти.</w:t>
            </w:r>
          </w:p>
          <w:p w14:paraId="75DFA9B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5.Банка с водой.</w:t>
            </w:r>
          </w:p>
          <w:p w14:paraId="207DD21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6.Салфетка (на каждого ребенка).</w:t>
            </w:r>
          </w:p>
        </w:tc>
      </w:tr>
      <w:tr w:rsidR="00FC0B3B" w:rsidRPr="00FC0B3B" w14:paraId="7A238642"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06D16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8</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9BCEB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21.10 – 25.10</w:t>
            </w:r>
          </w:p>
          <w:p w14:paraId="4A55C66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«Знакомство с народной культурой и традициями»</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A83BC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6C0AE2A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78A680A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26A1777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1B717F2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6C28C4D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14C16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8.</w:t>
            </w:r>
          </w:p>
          <w:p w14:paraId="7E4D518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Декоративное рисование «Украшение платочка»</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3DADA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1.Знакомить детей с росписью дымковской игрушки (барышни), учить выделять элементы узора (прямые, пересекающиеся линии, точки и мазки).</w:t>
            </w:r>
          </w:p>
          <w:p w14:paraId="143B415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2.Учить равномерно покрывать лист, слитными линиями (вертикальными и горизонтальными), в образовавшихся </w:t>
            </w:r>
            <w:r w:rsidRPr="00FC0B3B">
              <w:rPr>
                <w:rFonts w:ascii="Times New Roman" w:eastAsia="Times New Roman" w:hAnsi="Times New Roman" w:cs="Times New Roman"/>
                <w:lang w:eastAsia="ru-RU"/>
              </w:rPr>
              <w:lastRenderedPageBreak/>
              <w:t>клетках ставить мазки, точки и другие элементы.</w:t>
            </w:r>
          </w:p>
          <w:p w14:paraId="4045D16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3.Развивать чувства ритма, композиции, цвета.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7F9531" w14:textId="77777777" w:rsidR="00FC0B3B" w:rsidRPr="00FC0B3B" w:rsidRDefault="00FC0B3B" w:rsidP="00FC0B3B">
            <w:pPr>
              <w:tabs>
                <w:tab w:val="left" w:pos="617"/>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Т.С. Комарова «Изобразительная деятельность в детском саду 4-5 лет» (средняя группа).</w:t>
            </w:r>
          </w:p>
          <w:p w14:paraId="268B4FCB" w14:textId="77777777" w:rsidR="00FC0B3B" w:rsidRPr="00FC0B3B" w:rsidRDefault="00FC0B3B" w:rsidP="00FC0B3B">
            <w:pPr>
              <w:tabs>
                <w:tab w:val="left" w:pos="617"/>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49, стр.57.</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80F42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1.Дымковские барышни.</w:t>
            </w:r>
          </w:p>
          <w:p w14:paraId="7323CBC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2.Краски гуашь.</w:t>
            </w:r>
          </w:p>
          <w:p w14:paraId="3F4E111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3.Квадратные листы бумаги.</w:t>
            </w:r>
          </w:p>
          <w:p w14:paraId="30F2CAB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4.Кисти.</w:t>
            </w:r>
          </w:p>
          <w:p w14:paraId="6D57B82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5.Банки с водой.</w:t>
            </w:r>
          </w:p>
          <w:p w14:paraId="593FA82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6.Салфетки (на каждого ребенка).</w:t>
            </w:r>
          </w:p>
        </w:tc>
      </w:tr>
      <w:tr w:rsidR="00FC0B3B" w:rsidRPr="00FC0B3B" w14:paraId="1E070871"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E28FD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9</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B5A46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28.10 – 02.11</w:t>
            </w:r>
          </w:p>
          <w:p w14:paraId="6070766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«Мой город, моя республика, моя страна»</w:t>
            </w:r>
          </w:p>
          <w:p w14:paraId="557A505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(День народного единства)</w:t>
            </w:r>
          </w:p>
          <w:p w14:paraId="5069D38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E5CB4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38B40A5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6DFE1B4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486A356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2D90C2D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25903C1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5E848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9.</w:t>
            </w:r>
          </w:p>
          <w:p w14:paraId="2A0F8CD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«Дом, в котором ты живешь»</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9A940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Учить детей рисовать большой дом, передавать прямоугольную форму стен, ряды окон.</w:t>
            </w:r>
          </w:p>
          <w:p w14:paraId="122DC9C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Развивать умение дополнять изображение на основе впечатлений от окружающей жизни.</w:t>
            </w:r>
          </w:p>
          <w:p w14:paraId="01A2AD1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Вызвать желание у детей рассматривать свои рисунки, выражать свое отношение к ним.</w:t>
            </w:r>
          </w:p>
          <w:p w14:paraId="58D6FE0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Воспитывать аккуратность в работе.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DB647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5DAA61C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79, стр.77.</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75F7B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1.Светло – серая бумага.</w:t>
            </w:r>
          </w:p>
          <w:p w14:paraId="04AE15C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Гуашь мягких оттенков и для дополнений – коричневая, зеленая, желтая.</w:t>
            </w:r>
          </w:p>
          <w:p w14:paraId="25875B5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Кисти.</w:t>
            </w:r>
          </w:p>
          <w:p w14:paraId="54C750A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Непроливайка.</w:t>
            </w:r>
          </w:p>
          <w:p w14:paraId="7D6EC84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Салфетки.</w:t>
            </w:r>
          </w:p>
        </w:tc>
      </w:tr>
      <w:tr w:rsidR="00FC0B3B" w:rsidRPr="00FC0B3B" w14:paraId="2F4F5F10"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DBA23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10</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EA85DA"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05.11-08.11</w:t>
            </w:r>
          </w:p>
          <w:p w14:paraId="321DB15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«Мой дом, мебель, посуда»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28685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0136908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2552EE6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7991703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5B8BB2A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1952AFA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2874F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10.</w:t>
            </w:r>
          </w:p>
          <w:p w14:paraId="6F1C6B3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«Празднично украшенный дом»</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4A195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Учить детей передавать впечатление от праздничного города в рисунке.</w:t>
            </w:r>
          </w:p>
          <w:p w14:paraId="25BBCC5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Закреплять умение рисовать дом и украшать его флагами, цветными огнями.</w:t>
            </w:r>
          </w:p>
          <w:p w14:paraId="309B115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Упражнять в рисовании и закрашивании путем накладывания цвета на цвет.</w:t>
            </w:r>
          </w:p>
          <w:p w14:paraId="47F58B2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Развивать образное восприятие.</w:t>
            </w:r>
          </w:p>
          <w:p w14:paraId="31E9234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5.Учить выбирать при анализе готовых работ красочные, выразительные рисунки, рассказывать о них.</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FA294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330EC9F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81, стр.78.</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66A02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Гуашь, мелки, карандаши.</w:t>
            </w:r>
          </w:p>
          <w:p w14:paraId="511BFF4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Бумага белая или любого бледного тона.</w:t>
            </w:r>
          </w:p>
          <w:p w14:paraId="3A1DC06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Кисти.</w:t>
            </w:r>
          </w:p>
          <w:p w14:paraId="226A24C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Непроливайка.</w:t>
            </w:r>
          </w:p>
          <w:p w14:paraId="5D12A4F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Салфетки, образец.</w:t>
            </w:r>
          </w:p>
        </w:tc>
      </w:tr>
      <w:tr w:rsidR="00FC0B3B" w:rsidRPr="00FC0B3B" w14:paraId="62029113"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FEBFA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20B578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1829215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11</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F1F8B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69E0C34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6EB0596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11.11-15.11</w:t>
            </w:r>
          </w:p>
          <w:p w14:paraId="7E63943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«Умные помощники»</w:t>
            </w:r>
          </w:p>
          <w:p w14:paraId="4D3B133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(бытовые приборы)</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5D3F8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0A5C203A" w14:textId="77777777" w:rsidR="00FC0B3B" w:rsidRPr="00FC0B3B" w:rsidRDefault="00FC0B3B" w:rsidP="00FC0B3B">
            <w:pPr>
              <w:spacing w:after="0" w:line="240" w:lineRule="auto"/>
              <w:rPr>
                <w:rFonts w:ascii="Times New Roman" w:eastAsia="Times New Roman" w:hAnsi="Times New Roman" w:cs="Times New Roman"/>
                <w:lang w:eastAsia="ru-RU"/>
              </w:rPr>
            </w:pPr>
          </w:p>
          <w:p w14:paraId="0B4D0B7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25BCB4A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536A88B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390C84F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3056BEF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0AE8060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3B482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374AE5D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F5F55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11.</w:t>
            </w:r>
          </w:p>
          <w:p w14:paraId="176E3FC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«Холодильник моей мечты»</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91811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813553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38B8AF1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1.Расширять знания детей о бытовых электроприборах; учить рассказывать и сравнивать их, называть слова-действия, существительные во множественном числе.</w:t>
            </w:r>
          </w:p>
          <w:p w14:paraId="2021E13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2.Развивать мыслительную активность, умственные операции сравнения и обобщения, любознательность, творческие способности.</w:t>
            </w:r>
          </w:p>
          <w:p w14:paraId="4EC9EF5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Воспитывать бережное отношение к предметам ближайшего окружения.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EFE02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4781D0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5EFF5B7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Папка с ООД.</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655CC6" w14:textId="77777777" w:rsidR="00FC0B3B" w:rsidRPr="00FC0B3B" w:rsidRDefault="00FC0B3B" w:rsidP="00FC0B3B">
            <w:pPr>
              <w:spacing w:after="0" w:line="240" w:lineRule="auto"/>
              <w:jc w:val="center"/>
              <w:rPr>
                <w:rFonts w:ascii="Times New Roman" w:eastAsia="Calibri" w:hAnsi="Times New Roman" w:cs="Times New Roman"/>
              </w:rPr>
            </w:pPr>
          </w:p>
          <w:p w14:paraId="1CA4B84D" w14:textId="77777777" w:rsidR="00FC0B3B" w:rsidRPr="00FC0B3B" w:rsidRDefault="00FC0B3B" w:rsidP="00FC0B3B">
            <w:pPr>
              <w:spacing w:after="0" w:line="240" w:lineRule="auto"/>
              <w:jc w:val="center"/>
              <w:rPr>
                <w:rFonts w:ascii="Times New Roman" w:eastAsia="Calibri" w:hAnsi="Times New Roman" w:cs="Times New Roman"/>
              </w:rPr>
            </w:pPr>
          </w:p>
          <w:p w14:paraId="763F276E" w14:textId="77777777" w:rsidR="00FC0B3B" w:rsidRPr="00FC0B3B" w:rsidRDefault="00FC0B3B" w:rsidP="00FC0B3B">
            <w:pPr>
              <w:spacing w:after="0" w:line="240" w:lineRule="auto"/>
              <w:jc w:val="center"/>
              <w:rPr>
                <w:rFonts w:ascii="Times New Roman" w:eastAsia="Calibri" w:hAnsi="Times New Roman" w:cs="Times New Roman"/>
              </w:rPr>
            </w:pPr>
            <w:r w:rsidRPr="00FC0B3B">
              <w:rPr>
                <w:rFonts w:ascii="Times New Roman" w:eastAsia="Calibri" w:hAnsi="Times New Roman" w:cs="Times New Roman"/>
              </w:rPr>
              <w:t>1.Картинки с</w:t>
            </w:r>
          </w:p>
          <w:p w14:paraId="6FD88F6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Calibri" w:hAnsi="Times New Roman" w:cs="Times New Roman"/>
              </w:rPr>
              <w:t xml:space="preserve">изображением бытовой электротехники (телефон, холодильник, магнитофон, стиральная машина). 2.Расскраски с холодильниками </w:t>
            </w:r>
            <w:r w:rsidRPr="00FC0B3B">
              <w:rPr>
                <w:rFonts w:ascii="Times New Roman" w:eastAsia="Calibri" w:hAnsi="Times New Roman" w:cs="Times New Roman"/>
              </w:rPr>
              <w:lastRenderedPageBreak/>
              <w:t>без продуктов, фломастеры, карандаши.</w:t>
            </w:r>
          </w:p>
        </w:tc>
      </w:tr>
      <w:tr w:rsidR="00FC0B3B" w:rsidRPr="00FC0B3B" w14:paraId="279C0D33"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846F5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12</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AFB2C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18.11-22.11</w:t>
            </w:r>
          </w:p>
          <w:p w14:paraId="456B0850"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«Мамин день» </w:t>
            </w:r>
          </w:p>
          <w:p w14:paraId="362AB47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5AE79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7D727C7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2C1CE1E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6B142A1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7F9EE0B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0D20713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A48B5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12.</w:t>
            </w:r>
          </w:p>
          <w:p w14:paraId="3381AD0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«Ваза с цветами»</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D85A3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Продолжать учить детей</w:t>
            </w:r>
          </w:p>
          <w:p w14:paraId="5708991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2. Развивать мелкую моторику рук, чувство ритма. </w:t>
            </w:r>
          </w:p>
          <w:p w14:paraId="7FE5BCE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Воспитывать доброе внимательное отношение к родителям, стремление помогать им.</w:t>
            </w:r>
          </w:p>
          <w:p w14:paraId="2B8DCB6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Воспитывать доброту и отзывчивость к друг другу.</w:t>
            </w:r>
          </w:p>
          <w:p w14:paraId="79C2143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8DCF2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Комплексные занятия.</w:t>
            </w:r>
          </w:p>
          <w:p w14:paraId="4C51EBD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Стр.231.</w:t>
            </w:r>
          </w:p>
          <w:p w14:paraId="7DD209B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CBDDE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Листы бумаги.</w:t>
            </w:r>
          </w:p>
          <w:p w14:paraId="110C4C0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Карандаши.</w:t>
            </w:r>
          </w:p>
          <w:p w14:paraId="1FCD2DB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Краски, кисти.</w:t>
            </w:r>
          </w:p>
          <w:p w14:paraId="1D5F8D6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Пластилин.</w:t>
            </w:r>
          </w:p>
          <w:p w14:paraId="75C0DD5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5.Салфетки.</w:t>
            </w:r>
          </w:p>
          <w:p w14:paraId="02F9526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 Ватные диски.</w:t>
            </w:r>
          </w:p>
          <w:p w14:paraId="31DA87E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r>
      <w:tr w:rsidR="00FC0B3B" w:rsidRPr="00FC0B3B" w14:paraId="52BD53AD"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B3201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13</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E1EB0A"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25.11-29.11</w:t>
            </w:r>
          </w:p>
          <w:p w14:paraId="4802C7A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«Мир вещей: одежда, обувь, головные уборы»</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B3518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534B706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1024CAE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6E8900C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18F055C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5717414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3125E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13.</w:t>
            </w:r>
          </w:p>
          <w:p w14:paraId="2287DD3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 «Украсим кукле платьице»</w:t>
            </w:r>
          </w:p>
          <w:p w14:paraId="513E8010"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C3D40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Учить детей составлять узор из знакомых элементов (полосы, точки, круги).</w:t>
            </w:r>
          </w:p>
          <w:p w14:paraId="24AA182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Развивать творчество, эстетическое восприятие, воображение.</w:t>
            </w:r>
          </w:p>
          <w:p w14:paraId="2C6DD44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Закрепить знания детей об одежде.</w:t>
            </w:r>
          </w:p>
          <w:p w14:paraId="0C74A90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Воспитывать аккуратность при работе с красками.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84CB6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Т.С. Комарова </w:t>
            </w:r>
          </w:p>
          <w:p w14:paraId="6B7C1D2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«Изобразительная деятельность в детском саду 4-5 лет» (средняя группа).</w:t>
            </w:r>
          </w:p>
          <w:p w14:paraId="137799B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65, стр.68.</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50EA0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Вырезанные из белой или цветной бумаги платья.</w:t>
            </w:r>
          </w:p>
          <w:p w14:paraId="312E111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Краски.</w:t>
            </w:r>
          </w:p>
          <w:p w14:paraId="4F535CF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3.Гуашь.</w:t>
            </w:r>
          </w:p>
          <w:p w14:paraId="4C22BBA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Кисти.</w:t>
            </w:r>
          </w:p>
          <w:p w14:paraId="6B8712B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Непроливайка.</w:t>
            </w:r>
          </w:p>
          <w:p w14:paraId="37E711F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 Салфетки.</w:t>
            </w:r>
          </w:p>
          <w:p w14:paraId="36A9E04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7. Образец.</w:t>
            </w:r>
          </w:p>
          <w:p w14:paraId="2E0D63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8. Иллюстрации платьев.</w:t>
            </w:r>
          </w:p>
        </w:tc>
      </w:tr>
      <w:tr w:rsidR="00FC0B3B" w:rsidRPr="00FC0B3B" w14:paraId="26E27567"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4002B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14</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B6064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02.12-06.12</w:t>
            </w:r>
          </w:p>
          <w:p w14:paraId="701B5756"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«Эх, Зимушка-зима, до чего ты хороша»</w:t>
            </w:r>
          </w:p>
          <w:p w14:paraId="63F2690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B3922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34FA918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0BAD93B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1D091C7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0194D4A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45AF981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6B4AE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14.</w:t>
            </w:r>
          </w:p>
          <w:p w14:paraId="3B25785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lang w:eastAsia="ru-RU"/>
              </w:rPr>
              <w:t>«</w:t>
            </w:r>
            <w:r w:rsidRPr="00FC0B3B">
              <w:rPr>
                <w:rFonts w:ascii="Times New Roman" w:eastAsia="Times New Roman" w:hAnsi="Times New Roman" w:cs="Times New Roman"/>
                <w:b/>
                <w:lang w:eastAsia="ru-RU"/>
              </w:rPr>
              <w:t>Снегурочка»</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86047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изображать Снегурочку в шубке (шубка книзу расширена, руки от плеч).</w:t>
            </w:r>
          </w:p>
          <w:p w14:paraId="5B65E37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2.Закреплять умение рисовать кистью и красками, накладывать одну краску на другую по высыхании, при украшении </w:t>
            </w:r>
          </w:p>
          <w:p w14:paraId="6ED3C90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DD332D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3A51FEC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6A8EE1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шубки чисто промывать кисть и осушать ее, промокая о тряпочку или салфетку.</w:t>
            </w:r>
          </w:p>
          <w:p w14:paraId="49C3C11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D3D1F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5A2A000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50524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5C71550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1.Прямоугольные листы бумаги разных мягких тонов.</w:t>
            </w:r>
          </w:p>
          <w:p w14:paraId="02D86C6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2.Краски гуашь.</w:t>
            </w:r>
          </w:p>
          <w:p w14:paraId="43C26F7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53C461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458A60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7E57E8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3.Кисти.</w:t>
            </w:r>
          </w:p>
          <w:p w14:paraId="5A33FF2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4.Банка с водой.</w:t>
            </w:r>
          </w:p>
          <w:p w14:paraId="17D0232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5.Салфетка (на каждого ребенка).</w:t>
            </w:r>
          </w:p>
        </w:tc>
      </w:tr>
      <w:tr w:rsidR="00FC0B3B" w:rsidRPr="00FC0B3B" w14:paraId="3B11512E"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BEB42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15</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21DC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09.12-13.12</w:t>
            </w:r>
          </w:p>
          <w:p w14:paraId="7D0E0EF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«Животный мир Севера»</w:t>
            </w:r>
          </w:p>
          <w:p w14:paraId="1F60531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5FCEC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Х/э</w:t>
            </w:r>
          </w:p>
          <w:p w14:paraId="6F8D729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2071650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393D2EC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С/к</w:t>
            </w:r>
          </w:p>
          <w:p w14:paraId="7B3890C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4418537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7446658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B1C47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OОД  15.</w:t>
            </w:r>
          </w:p>
          <w:p w14:paraId="7DCAA33A"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«Белая медведица»</w:t>
            </w:r>
          </w:p>
          <w:p w14:paraId="61E4E96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DAB55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1. Продолжать знакомить детей с животными севера.</w:t>
            </w:r>
          </w:p>
          <w:p w14:paraId="526A8DE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2. Познакомить детей с нетрадиционной </w:t>
            </w:r>
            <w:r w:rsidRPr="00FC0B3B">
              <w:rPr>
                <w:rFonts w:ascii="Times New Roman" w:eastAsia="Times New Roman" w:hAnsi="Times New Roman" w:cs="Times New Roman"/>
                <w:lang w:eastAsia="ru-RU"/>
              </w:rPr>
              <w:lastRenderedPageBreak/>
              <w:t>техникой рисования «набрызгом».</w:t>
            </w:r>
          </w:p>
          <w:p w14:paraId="5CD3FBC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Развивать познавательную активность, пространственное мышление и воображение.</w:t>
            </w:r>
          </w:p>
          <w:p w14:paraId="4B6F58C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Воспитывать любовь к животным, эстетическое отношение к природе в окружающем мире и искусстве.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AE002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Папка с ООД</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485F3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Изображение медведицы.</w:t>
            </w:r>
          </w:p>
          <w:p w14:paraId="3A79774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2. Иллюстрации </w:t>
            </w:r>
            <w:r w:rsidRPr="00FC0B3B">
              <w:rPr>
                <w:rFonts w:ascii="Times New Roman" w:eastAsia="Times New Roman" w:hAnsi="Times New Roman" w:cs="Times New Roman"/>
                <w:lang w:eastAsia="ru-RU"/>
              </w:rPr>
              <w:lastRenderedPageBreak/>
              <w:t>животных севера.</w:t>
            </w:r>
          </w:p>
          <w:p w14:paraId="60E2B95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Мини – фильм со звуками животных и изображением следов. 4. Гуашь.</w:t>
            </w:r>
          </w:p>
          <w:p w14:paraId="74ECF57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Альбомный лист синего цвета.</w:t>
            </w:r>
          </w:p>
          <w:p w14:paraId="41913B7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 Непроливайка.</w:t>
            </w:r>
          </w:p>
          <w:p w14:paraId="7BA3BD8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7. Салфетка.</w:t>
            </w:r>
          </w:p>
          <w:p w14:paraId="53AA570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8. Образец.</w:t>
            </w:r>
          </w:p>
          <w:p w14:paraId="48D8AA7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r>
      <w:tr w:rsidR="00FC0B3B" w:rsidRPr="00FC0B3B" w14:paraId="79A58D43"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642E6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16</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54CCFA"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16.12-20.12</w:t>
            </w:r>
          </w:p>
          <w:p w14:paraId="68488F6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«Продукты питания»</w:t>
            </w:r>
          </w:p>
          <w:p w14:paraId="42B3252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A46FB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585E2A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2F9FAF2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1C0FA54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1F44E93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31B3BAF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717B93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28807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16.</w:t>
            </w:r>
          </w:p>
          <w:p w14:paraId="60D626A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«Яички простые и золотые»</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94EBE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Закрепить знание овальной формы, понятия «тупой», «острый».</w:t>
            </w:r>
          </w:p>
          <w:p w14:paraId="762B72C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Продолжать учить приему рисования овальной формы.</w:t>
            </w:r>
          </w:p>
          <w:p w14:paraId="7BDE54E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Упражнять в умении аккуратно закрашивать рисунки.</w:t>
            </w:r>
          </w:p>
          <w:p w14:paraId="1B6B958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Подводить к образному выражению содержания.</w:t>
            </w:r>
          </w:p>
          <w:p w14:paraId="095543A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Развивать воображение.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101F3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3089CBB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20, стр.36.</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58B2F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Гуашь белая и желтая.</w:t>
            </w:r>
          </w:p>
          <w:p w14:paraId="32D6DA9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Листы бумаги голубого, серого или любого другого светлого тона.</w:t>
            </w:r>
          </w:p>
          <w:p w14:paraId="778CAE6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Кисти.</w:t>
            </w:r>
          </w:p>
          <w:p w14:paraId="6B0C175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4.Банки с водой.</w:t>
            </w:r>
          </w:p>
          <w:p w14:paraId="49E9123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Салфетки.</w:t>
            </w:r>
          </w:p>
          <w:p w14:paraId="0D6BBFB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6.Образец.</w:t>
            </w:r>
          </w:p>
        </w:tc>
      </w:tr>
      <w:tr w:rsidR="00FC0B3B" w:rsidRPr="00FC0B3B" w14:paraId="12499CD0"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294AB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17</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24F0D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23.12-28.12</w:t>
            </w:r>
          </w:p>
          <w:p w14:paraId="7A37C96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«Здравствуй, праздник, Новый год!»</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35A2A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29AE73E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24A05EF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37674C7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10EC85C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5CD537B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C7ADE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17.</w:t>
            </w:r>
          </w:p>
          <w:p w14:paraId="5966DD1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«Новогодние поздравительные открытки»</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3BBBE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самостоятельно определять содержание рисунка и изображать задуманное.</w:t>
            </w:r>
          </w:p>
          <w:p w14:paraId="40A467E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2.Закреплять технические приемы рисования (правильно пользоваться красками, хорошо промывать кисть и осушать ее).</w:t>
            </w:r>
          </w:p>
          <w:p w14:paraId="7E32103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3.Воспитывать инициативу, самостоятельность.</w:t>
            </w:r>
          </w:p>
          <w:p w14:paraId="61A4A98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0509806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5890DF9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4.Развивать эстетические чувства, фантазию, желание порадовать близких, положительный эмоциональный отклик на самостоятельно созданное изображение.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DF7A3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05FF38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3C0D9B2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37, стр. 48.</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068B6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1.Альбомные листы.</w:t>
            </w:r>
          </w:p>
          <w:p w14:paraId="231EAC8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2.Краски гуашь.</w:t>
            </w:r>
          </w:p>
          <w:p w14:paraId="6ACDCD9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3.Кисти.</w:t>
            </w:r>
          </w:p>
          <w:p w14:paraId="7454570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4.Банки с водой.</w:t>
            </w:r>
          </w:p>
          <w:p w14:paraId="629B33C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5.Салфетки (на каждого ребенка).</w:t>
            </w:r>
          </w:p>
          <w:p w14:paraId="771D645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6.Доступные по содержанию</w:t>
            </w:r>
          </w:p>
          <w:p w14:paraId="3D9ED5F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1832A7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001DB5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 открытки о зиме, елке, новогоднем празднике.</w:t>
            </w:r>
          </w:p>
        </w:tc>
      </w:tr>
      <w:tr w:rsidR="00FC0B3B" w:rsidRPr="00FC0B3B" w14:paraId="30AF218B"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118E3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18</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888AE0"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09.01 -10.01</w:t>
            </w:r>
          </w:p>
          <w:p w14:paraId="3244792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«Новогодние каникулы»</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E7EB5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673B2D5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6447FF5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391B42B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65DB09F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1F1B593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773AB486"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222C6A3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F2E13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18.</w:t>
            </w:r>
          </w:p>
          <w:p w14:paraId="2CB61D9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«Маленькой ёлочке холодно зимой»</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9B2A2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передавать в рисунке несложный сюжет, выделяя главное.</w:t>
            </w:r>
          </w:p>
          <w:p w14:paraId="18AD591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2.Учить рисовать елочку с удлиненными книзу ветками.</w:t>
            </w:r>
          </w:p>
          <w:p w14:paraId="4D3F73F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3.Закреплять умение рисовать красками.</w:t>
            </w:r>
          </w:p>
          <w:p w14:paraId="164F9AF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4.Развивать образное восприятие, образные представления; желание создать красивый рисунок, дать ему эмоциональную оценку.</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F8312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A83371A" w14:textId="77777777" w:rsidR="00FC0B3B" w:rsidRPr="00FC0B3B" w:rsidRDefault="00FC0B3B" w:rsidP="00FC0B3B">
            <w:pPr>
              <w:tabs>
                <w:tab w:val="left" w:pos="839"/>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16E5E3A6" w14:textId="77777777" w:rsidR="00FC0B3B" w:rsidRPr="00FC0B3B" w:rsidRDefault="00FC0B3B" w:rsidP="00FC0B3B">
            <w:pPr>
              <w:tabs>
                <w:tab w:val="left" w:pos="839"/>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41, стр. 51.</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5B0CE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1.Листы белой бумаги.</w:t>
            </w:r>
          </w:p>
          <w:p w14:paraId="1C09E8B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2.Краски гуашь темно-зеленая, светло-зеленая и темно-коричневая.</w:t>
            </w:r>
          </w:p>
          <w:p w14:paraId="433140D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3.Кисти.</w:t>
            </w:r>
          </w:p>
          <w:p w14:paraId="5391772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4.Банки с водой.</w:t>
            </w:r>
          </w:p>
          <w:p w14:paraId="0E96225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5.Салфетки.</w:t>
            </w:r>
          </w:p>
        </w:tc>
      </w:tr>
      <w:tr w:rsidR="00FC0B3B" w:rsidRPr="00FC0B3B" w14:paraId="6CFEDD58"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A69A1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19</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72B1A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13.01-17.01</w:t>
            </w:r>
          </w:p>
          <w:p w14:paraId="26166E8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«В здоровом теле - здоровый дух»</w:t>
            </w:r>
          </w:p>
          <w:p w14:paraId="459BB5A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944B0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310F9F2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3F59001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546674A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7995DC1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052A669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46AF1DF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1CE4B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19.</w:t>
            </w:r>
          </w:p>
          <w:p w14:paraId="3A7F40D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«Зимние забавы. Снеговик»</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E70AF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Учить детей рассказывать о зимних забавах.</w:t>
            </w:r>
          </w:p>
          <w:p w14:paraId="409D5D0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Продолжать учить рисовать предметы в форме шара.</w:t>
            </w:r>
          </w:p>
          <w:p w14:paraId="7007D76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Продолжать учить детей соотносить детали по величине, правильно передавать расположение частей.</w:t>
            </w:r>
          </w:p>
          <w:p w14:paraId="77E0354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Развивать мышление, внимание, воображение.</w:t>
            </w:r>
          </w:p>
          <w:p w14:paraId="6F69E0E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Воспитывать аккуратность в работе.</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E5E99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Комплексные занятия.</w:t>
            </w:r>
          </w:p>
          <w:p w14:paraId="4E3F207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Стр.174.</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CC800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Картинки с изображением санок, снеговика, грибов, цветов, панамы, варежек, зимней шапки.</w:t>
            </w:r>
          </w:p>
          <w:p w14:paraId="4E58FC8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Сюжетная картинка «Дети и взрослые на зимней прогулке».</w:t>
            </w:r>
          </w:p>
          <w:p w14:paraId="46DD0C1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Гуашь.</w:t>
            </w:r>
          </w:p>
          <w:p w14:paraId="292636B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4.Листы темной бумаги, кисти.</w:t>
            </w:r>
          </w:p>
          <w:p w14:paraId="3A0DA1D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Непроливайка.</w:t>
            </w:r>
          </w:p>
          <w:p w14:paraId="3807422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 Салфетки.</w:t>
            </w:r>
          </w:p>
          <w:p w14:paraId="0982763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7. Образец.</w:t>
            </w:r>
          </w:p>
        </w:tc>
      </w:tr>
      <w:tr w:rsidR="00FC0B3B" w:rsidRPr="00FC0B3B" w14:paraId="24037084"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7E7B5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20</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4EBAE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20.01-24.01</w:t>
            </w:r>
          </w:p>
          <w:p w14:paraId="22652B4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«Правила дорожные знать каждому положено!»</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390F7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0E14151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3378DAC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3E6F026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43BCF78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4370A70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3C5494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9830E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20.</w:t>
            </w:r>
          </w:p>
          <w:p w14:paraId="33991C82" w14:textId="77777777" w:rsidR="00FC0B3B" w:rsidRPr="00FC0B3B" w:rsidRDefault="00FC0B3B" w:rsidP="00FC0B3B">
            <w:pPr>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«Светофор»</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E7741B" w14:textId="77777777" w:rsidR="00FC0B3B" w:rsidRPr="00FC0B3B" w:rsidRDefault="00FC0B3B" w:rsidP="00FC0B3B">
            <w:pPr>
              <w:spacing w:after="0"/>
              <w:jc w:val="center"/>
              <w:rPr>
                <w:rFonts w:ascii="Times New Roman" w:eastAsia="Times New Roman" w:hAnsi="Times New Roman" w:cs="Times New Roman"/>
                <w:color w:val="000000"/>
                <w:lang w:eastAsia="ru-RU"/>
              </w:rPr>
            </w:pPr>
            <w:r w:rsidRPr="00FC0B3B">
              <w:rPr>
                <w:rFonts w:ascii="Times New Roman" w:eastAsia="Times New Roman" w:hAnsi="Times New Roman" w:cs="Times New Roman"/>
                <w:color w:val="000000"/>
                <w:lang w:eastAsia="ru-RU"/>
              </w:rPr>
              <w:t xml:space="preserve">1. Познакомить с некоторыми дорожными знаками, закрепить значение сигналов светофора. </w:t>
            </w:r>
          </w:p>
          <w:p w14:paraId="315DF139" w14:textId="77777777" w:rsidR="00FC0B3B" w:rsidRPr="00FC0B3B" w:rsidRDefault="00FC0B3B" w:rsidP="00FC0B3B">
            <w:pPr>
              <w:spacing w:after="0"/>
              <w:jc w:val="center"/>
              <w:rPr>
                <w:rFonts w:ascii="Times New Roman" w:eastAsia="Times New Roman" w:hAnsi="Times New Roman" w:cs="Times New Roman"/>
                <w:color w:val="000000"/>
                <w:lang w:eastAsia="ru-RU"/>
              </w:rPr>
            </w:pPr>
            <w:r w:rsidRPr="00FC0B3B">
              <w:rPr>
                <w:rFonts w:ascii="Times New Roman" w:eastAsia="Times New Roman" w:hAnsi="Times New Roman" w:cs="Times New Roman"/>
                <w:color w:val="000000"/>
                <w:lang w:eastAsia="ru-RU"/>
              </w:rPr>
              <w:t>2. Учить рисовать сюжетную композицию, формировать навык ориентирования по дорожным знакам.</w:t>
            </w:r>
          </w:p>
          <w:p w14:paraId="7BFBE122" w14:textId="77777777" w:rsidR="00FC0B3B" w:rsidRPr="00FC0B3B" w:rsidRDefault="00FC0B3B" w:rsidP="00FC0B3B">
            <w:pPr>
              <w:spacing w:before="100" w:beforeAutospacing="1" w:after="100" w:afterAutospacing="1"/>
              <w:jc w:val="center"/>
              <w:rPr>
                <w:rFonts w:ascii="Times New Roman" w:eastAsia="Times New Roman" w:hAnsi="Times New Roman" w:cs="Times New Roman"/>
                <w:color w:val="000000"/>
                <w:lang w:eastAsia="ru-RU"/>
              </w:rPr>
            </w:pPr>
            <w:r w:rsidRPr="00FC0B3B">
              <w:rPr>
                <w:rFonts w:ascii="Times New Roman" w:eastAsia="Times New Roman" w:hAnsi="Times New Roman" w:cs="Times New Roman"/>
                <w:color w:val="000000"/>
                <w:lang w:eastAsia="ru-RU"/>
              </w:rPr>
              <w:t>3. Развитие мелкой моторики, внимания. 4.Воспитывать осторожность на дороге.</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F8D5D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Комплексные занятия.</w:t>
            </w:r>
          </w:p>
          <w:p w14:paraId="4D30F9D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Стр. 149.</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EC96C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Иллюстрации с изображением проезжей части светофора, пешеходов, дорожные знаки.</w:t>
            </w:r>
          </w:p>
          <w:p w14:paraId="1162021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Краски.</w:t>
            </w:r>
          </w:p>
          <w:p w14:paraId="77F6776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54EB45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768F08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3. Альбомный лист. </w:t>
            </w:r>
          </w:p>
          <w:p w14:paraId="0FE0481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4. Кисти для </w:t>
            </w:r>
            <w:r w:rsidRPr="00FC0B3B">
              <w:rPr>
                <w:rFonts w:ascii="Times New Roman" w:eastAsia="Times New Roman" w:hAnsi="Times New Roman" w:cs="Times New Roman"/>
                <w:lang w:eastAsia="ru-RU"/>
              </w:rPr>
              <w:lastRenderedPageBreak/>
              <w:t>рисования.</w:t>
            </w:r>
          </w:p>
          <w:p w14:paraId="2A3AFE5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Непроливайки.</w:t>
            </w:r>
          </w:p>
          <w:p w14:paraId="343D055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 Салфетки, образец.</w:t>
            </w:r>
          </w:p>
        </w:tc>
      </w:tr>
      <w:tr w:rsidR="00FC0B3B" w:rsidRPr="00FC0B3B" w14:paraId="5B2965DF"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00467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21</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9C9DF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27.01-31.01</w:t>
            </w:r>
          </w:p>
          <w:p w14:paraId="0F642EC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«Приглашаем в гости этикет»</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31DF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2280B9B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3F614B1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12899DC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447588A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6C08F19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2E2A310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23A7083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F42FA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21.</w:t>
            </w:r>
          </w:p>
          <w:p w14:paraId="07D5008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«Тарелка»</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82BD6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1.Расширять запас слов по теме «Посуда», познакомить с классификацией предметов посуды.</w:t>
            </w:r>
          </w:p>
          <w:p w14:paraId="5FA8B0E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2.Учить  соблюдать соотношения величин, рисовать круг, равномерно наносить узор.</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98106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Комплексные занятия.</w:t>
            </w:r>
          </w:p>
          <w:p w14:paraId="15BACC0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Стр. 106.</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32561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1.Картинки с изображением разной посуды.</w:t>
            </w:r>
          </w:p>
          <w:p w14:paraId="381D0AD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Образцы посуды из разных материалов.</w:t>
            </w:r>
          </w:p>
          <w:p w14:paraId="4D34CDB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листы белой бумаги в форме тарелки.</w:t>
            </w:r>
          </w:p>
          <w:p w14:paraId="7DC3CA0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Карандаши.</w:t>
            </w:r>
          </w:p>
        </w:tc>
      </w:tr>
      <w:tr w:rsidR="00FC0B3B" w:rsidRPr="00FC0B3B" w14:paraId="4AEE4F66"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36103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22</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19505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03.02-07.02</w:t>
            </w:r>
          </w:p>
          <w:p w14:paraId="752C208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«Юные следопыты и почемучки».</w:t>
            </w:r>
          </w:p>
          <w:p w14:paraId="38E9A03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75B4DD8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A4A6E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65A3610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47CF22F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707D1F2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0B2097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7C6F2026"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4E313F5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25828C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202B6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22.</w:t>
            </w:r>
          </w:p>
          <w:p w14:paraId="3C2E36E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«Путешествие капельки»</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FE35D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1.Расширить знания детей о воде и ее значении в природе. Закрепить представление о сезонных изменениях в природе, связанных с водой.</w:t>
            </w:r>
          </w:p>
          <w:p w14:paraId="5A64F3E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2.Учить детей экспериментировать с краской и водой и создавать для работы необходимые условия.</w:t>
            </w:r>
          </w:p>
          <w:p w14:paraId="6DED49C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3.Развивать воображение, чувство композиции и память детей.</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34D40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Папка с ООД.</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B6DDF1" w14:textId="77777777" w:rsidR="00FC0B3B" w:rsidRPr="00FC0B3B" w:rsidRDefault="00FC0B3B" w:rsidP="00FC0B3B">
            <w:pPr>
              <w:shd w:val="clear" w:color="auto" w:fill="FFFFFF"/>
              <w:spacing w:after="0" w:line="240" w:lineRule="auto"/>
              <w:jc w:val="center"/>
              <w:rPr>
                <w:rFonts w:ascii="Times New Roman" w:eastAsia="Times New Roman" w:hAnsi="Times New Roman" w:cs="Times New Roman"/>
                <w:color w:val="000000"/>
                <w:lang w:eastAsia="ru-RU"/>
              </w:rPr>
            </w:pPr>
            <w:r w:rsidRPr="00FC0B3B">
              <w:rPr>
                <w:rFonts w:ascii="Times New Roman" w:eastAsia="Times New Roman" w:hAnsi="Times New Roman" w:cs="Times New Roman"/>
                <w:color w:val="000000"/>
                <w:lang w:eastAsia="ru-RU"/>
              </w:rPr>
              <w:t>1.Текст сказки,</w:t>
            </w:r>
          </w:p>
          <w:p w14:paraId="6E6D58BD" w14:textId="77777777" w:rsidR="00FC0B3B" w:rsidRPr="00FC0B3B" w:rsidRDefault="00FC0B3B" w:rsidP="00FC0B3B">
            <w:pPr>
              <w:shd w:val="clear" w:color="auto" w:fill="FFFFFF"/>
              <w:spacing w:after="0" w:line="240" w:lineRule="auto"/>
              <w:jc w:val="center"/>
              <w:rPr>
                <w:rFonts w:ascii="Times New Roman" w:eastAsia="Times New Roman" w:hAnsi="Times New Roman" w:cs="Times New Roman"/>
                <w:color w:val="000000"/>
                <w:lang w:eastAsia="ru-RU"/>
              </w:rPr>
            </w:pPr>
            <w:r w:rsidRPr="00FC0B3B">
              <w:rPr>
                <w:rFonts w:ascii="Times New Roman" w:eastAsia="Times New Roman" w:hAnsi="Times New Roman" w:cs="Times New Roman"/>
                <w:color w:val="000000"/>
                <w:lang w:eastAsia="ru-RU"/>
              </w:rPr>
              <w:t>загадки, отрывки «Звуков природы».</w:t>
            </w:r>
          </w:p>
          <w:p w14:paraId="73F243F7" w14:textId="77777777" w:rsidR="00FC0B3B" w:rsidRPr="00FC0B3B" w:rsidRDefault="00FC0B3B" w:rsidP="00FC0B3B">
            <w:pPr>
              <w:shd w:val="clear" w:color="auto" w:fill="FFFFFF"/>
              <w:spacing w:after="0" w:line="240" w:lineRule="auto"/>
              <w:jc w:val="center"/>
              <w:rPr>
                <w:rFonts w:ascii="Times New Roman" w:eastAsia="Times New Roman" w:hAnsi="Times New Roman" w:cs="Times New Roman"/>
                <w:color w:val="000000"/>
                <w:lang w:eastAsia="ru-RU"/>
              </w:rPr>
            </w:pPr>
            <w:r w:rsidRPr="00FC0B3B">
              <w:rPr>
                <w:rFonts w:ascii="Times New Roman" w:eastAsia="Times New Roman" w:hAnsi="Times New Roman" w:cs="Times New Roman"/>
                <w:color w:val="000000"/>
                <w:lang w:eastAsia="ru-RU"/>
              </w:rPr>
              <w:t>2. Краска, большие кисти, стаканчики для опыта.</w:t>
            </w:r>
          </w:p>
          <w:p w14:paraId="30265DEE" w14:textId="77777777" w:rsidR="00FC0B3B" w:rsidRPr="00FC0B3B" w:rsidRDefault="00FC0B3B" w:rsidP="00FC0B3B">
            <w:pPr>
              <w:shd w:val="clear" w:color="auto" w:fill="FFFFFF"/>
              <w:spacing w:after="0" w:line="240" w:lineRule="auto"/>
              <w:jc w:val="center"/>
              <w:rPr>
                <w:rFonts w:ascii="Times New Roman" w:eastAsia="Times New Roman" w:hAnsi="Times New Roman" w:cs="Times New Roman"/>
                <w:color w:val="000000"/>
                <w:lang w:eastAsia="ru-RU"/>
              </w:rPr>
            </w:pPr>
            <w:r w:rsidRPr="00FC0B3B">
              <w:rPr>
                <w:rFonts w:ascii="Times New Roman" w:eastAsia="Times New Roman" w:hAnsi="Times New Roman" w:cs="Times New Roman"/>
                <w:color w:val="000000"/>
                <w:lang w:eastAsia="ru-RU"/>
              </w:rPr>
              <w:t>3. Альбомные листы, влажные салфетки.</w:t>
            </w:r>
          </w:p>
        </w:tc>
      </w:tr>
      <w:tr w:rsidR="00FC0B3B" w:rsidRPr="00FC0B3B" w14:paraId="21948C67"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68D10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23</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27AC4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10.02-14.02</w:t>
            </w:r>
          </w:p>
          <w:p w14:paraId="2808ABC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«Дикие животные нашей полосы и их детеныши»</w:t>
            </w:r>
          </w:p>
          <w:p w14:paraId="6FB2F3E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4362A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172D293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3A93F15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589D4FF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2611C8F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1358815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66512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23.</w:t>
            </w:r>
          </w:p>
          <w:p w14:paraId="0145072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Как мы играли в подвижную игру «Бездомный заяц»</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2F90B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1.Развивать воображение детей.</w:t>
            </w:r>
          </w:p>
          <w:p w14:paraId="4BD0D0B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2.Формировать умение с помощью выразительных средств (форма, положение объекта в пространстве) передавать в рисунке сюжет игры, образы животных.</w:t>
            </w:r>
          </w:p>
          <w:p w14:paraId="24E4064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3.Продолжать формировать</w:t>
            </w:r>
          </w:p>
          <w:p w14:paraId="5AD186B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интерес к разнообразным творческим деятельностям.</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29174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A6EFCF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1EEBB1C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69, стр. 71.</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10DB0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1.Листы бумаги формата А 4 светло-зелёного, светло-жёлтого или серого цвета.</w:t>
            </w:r>
          </w:p>
          <w:p w14:paraId="48AFF91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2.Краски гуашь.</w:t>
            </w:r>
          </w:p>
          <w:p w14:paraId="21F45EE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3.Кисти.</w:t>
            </w:r>
          </w:p>
          <w:p w14:paraId="36EA3C9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4.Банки с водой.</w:t>
            </w:r>
          </w:p>
          <w:p w14:paraId="5323DAF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5.Салфетки.</w:t>
            </w:r>
          </w:p>
        </w:tc>
      </w:tr>
      <w:tr w:rsidR="00FC0B3B" w:rsidRPr="00FC0B3B" w14:paraId="0021D8F8"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DB0E4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24</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BEAE5B"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17.02.-21.02</w:t>
            </w:r>
          </w:p>
          <w:p w14:paraId="4E338B4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2A7257A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7F99014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«Наши защитники»</w:t>
            </w:r>
          </w:p>
          <w:p w14:paraId="2BD3AED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6DC5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DA01A4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221DB90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69508FE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52AD272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57C49AC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П</w:t>
            </w:r>
          </w:p>
          <w:p w14:paraId="2C737FD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65FB4A7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7465AE3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7BDA84F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092D09E0"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1FE084C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51CAA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OОД  24.</w:t>
            </w:r>
          </w:p>
          <w:p w14:paraId="73D89A7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7AAEF1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3A271A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«Украсим</w:t>
            </w:r>
          </w:p>
          <w:p w14:paraId="19EF3E5B"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полоску </w:t>
            </w:r>
            <w:r w:rsidRPr="00FC0B3B">
              <w:rPr>
                <w:rFonts w:ascii="Times New Roman" w:eastAsia="Times New Roman" w:hAnsi="Times New Roman" w:cs="Times New Roman"/>
                <w:b/>
                <w:lang w:eastAsia="ru-RU"/>
              </w:rPr>
              <w:lastRenderedPageBreak/>
              <w:t>флажками»</w:t>
            </w:r>
          </w:p>
          <w:p w14:paraId="0A37FA5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208C51F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423179E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1F42F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 xml:space="preserve">1.Закреплять умение детей  рисовать </w:t>
            </w:r>
          </w:p>
          <w:p w14:paraId="6D594E6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621C0A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27E97F0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предметы прямоугольной формы, </w:t>
            </w:r>
          </w:p>
          <w:p w14:paraId="43BBACC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создавать простейший ритм </w:t>
            </w:r>
            <w:r w:rsidRPr="00FC0B3B">
              <w:rPr>
                <w:rFonts w:ascii="Times New Roman" w:eastAsia="Times New Roman" w:hAnsi="Times New Roman" w:cs="Times New Roman"/>
                <w:lang w:eastAsia="ru-RU"/>
              </w:rPr>
              <w:lastRenderedPageBreak/>
              <w:t>изображений.</w:t>
            </w:r>
          </w:p>
          <w:p w14:paraId="11E10C3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2.Упражнять в умении аккуратно закрашивать рисунок, используя показанный прием.</w:t>
            </w:r>
          </w:p>
          <w:p w14:paraId="019E685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3.Развивать эстетические чувства; чувство ритма, композиции</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1644C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 xml:space="preserve">Т.С. Комарова </w:t>
            </w:r>
          </w:p>
          <w:p w14:paraId="32583D7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E3BAB2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5222DFD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«Изобразительная </w:t>
            </w:r>
          </w:p>
          <w:p w14:paraId="1EF1E7F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деятельность в детском </w:t>
            </w:r>
            <w:r w:rsidRPr="00FC0B3B">
              <w:rPr>
                <w:rFonts w:ascii="Times New Roman" w:eastAsia="Times New Roman" w:hAnsi="Times New Roman" w:cs="Times New Roman"/>
                <w:lang w:eastAsia="ru-RU"/>
              </w:rPr>
              <w:lastRenderedPageBreak/>
              <w:t>саду 4-5 лет» (средняя группа).</w:t>
            </w:r>
          </w:p>
          <w:p w14:paraId="415DA72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51, стр. 58.</w:t>
            </w:r>
          </w:p>
          <w:p w14:paraId="40E37A7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DEBAA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 xml:space="preserve">1.Альбомные </w:t>
            </w:r>
          </w:p>
          <w:p w14:paraId="08AC00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9AA414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2396371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листы, </w:t>
            </w:r>
          </w:p>
          <w:p w14:paraId="54CBB34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разрезанные </w:t>
            </w:r>
            <w:r w:rsidRPr="00FC0B3B">
              <w:rPr>
                <w:rFonts w:ascii="Times New Roman" w:eastAsia="Times New Roman" w:hAnsi="Times New Roman" w:cs="Times New Roman"/>
                <w:lang w:eastAsia="ru-RU"/>
              </w:rPr>
              <w:lastRenderedPageBreak/>
              <w:t>пополам по горизонтали.</w:t>
            </w:r>
          </w:p>
          <w:p w14:paraId="25A9DA2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2.Цветные карандаши (на каждого ребенка).</w:t>
            </w:r>
          </w:p>
        </w:tc>
      </w:tr>
      <w:tr w:rsidR="00FC0B3B" w:rsidRPr="00FC0B3B" w14:paraId="23F35D8B"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8D3F5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25</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C2DA20"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25.02-28.03</w:t>
            </w:r>
          </w:p>
          <w:p w14:paraId="3436BB5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«Мир вещей: игрушки вокруг меня»</w:t>
            </w:r>
          </w:p>
          <w:p w14:paraId="32BED26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D9A774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09DFECE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8F9C7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1672D04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4DAC490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657A24D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19E579F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1384FBB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6FB915B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2A82C17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4567E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25.</w:t>
            </w:r>
          </w:p>
          <w:p w14:paraId="02B0933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«Твоя любимая кукла»</w:t>
            </w:r>
          </w:p>
          <w:p w14:paraId="4B0C6DB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36DAAD7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7E3CF1A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10CFC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создавать в рисунке образ любимой игрушки.</w:t>
            </w:r>
          </w:p>
          <w:p w14:paraId="36FF828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2.Закреплять умение передавать форму, расположение частей фигуры человека, их относительную величину.</w:t>
            </w:r>
          </w:p>
          <w:p w14:paraId="033F0C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3.Продолжать учить рисовать крупно, во весь лист.</w:t>
            </w:r>
          </w:p>
          <w:p w14:paraId="24DDAEB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4.Упражнять в рисовании и закрашивании.</w:t>
            </w:r>
          </w:p>
          <w:p w14:paraId="678464F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5.Продолжатьучить рассматривать рисунки, обосновать свой выбор.</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2166D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65721DA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77, стр.75.</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E8F65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1.Бумага размером 1/2 альбомного листа.</w:t>
            </w:r>
          </w:p>
          <w:p w14:paraId="35407EC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2.Цветные карандаши.</w:t>
            </w:r>
          </w:p>
          <w:p w14:paraId="064C006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3.Цветные восковые мелки или фломастеры.</w:t>
            </w:r>
          </w:p>
          <w:p w14:paraId="2CB7D85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w:t>
            </w:r>
          </w:p>
        </w:tc>
      </w:tr>
      <w:tr w:rsidR="00FC0B3B" w:rsidRPr="00FC0B3B" w14:paraId="40DB4AC2"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58727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26</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2C185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03.03-07.03</w:t>
            </w:r>
          </w:p>
          <w:p w14:paraId="3CADDA8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«Моя семья»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A4631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617AA6E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39629AD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16DB855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7E976D3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1246A90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3BD06D8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4605CB86"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675DAF7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102155A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EBC7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26.</w:t>
            </w:r>
          </w:p>
          <w:p w14:paraId="20F0AC7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«Девочка пляшет» </w:t>
            </w:r>
          </w:p>
          <w:p w14:paraId="4C155A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4C10B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Учить детей рисовать фигуру человека, предавая простейшие соотношения по величине: голова маленькая, туловище большое, девочка одета в платье.</w:t>
            </w:r>
          </w:p>
          <w:p w14:paraId="03298E4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Учить изображать простейшие движения (например, поднятая рука, руки на поясе).</w:t>
            </w:r>
          </w:p>
          <w:p w14:paraId="6C43045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Закреплять приемы закрашивания красками (ровными слитными линиями в одном направлении), фломастерами, цветными мелками.</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0973D0" w14:textId="77777777" w:rsidR="00FC0B3B" w:rsidRPr="00FC0B3B" w:rsidRDefault="00FC0B3B" w:rsidP="00FC0B3B">
            <w:pPr>
              <w:tabs>
                <w:tab w:val="left" w:pos="554"/>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1FACE1F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53, стр.60.</w:t>
            </w:r>
          </w:p>
          <w:p w14:paraId="466637D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79354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Иллюстрации с изображение пляшущей девочки.</w:t>
            </w:r>
          </w:p>
          <w:p w14:paraId="76FCEC0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Гуашь.</w:t>
            </w:r>
          </w:p>
          <w:p w14:paraId="5FF6EA0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3. Альбомный лист. </w:t>
            </w:r>
          </w:p>
          <w:p w14:paraId="1E7E197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Карандаши.</w:t>
            </w:r>
          </w:p>
          <w:p w14:paraId="66A4BAA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Мелки.</w:t>
            </w:r>
          </w:p>
          <w:p w14:paraId="5899AE9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 Кисти.</w:t>
            </w:r>
          </w:p>
          <w:p w14:paraId="1ACC0F2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7. Непроливайка.</w:t>
            </w:r>
          </w:p>
          <w:p w14:paraId="216F2B4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8. Салфетки, образец.</w:t>
            </w:r>
          </w:p>
        </w:tc>
      </w:tr>
      <w:tr w:rsidR="00FC0B3B" w:rsidRPr="00FC0B3B" w14:paraId="7468E805"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CFCEC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27</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3C0A5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11.03-14.03</w:t>
            </w:r>
          </w:p>
          <w:p w14:paraId="2C64D2D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«Здравствуй, весна – красна»</w:t>
            </w:r>
          </w:p>
          <w:p w14:paraId="32F86C66"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 </w:t>
            </w:r>
          </w:p>
          <w:p w14:paraId="7F63620A"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B5036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15517F1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7285269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7926402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4B77F52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5404C30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BB49B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27.</w:t>
            </w:r>
          </w:p>
          <w:p w14:paraId="0D08180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«Нарисуй картинку про весну»</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8F560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Учить детей передавать в рисунке впечатления от весны.</w:t>
            </w:r>
          </w:p>
          <w:p w14:paraId="37E44A4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Развивать умение удачно располагать изображения на бумаге.</w:t>
            </w:r>
          </w:p>
          <w:p w14:paraId="4C0313D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3. Упражнять в рисовании красками: хорошо промывать кисть, осушать ее, набирать краску на кисть по мере </w:t>
            </w:r>
          </w:p>
          <w:p w14:paraId="2D1CC47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3AB081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363216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надобности.</w:t>
            </w:r>
          </w:p>
          <w:p w14:paraId="5D05DA6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Закреплять умение анализировать и понимать содержание стихотворения.</w:t>
            </w:r>
          </w:p>
          <w:p w14:paraId="449803F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Развивать речь и мышление.</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DD328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Т.С. Комарова «Изобразительная деятельность в детском саду 4-5 лет» (средняя группа).</w:t>
            </w:r>
          </w:p>
          <w:p w14:paraId="3EE88BC2" w14:textId="77777777" w:rsidR="00FC0B3B" w:rsidRPr="00FC0B3B" w:rsidRDefault="00FC0B3B" w:rsidP="00FC0B3B">
            <w:pPr>
              <w:tabs>
                <w:tab w:val="left" w:pos="554"/>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85, стр. 81.</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46711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Альбомный лист.</w:t>
            </w:r>
          </w:p>
          <w:p w14:paraId="7B6D2A2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Краски.</w:t>
            </w:r>
          </w:p>
          <w:p w14:paraId="25F6762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Кисточки.</w:t>
            </w:r>
          </w:p>
          <w:p w14:paraId="7B1E9BB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Салфетки.</w:t>
            </w:r>
          </w:p>
          <w:p w14:paraId="6049940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Непроливайка.</w:t>
            </w:r>
          </w:p>
          <w:p w14:paraId="01BFA50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302B065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D9FEB2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B0E734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 Образец.</w:t>
            </w:r>
          </w:p>
        </w:tc>
      </w:tr>
      <w:tr w:rsidR="00FC0B3B" w:rsidRPr="00FC0B3B" w14:paraId="146F222C"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99EC7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28</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0A92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17.03-21.03</w:t>
            </w:r>
          </w:p>
          <w:p w14:paraId="053631F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«Все работы хороши»</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284AD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23CC001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642C07A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082DC22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5E7ED02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42051F0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984DAE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8CE13E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DE4BC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28.</w:t>
            </w:r>
          </w:p>
          <w:p w14:paraId="0F0ECAD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«Дорога для автомобиля»</w:t>
            </w:r>
          </w:p>
          <w:p w14:paraId="458986E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0A41F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Познакомить с названиями профессий, показать важность каждой профессии.</w:t>
            </w:r>
          </w:p>
          <w:p w14:paraId="4C914A9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Продолжать учить детей закрашивать поверхность рисунка карандашом, создавать сюжетные композиции.</w:t>
            </w:r>
          </w:p>
          <w:p w14:paraId="7CE8577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Развитие мелкой моторики.</w:t>
            </w:r>
          </w:p>
          <w:p w14:paraId="7870D97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Воспитывать у детей аккуратность в работе.</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542EC2" w14:textId="77777777" w:rsidR="00FC0B3B" w:rsidRPr="00FC0B3B" w:rsidRDefault="00FC0B3B" w:rsidP="00FC0B3B">
            <w:pPr>
              <w:tabs>
                <w:tab w:val="left" w:pos="775"/>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Комплексные занятия.</w:t>
            </w:r>
          </w:p>
          <w:p w14:paraId="649291AE" w14:textId="77777777" w:rsidR="00FC0B3B" w:rsidRPr="00FC0B3B" w:rsidRDefault="00FC0B3B" w:rsidP="00FC0B3B">
            <w:pPr>
              <w:tabs>
                <w:tab w:val="left" w:pos="775"/>
              </w:tabs>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Стр. 123.</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EBABC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Картинки с изображением представителей разных профессий, предметов необходимых в их работе.</w:t>
            </w:r>
          </w:p>
          <w:p w14:paraId="1D2AF7B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Мяч, цветные карандаши, листы бумаги.</w:t>
            </w:r>
          </w:p>
        </w:tc>
      </w:tr>
      <w:tr w:rsidR="00FC0B3B" w:rsidRPr="00FC0B3B" w14:paraId="36EE658B"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7EA5EA"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29</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AFB0C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24.03-28.03</w:t>
            </w:r>
          </w:p>
          <w:p w14:paraId="461D0FD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«От кареты до ракеты».</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F6881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03D0EA4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00B75CB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156B91B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5AC137A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417FD1E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lang w:eastAsia="ru-RU"/>
              </w:rPr>
              <w:t>.</w:t>
            </w:r>
          </w:p>
          <w:p w14:paraId="5FA5365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222E6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29.</w:t>
            </w:r>
          </w:p>
          <w:p w14:paraId="1A5BD36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«Самолёты летят сквозь облака»</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C90A8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Учить детей изображать самолёты, летящие сквозь облака, используя разный нажим на карандаш.</w:t>
            </w:r>
          </w:p>
          <w:p w14:paraId="6EA5B22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Развивать образное восприятие, образные представления.</w:t>
            </w:r>
          </w:p>
          <w:p w14:paraId="65B0B5E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Вызвать положительное эмоциональное отношение к созданным рисункам.</w:t>
            </w:r>
          </w:p>
          <w:p w14:paraId="473FEF4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Воспитывать аккуратность в работе.</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CB811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6C24F4D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84, стр.80.</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D2156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Альбомный лист.</w:t>
            </w:r>
          </w:p>
          <w:p w14:paraId="768BF1E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Цветные карандаши.</w:t>
            </w:r>
          </w:p>
          <w:p w14:paraId="71CBEA7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Образец. 4.Иллюстрации самолета.</w:t>
            </w:r>
          </w:p>
        </w:tc>
      </w:tr>
      <w:tr w:rsidR="00FC0B3B" w:rsidRPr="00FC0B3B" w14:paraId="5CBA0846"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BA53A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30</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27CC16"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01.04-04.04</w:t>
            </w:r>
          </w:p>
          <w:p w14:paraId="1ECD5E9B"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«Птичье царство»</w:t>
            </w:r>
          </w:p>
          <w:p w14:paraId="47B3287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3F2433F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6AEBA48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131E7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118586A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4A8B045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5232516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6F68AC8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1DB0DE3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4AA06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30</w:t>
            </w:r>
          </w:p>
          <w:p w14:paraId="3AF86BE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«Красивая птичка» </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4F761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рисовать птичку.</w:t>
            </w:r>
          </w:p>
          <w:p w14:paraId="6E7365D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передавая форму тела (овальная), частей, красивое оперение.</w:t>
            </w:r>
          </w:p>
          <w:p w14:paraId="5C17D0F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2.Упражнять в рисовании красками, кистью.</w:t>
            </w:r>
          </w:p>
          <w:p w14:paraId="18B93D9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3.Развивать образное восприятие, воображение.</w:t>
            </w:r>
          </w:p>
          <w:p w14:paraId="157BE4B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4.Расширять представления о красоте, образные представления.</w:t>
            </w:r>
          </w:p>
          <w:p w14:paraId="4D019EF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3D225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0E5AE93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56, стр.61.</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B22173" w14:textId="77777777" w:rsidR="00FC0B3B" w:rsidRPr="00FC0B3B" w:rsidRDefault="00FC0B3B" w:rsidP="00FC0B3B">
            <w:pPr>
              <w:spacing w:after="0"/>
              <w:jc w:val="center"/>
              <w:rPr>
                <w:rFonts w:ascii="Times New Roman" w:eastAsia="Calibri" w:hAnsi="Times New Roman" w:cs="Times New Roman"/>
              </w:rPr>
            </w:pPr>
            <w:r w:rsidRPr="00FC0B3B">
              <w:rPr>
                <w:rFonts w:ascii="Times New Roman" w:eastAsia="Calibri" w:hAnsi="Times New Roman" w:cs="Times New Roman"/>
              </w:rPr>
              <w:t>1.Цветные карандаши. 2.Бумага размером ½ альбомного листа (на каждого ребенка).</w:t>
            </w:r>
          </w:p>
        </w:tc>
      </w:tr>
      <w:tr w:rsidR="00FC0B3B" w:rsidRPr="00FC0B3B" w14:paraId="0E368015"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DC5AE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31</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8BC0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07.04-11.04 </w:t>
            </w:r>
          </w:p>
          <w:p w14:paraId="7D71CCB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«В космос все лететь хотим»</w:t>
            </w:r>
          </w:p>
          <w:p w14:paraId="11C6FAC6"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198F284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08843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Х/э</w:t>
            </w:r>
          </w:p>
          <w:p w14:paraId="75C5A8D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3AEC39E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1375D9B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2B2EEF7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Ф</w:t>
            </w:r>
          </w:p>
          <w:p w14:paraId="42A49C5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400E8AB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ECC23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OОД  31.</w:t>
            </w:r>
          </w:p>
          <w:p w14:paraId="7DE4484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«Космос»</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55C0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1.Формирование представлений детей о космосе, познакомить детей с историей возникновения праздника День космонавтики, дать первоначальные </w:t>
            </w:r>
            <w:r w:rsidRPr="00FC0B3B">
              <w:rPr>
                <w:rFonts w:ascii="Times New Roman" w:eastAsia="Times New Roman" w:hAnsi="Times New Roman" w:cs="Times New Roman"/>
                <w:lang w:eastAsia="ru-RU"/>
              </w:rPr>
              <w:lastRenderedPageBreak/>
              <w:t>сведения о планетах солнечной системы.</w:t>
            </w:r>
          </w:p>
          <w:p w14:paraId="7D99489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C82E24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4430CA8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2.Закрепить знание геометрических фигур.</w:t>
            </w:r>
          </w:p>
          <w:p w14:paraId="1ED6E1E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3.Развивать мелкую моторику рук.</w:t>
            </w:r>
          </w:p>
          <w:p w14:paraId="34A4551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616A3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Папка с ООД.</w:t>
            </w:r>
          </w:p>
          <w:p w14:paraId="77337F9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B1A62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Рисунок «Космический пейзаж» по количеству детей.</w:t>
            </w:r>
          </w:p>
          <w:p w14:paraId="733F32B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 xml:space="preserve">2. Цветные </w:t>
            </w:r>
          </w:p>
          <w:p w14:paraId="5A8900C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54EEAC2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63501FC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карандаши.</w:t>
            </w:r>
          </w:p>
          <w:p w14:paraId="13E0D31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Картинки по теме.</w:t>
            </w:r>
          </w:p>
          <w:p w14:paraId="330DF39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Салфетки.</w:t>
            </w:r>
          </w:p>
          <w:p w14:paraId="3947AFF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Образец.</w:t>
            </w:r>
          </w:p>
        </w:tc>
      </w:tr>
      <w:tr w:rsidR="00FC0B3B" w:rsidRPr="00FC0B3B" w14:paraId="087E4C92"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DC67F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lastRenderedPageBreak/>
              <w:t>32</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C58E0"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14.04-18.04</w:t>
            </w:r>
          </w:p>
          <w:p w14:paraId="703A586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«Подводное царство»</w:t>
            </w:r>
          </w:p>
          <w:p w14:paraId="095F194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20597DF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41C63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0A5E1E4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57BB30C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434C011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55D38AC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2F80CF7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A2C3E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ООД  32.</w:t>
            </w:r>
          </w:p>
          <w:p w14:paraId="2E42EC1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«Рыбки плавают в аквариуме»</w:t>
            </w:r>
          </w:p>
          <w:p w14:paraId="5868AAA3"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671F7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изображать рыбок, плавающих в разных направлениях; правильно передавать их форму, хвост, плавники.</w:t>
            </w:r>
          </w:p>
          <w:p w14:paraId="092EA91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2.Закреплять умение рисовать кистью и красками.</w:t>
            </w:r>
          </w:p>
          <w:p w14:paraId="5E19AC2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3.Воспитывать самостоятельность, творчество.</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EF058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Стр. 43.</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B2E07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Игрушечные рыбки. 2.Альбомный лист.</w:t>
            </w:r>
          </w:p>
          <w:p w14:paraId="4659C3F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Краски, цветные восковые мелки.</w:t>
            </w:r>
          </w:p>
          <w:p w14:paraId="7CC0B8CB"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lang w:eastAsia="ru-RU"/>
              </w:rPr>
              <w:t>4. Кисти, банка с водой, салфетка.</w:t>
            </w:r>
          </w:p>
        </w:tc>
      </w:tr>
      <w:tr w:rsidR="00FC0B3B" w:rsidRPr="00FC0B3B" w14:paraId="22DB9F1E"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4C243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33</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169ED6"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21.04-25.04</w:t>
            </w:r>
          </w:p>
          <w:p w14:paraId="62D84298" w14:textId="77777777" w:rsidR="00FC0B3B" w:rsidRPr="00FC0B3B" w:rsidRDefault="00FC0B3B" w:rsidP="00FC0B3B">
            <w:pPr>
              <w:spacing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«Театральная неделя» </w:t>
            </w:r>
          </w:p>
          <w:p w14:paraId="1D7FACA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0FE1B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6A5392F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23399A8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73EAA2A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0B6EF0E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3A1CC11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7C28236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E44D3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ООД  33.</w:t>
            </w:r>
          </w:p>
          <w:p w14:paraId="1373F70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«Маленький гномик»</w:t>
            </w:r>
          </w:p>
          <w:p w14:paraId="62D78CAC" w14:textId="77777777" w:rsidR="00FC0B3B" w:rsidRPr="00FC0B3B" w:rsidRDefault="00FC0B3B" w:rsidP="00FC0B3B">
            <w:pPr>
              <w:tabs>
                <w:tab w:val="center" w:pos="1167"/>
                <w:tab w:val="right" w:pos="2335"/>
              </w:tabs>
              <w:spacing w:after="0" w:line="240" w:lineRule="auto"/>
              <w:jc w:val="center"/>
              <w:rPr>
                <w:rFonts w:ascii="Times New Roman" w:eastAsia="Times New Roman" w:hAnsi="Times New Roman" w:cs="Times New Roman"/>
                <w:b/>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3C7BE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передавать в рисунке образ маленького человечка - лесного гномика, составляя изображение из простых частей: круглая головка, конусообразная рубашка, треугольный колпачок, прямые руки, соблюдая при этом в упрощенном виде соотношение по величине.</w:t>
            </w:r>
          </w:p>
          <w:p w14:paraId="65690E9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2.Закреплять умение рисовать красками и кистью.</w:t>
            </w:r>
          </w:p>
          <w:p w14:paraId="0A61F5B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3.Подводить к образной оценке готовых работ.</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1BB70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21489F8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28, стр.42.</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1D6CD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1.Бумага размером ½ альбомного листа.</w:t>
            </w:r>
          </w:p>
          <w:p w14:paraId="55E549A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2.Краски гуашь.</w:t>
            </w:r>
          </w:p>
          <w:p w14:paraId="5848361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3.Кисти.</w:t>
            </w:r>
          </w:p>
          <w:p w14:paraId="655095D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4.Банки с водой</w:t>
            </w:r>
          </w:p>
          <w:p w14:paraId="5F91C98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5.Салфетки.</w:t>
            </w:r>
          </w:p>
          <w:p w14:paraId="76EDFBA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6.Гномик (объемный), изготовленный  из бумаги.</w:t>
            </w:r>
          </w:p>
        </w:tc>
      </w:tr>
      <w:tr w:rsidR="00FC0B3B" w:rsidRPr="00FC0B3B" w14:paraId="7907F93D"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7401F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34</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7C1FD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28.04-30.04</w:t>
            </w:r>
          </w:p>
          <w:p w14:paraId="6BDD92E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«Животные Сафари»</w:t>
            </w:r>
          </w:p>
          <w:p w14:paraId="2E58A88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46981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2144872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5D02189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3475695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1757E3D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21CC546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36CF783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044C78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79A75A2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3BBC9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34.</w:t>
            </w:r>
          </w:p>
          <w:p w14:paraId="22BF3FC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 xml:space="preserve">«Жираф» </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FE9B5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Продолжать учить детей работать с нетрадиционными техниками.</w:t>
            </w:r>
          </w:p>
          <w:p w14:paraId="4B9A67F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Вызвать радость и интерес рисовать аккуратно, набирать краску, после окончания работы пользоваться салфеткой.</w:t>
            </w:r>
          </w:p>
          <w:p w14:paraId="7D9274B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Радоваться работе сверстников.</w:t>
            </w:r>
          </w:p>
          <w:p w14:paraId="7695A85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Закрепить знания детей о животных Сафари.</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66F8A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Папка с ООД</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5EE92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Альбомный лист с нарисованным жирафом.</w:t>
            </w:r>
          </w:p>
          <w:p w14:paraId="2F24458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Игрушка жираф.</w:t>
            </w:r>
          </w:p>
          <w:p w14:paraId="1D8B3DC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Гуашь.</w:t>
            </w:r>
          </w:p>
          <w:p w14:paraId="01CCF16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Ватные палочки.</w:t>
            </w:r>
          </w:p>
          <w:p w14:paraId="2E56B40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Непроливайка.</w:t>
            </w:r>
          </w:p>
          <w:p w14:paraId="4F45F4D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lastRenderedPageBreak/>
              <w:t>6. Салфетки.</w:t>
            </w:r>
          </w:p>
          <w:p w14:paraId="49CEF40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 xml:space="preserve">7. Образец. </w:t>
            </w:r>
          </w:p>
          <w:p w14:paraId="2375CB6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r>
      <w:tr w:rsidR="00FC0B3B" w:rsidRPr="00FC0B3B" w14:paraId="7EE7CCCF"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F1916C"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6B64A43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0EFDA75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35</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0A16D1"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021A11B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3D265F6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05.05-08.05</w:t>
            </w:r>
          </w:p>
          <w:p w14:paraId="042644D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«День Победы»</w:t>
            </w:r>
          </w:p>
          <w:p w14:paraId="4B2CB25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C2AE9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23AFA6E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24A3990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3333887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5B067FD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2364243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53CD3CA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039C85C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C4ABC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61FE1F78"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6D0A314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35.</w:t>
            </w:r>
          </w:p>
          <w:p w14:paraId="3B12810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«Танк»</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EE02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8F130D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57EB0C9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1.Дать представление о празднике День Победы.</w:t>
            </w:r>
          </w:p>
          <w:p w14:paraId="6F4F7D2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2.Учить рисовать танк  по образцу.</w:t>
            </w:r>
          </w:p>
          <w:p w14:paraId="57825CF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3.Развивать внимание, речь. Воспитывать уважение к ветеранам.</w:t>
            </w:r>
          </w:p>
          <w:p w14:paraId="3F35A1A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Воспитывать у детей чувство патриотизма.</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889FA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F6089E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559829E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Комплексные занятия.</w:t>
            </w:r>
          </w:p>
          <w:p w14:paraId="498C76D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Стр.218.</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B7A32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1BFA8D2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605A1F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1.Иллюстрации с изображением атрибутики праздника День Победы.</w:t>
            </w:r>
          </w:p>
          <w:p w14:paraId="5122DB7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Листы бумаги.</w:t>
            </w:r>
          </w:p>
          <w:p w14:paraId="414B401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3.Краски, кисти.</w:t>
            </w:r>
          </w:p>
        </w:tc>
      </w:tr>
      <w:tr w:rsidR="00FC0B3B" w:rsidRPr="00FC0B3B" w14:paraId="09853BE5"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A9227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36</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B7C5A"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12.05-16.05</w:t>
            </w:r>
          </w:p>
          <w:p w14:paraId="73FE7C1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«Насекомые»</w:t>
            </w:r>
          </w:p>
          <w:p w14:paraId="04EB2758"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511C3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5EB4E54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5CCD2A4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45DB392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062BC3A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57FE235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9E2DC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OОД  36.</w:t>
            </w:r>
          </w:p>
          <w:p w14:paraId="0E4FD49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«Бабочка»</w:t>
            </w:r>
          </w:p>
          <w:p w14:paraId="279C34E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A709D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593066B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Познакомить с названиями насекомых, их особенностями.</w:t>
            </w:r>
          </w:p>
          <w:p w14:paraId="30E1B23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Развивать мышление.</w:t>
            </w:r>
          </w:p>
          <w:p w14:paraId="5D7E5D6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Воспитывать аккуратность в работе.</w:t>
            </w:r>
          </w:p>
          <w:p w14:paraId="53D2944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 Закреплять знания детей о насекомых.</w:t>
            </w:r>
          </w:p>
          <w:p w14:paraId="508E7F44"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 Учить передавать в рисунке характерные черты строения насекомых, создавать сюжетную композицию.</w:t>
            </w:r>
          </w:p>
          <w:p w14:paraId="05B5450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4B6B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Комплексные занятия.</w:t>
            </w:r>
          </w:p>
          <w:p w14:paraId="198165C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Стр.250.</w:t>
            </w:r>
          </w:p>
          <w:p w14:paraId="142AC6C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18BCA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 Картинки с изображением кузнечика, жука, бабочки, муравья, стрекозы, пчелы, божьей коровки.</w:t>
            </w:r>
          </w:p>
          <w:p w14:paraId="780B0067"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 Иллюстрации к книге «Бабочки».</w:t>
            </w:r>
          </w:p>
          <w:p w14:paraId="591B5B2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 Листы бумаги, краски.</w:t>
            </w:r>
          </w:p>
        </w:tc>
      </w:tr>
      <w:tr w:rsidR="00FC0B3B" w:rsidRPr="00FC0B3B" w14:paraId="4BA5EBA1"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57674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37</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22EE22"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19.05-23.05</w:t>
            </w:r>
          </w:p>
          <w:p w14:paraId="0A165D2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«Дружат дети всей земли»</w:t>
            </w:r>
          </w:p>
          <w:p w14:paraId="1701647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78BA6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51947EC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48CF6A7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5833FB1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5D35AE53"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6F6D8CBA"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BCAEF5"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37.</w:t>
            </w:r>
          </w:p>
          <w:p w14:paraId="5990E2B7"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«Нарисуй какую хочешь картинку»</w:t>
            </w:r>
          </w:p>
          <w:p w14:paraId="26566E09"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5CC803CB"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p>
          <w:p w14:paraId="0046694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40824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1.Учить детей задумывать содержание рисунков, доводить свой замысел до конца.</w:t>
            </w:r>
          </w:p>
          <w:p w14:paraId="4DD3E42C"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2.Воспитывать самостоятельность, творчество.</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E53B2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p w14:paraId="791C53A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4EC36A1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87, стр.82.</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C8F40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1.Краски гуашь.</w:t>
            </w:r>
          </w:p>
          <w:p w14:paraId="6D459E6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2.Бумага любого мягкого тона.</w:t>
            </w:r>
          </w:p>
          <w:p w14:paraId="22DBDA8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3.Кисти.</w:t>
            </w:r>
          </w:p>
          <w:p w14:paraId="675B0432"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4.Банки с водой.</w:t>
            </w:r>
          </w:p>
          <w:p w14:paraId="29BCD0E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5.Салфетки.</w:t>
            </w:r>
          </w:p>
        </w:tc>
      </w:tr>
      <w:tr w:rsidR="00FC0B3B" w:rsidRPr="00FC0B3B" w14:paraId="036294B5" w14:textId="77777777" w:rsidTr="00FC0B3B">
        <w:trPr>
          <w:trHeight w:val="1"/>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4D598E"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38</w:t>
            </w:r>
          </w:p>
        </w:tc>
        <w:tc>
          <w:tcPr>
            <w:tcW w:w="1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715CCD"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26.05.-30.05.</w:t>
            </w:r>
          </w:p>
          <w:p w14:paraId="7101F17F"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«Земля - наш общий дом»</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9A8AD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Х/э</w:t>
            </w:r>
          </w:p>
          <w:p w14:paraId="2DCD8E7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Р</w:t>
            </w:r>
          </w:p>
          <w:p w14:paraId="41DF006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П</w:t>
            </w:r>
          </w:p>
          <w:p w14:paraId="23208BAD"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С/к</w:t>
            </w:r>
          </w:p>
          <w:p w14:paraId="329B2E2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Ф</w:t>
            </w:r>
          </w:p>
          <w:p w14:paraId="0646AB3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35264" w14:textId="77777777" w:rsidR="00FC0B3B" w:rsidRPr="00FC0B3B" w:rsidRDefault="00FC0B3B" w:rsidP="00FC0B3B">
            <w:pPr>
              <w:spacing w:after="0" w:line="240" w:lineRule="auto"/>
              <w:jc w:val="center"/>
              <w:rPr>
                <w:rFonts w:ascii="Times New Roman" w:eastAsia="Times New Roman" w:hAnsi="Times New Roman" w:cs="Times New Roman"/>
                <w:b/>
                <w:lang w:eastAsia="ru-RU"/>
              </w:rPr>
            </w:pPr>
            <w:r w:rsidRPr="00FC0B3B">
              <w:rPr>
                <w:rFonts w:ascii="Times New Roman" w:eastAsia="Times New Roman" w:hAnsi="Times New Roman" w:cs="Times New Roman"/>
                <w:b/>
                <w:lang w:eastAsia="ru-RU"/>
              </w:rPr>
              <w:t>ООД 38</w:t>
            </w:r>
          </w:p>
          <w:p w14:paraId="461CB85E"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b/>
                <w:lang w:eastAsia="ru-RU"/>
              </w:rPr>
              <w:t>«Мое любимое солнышко»</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D9D98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1.Развивать образные представления, воображение детей.</w:t>
            </w:r>
          </w:p>
          <w:p w14:paraId="7E7AA851"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2.Закреплять усвоенные ранее приемы рисования и закрашивания изображений.</w:t>
            </w:r>
          </w:p>
        </w:tc>
        <w:tc>
          <w:tcPr>
            <w:tcW w:w="245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9825EF"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Т.С. Комарова «Изобразительная деятельность в детском саду 4-5 лет» (средняя группа).</w:t>
            </w:r>
          </w:p>
          <w:p w14:paraId="61F41B1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Тема № 75, стр.74.</w:t>
            </w:r>
          </w:p>
        </w:tc>
        <w:tc>
          <w:tcPr>
            <w:tcW w:w="1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BF1B76"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1.Квадратные листы бумаги</w:t>
            </w:r>
          </w:p>
          <w:p w14:paraId="7A8D7839"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2.Краски гуашь</w:t>
            </w:r>
          </w:p>
          <w:p w14:paraId="204A1460"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3.Кисти</w:t>
            </w:r>
          </w:p>
          <w:p w14:paraId="54FC6F7B"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4.Банки с водой</w:t>
            </w:r>
          </w:p>
          <w:p w14:paraId="734D9BE5" w14:textId="77777777" w:rsidR="00FC0B3B" w:rsidRPr="00FC0B3B" w:rsidRDefault="00FC0B3B" w:rsidP="00FC0B3B">
            <w:pPr>
              <w:spacing w:after="0" w:line="240" w:lineRule="auto"/>
              <w:jc w:val="center"/>
              <w:rPr>
                <w:rFonts w:ascii="Times New Roman" w:eastAsia="Times New Roman" w:hAnsi="Times New Roman" w:cs="Times New Roman"/>
                <w:lang w:eastAsia="ru-RU"/>
              </w:rPr>
            </w:pPr>
            <w:r w:rsidRPr="00FC0B3B">
              <w:rPr>
                <w:rFonts w:ascii="Times New Roman" w:eastAsia="Times New Roman" w:hAnsi="Times New Roman" w:cs="Times New Roman"/>
                <w:lang w:eastAsia="ru-RU"/>
              </w:rPr>
              <w:t>5.Салфетки.</w:t>
            </w:r>
          </w:p>
        </w:tc>
      </w:tr>
    </w:tbl>
    <w:p w14:paraId="77EFA89C" w14:textId="77777777" w:rsidR="00FC0B3B" w:rsidRPr="00FC0B3B" w:rsidRDefault="00FC0B3B" w:rsidP="00FC0B3B">
      <w:pPr>
        <w:rPr>
          <w:rFonts w:ascii="Times New Roman" w:eastAsia="Calibri" w:hAnsi="Times New Roman" w:cs="Times New Roman"/>
          <w:b/>
          <w:sz w:val="28"/>
          <w:szCs w:val="28"/>
          <w:lang w:eastAsia="ru-RU"/>
        </w:rPr>
      </w:pPr>
      <w:r w:rsidRPr="00FC0B3B">
        <w:rPr>
          <w:rFonts w:ascii="Times New Roman" w:eastAsia="Calibri" w:hAnsi="Times New Roman" w:cs="Times New Roman"/>
          <w:b/>
          <w:sz w:val="28"/>
          <w:szCs w:val="28"/>
          <w:lang w:eastAsia="ru-RU"/>
        </w:rPr>
        <w:t xml:space="preserve">Список литературы: </w:t>
      </w:r>
    </w:p>
    <w:p w14:paraId="4024661A" w14:textId="77777777" w:rsidR="00FC0B3B" w:rsidRPr="00FC0B3B" w:rsidRDefault="00FC0B3B" w:rsidP="00FC0B3B">
      <w:pPr>
        <w:spacing w:after="0" w:line="240" w:lineRule="auto"/>
        <w:rPr>
          <w:rFonts w:ascii="Times New Roman" w:eastAsia="Times New Roman" w:hAnsi="Times New Roman" w:cs="Times New Roman"/>
          <w:lang w:eastAsia="ru-RU"/>
        </w:rPr>
      </w:pPr>
      <w:r w:rsidRPr="00FC0B3B">
        <w:rPr>
          <w:rFonts w:ascii="Times New Roman" w:eastAsia="Calibri" w:hAnsi="Times New Roman" w:cs="Times New Roman"/>
          <w:lang w:eastAsia="ru-RU"/>
        </w:rPr>
        <w:t xml:space="preserve">1.Федеральная образовательная программа дошкольного образования </w:t>
      </w:r>
      <w:r w:rsidRPr="00FC0B3B">
        <w:rPr>
          <w:rFonts w:ascii="Times New Roman" w:eastAsia="Times New Roman" w:hAnsi="Times New Roman" w:cs="Times New Roman"/>
          <w:lang w:eastAsia="ru-RU"/>
        </w:rPr>
        <w:t>(Утверждена Министерством просвещения РФ) 236 с., 2022 г.</w:t>
      </w:r>
    </w:p>
    <w:p w14:paraId="4F6DCFFB" w14:textId="77777777" w:rsidR="00FC0B3B" w:rsidRPr="00FC0B3B" w:rsidRDefault="00FC0B3B" w:rsidP="00FC0B3B">
      <w:pPr>
        <w:spacing w:after="0" w:line="240" w:lineRule="auto"/>
        <w:rPr>
          <w:rFonts w:ascii="Times New Roman" w:eastAsia="Calibri" w:hAnsi="Times New Roman" w:cs="Times New Roman"/>
          <w:lang w:eastAsia="ru-RU"/>
        </w:rPr>
      </w:pPr>
      <w:r w:rsidRPr="00FC0B3B">
        <w:rPr>
          <w:rFonts w:ascii="Times New Roman" w:eastAsia="Calibri" w:hAnsi="Times New Roman" w:cs="Times New Roman"/>
          <w:lang w:eastAsia="ru-RU"/>
        </w:rPr>
        <w:lastRenderedPageBreak/>
        <w:t>2.Комарова Т. С. Изобразительная деятельность в детском саду: Средняя группа.- М.: МОЗАИКА - СИНТЕЗ, 2014.- 96 с.: цв. вкл.</w:t>
      </w:r>
    </w:p>
    <w:p w14:paraId="42D0B689" w14:textId="77777777" w:rsidR="00FC0B3B" w:rsidRPr="00FC0B3B" w:rsidRDefault="00FC0B3B" w:rsidP="00FC0B3B">
      <w:pPr>
        <w:spacing w:after="0" w:line="240" w:lineRule="auto"/>
        <w:rPr>
          <w:rFonts w:ascii="Times New Roman" w:eastAsia="Calibri" w:hAnsi="Times New Roman" w:cs="Times New Roman"/>
          <w:lang w:eastAsia="ru-RU"/>
        </w:rPr>
      </w:pPr>
      <w:r w:rsidRPr="00FC0B3B">
        <w:rPr>
          <w:rFonts w:ascii="Times New Roman" w:eastAsia="Calibri" w:hAnsi="Times New Roman" w:cs="Times New Roman"/>
          <w:lang w:eastAsia="ru-RU"/>
        </w:rPr>
        <w:t>3.Комплексные занятия по программе «От рождения до школы» под ред. Н. Е. Вераксы, Т. С. Комаровой, М. А. Васильевой. Средняя группа/ авт.- сост. З. А. Ефанова.- Изд. 2-е.- Волгоград: Учитель, 2014.- 307 с.</w:t>
      </w:r>
    </w:p>
    <w:p w14:paraId="7B159AF5" w14:textId="19BAFBFC" w:rsidR="00DB5F36" w:rsidRPr="00DB5F36" w:rsidRDefault="00DB5F36" w:rsidP="00DB5F36">
      <w:pPr>
        <w:pStyle w:val="ab"/>
        <w:jc w:val="center"/>
        <w:rPr>
          <w:rFonts w:ascii="Times New Roman" w:hAnsi="Times New Roman" w:cs="Times New Roman"/>
          <w:sz w:val="20"/>
          <w:szCs w:val="20"/>
        </w:rPr>
      </w:pPr>
      <w:r w:rsidRPr="00DB5F36">
        <w:rPr>
          <w:rFonts w:ascii="Times New Roman" w:hAnsi="Times New Roman" w:cs="Times New Roman"/>
          <w:sz w:val="20"/>
          <w:szCs w:val="20"/>
        </w:rPr>
        <w:t>Автономная некоммерческая организация дошкольного образования</w:t>
      </w:r>
      <w:r w:rsidRPr="00DB5F36">
        <w:rPr>
          <w:rFonts w:ascii="Times New Roman" w:eastAsia="Times New Roman" w:hAnsi="Times New Roman" w:cs="Times New Roman"/>
          <w:sz w:val="20"/>
          <w:szCs w:val="20"/>
        </w:rPr>
        <w:t xml:space="preserve"> </w:t>
      </w:r>
      <w:r w:rsidRPr="00DB5F36">
        <w:rPr>
          <w:rFonts w:ascii="Times New Roman" w:hAnsi="Times New Roman" w:cs="Times New Roman"/>
          <w:sz w:val="20"/>
          <w:szCs w:val="20"/>
        </w:rPr>
        <w:t>Детский сад «Солнечный»</w:t>
      </w:r>
    </w:p>
    <w:p w14:paraId="06E6A936" w14:textId="77777777" w:rsidR="00DB5F36" w:rsidRPr="00DB5F36" w:rsidRDefault="00DB5F36" w:rsidP="00DB5F36">
      <w:pPr>
        <w:pStyle w:val="ab"/>
        <w:jc w:val="center"/>
        <w:rPr>
          <w:rFonts w:ascii="Times New Roman" w:eastAsia="Calibri" w:hAnsi="Times New Roman" w:cs="Times New Roman"/>
          <w:sz w:val="20"/>
          <w:szCs w:val="20"/>
        </w:rPr>
      </w:pPr>
    </w:p>
    <w:p w14:paraId="59F62800" w14:textId="77777777" w:rsidR="00DB5F36" w:rsidRPr="00DB5F36" w:rsidRDefault="00DB5F36" w:rsidP="00DB5F36">
      <w:pPr>
        <w:pStyle w:val="ab"/>
        <w:jc w:val="center"/>
        <w:rPr>
          <w:rFonts w:ascii="Times New Roman" w:hAnsi="Times New Roman" w:cs="Times New Roman"/>
          <w:sz w:val="20"/>
          <w:szCs w:val="20"/>
        </w:rPr>
      </w:pPr>
      <w:r w:rsidRPr="00DB5F36">
        <w:rPr>
          <w:rFonts w:ascii="Times New Roman" w:hAnsi="Times New Roman" w:cs="Times New Roman"/>
          <w:sz w:val="20"/>
          <w:szCs w:val="20"/>
        </w:rPr>
        <w:t>Перспективное планирование</w:t>
      </w:r>
      <w:r w:rsidRPr="00DB5F36">
        <w:rPr>
          <w:rFonts w:ascii="Times New Roman" w:eastAsia="Times New Roman" w:hAnsi="Times New Roman" w:cs="Times New Roman"/>
          <w:sz w:val="20"/>
          <w:szCs w:val="20"/>
        </w:rPr>
        <w:t xml:space="preserve"> </w:t>
      </w:r>
      <w:r w:rsidRPr="00DB5F36">
        <w:rPr>
          <w:rFonts w:ascii="Times New Roman" w:hAnsi="Times New Roman" w:cs="Times New Roman"/>
          <w:sz w:val="20"/>
          <w:szCs w:val="20"/>
        </w:rPr>
        <w:t>по образовательной области  «Художественно–эстетическое развитие»</w:t>
      </w:r>
      <w:r w:rsidRPr="00DB5F36">
        <w:rPr>
          <w:rFonts w:ascii="Times New Roman" w:eastAsia="Times New Roman" w:hAnsi="Times New Roman" w:cs="Times New Roman"/>
          <w:sz w:val="20"/>
          <w:szCs w:val="20"/>
        </w:rPr>
        <w:t xml:space="preserve"> </w:t>
      </w:r>
      <w:r w:rsidRPr="00DB5F36">
        <w:rPr>
          <w:rFonts w:ascii="Times New Roman" w:hAnsi="Times New Roman" w:cs="Times New Roman"/>
          <w:sz w:val="20"/>
          <w:szCs w:val="20"/>
        </w:rPr>
        <w:t>(Лепка)</w:t>
      </w:r>
    </w:p>
    <w:p w14:paraId="5369685B" w14:textId="77777777" w:rsidR="00DB5F36" w:rsidRPr="00DB5F36" w:rsidRDefault="00DB5F36" w:rsidP="00DB5F36">
      <w:pPr>
        <w:pStyle w:val="ab"/>
        <w:jc w:val="center"/>
        <w:rPr>
          <w:rFonts w:ascii="Times New Roman" w:eastAsia="Calibri" w:hAnsi="Times New Roman" w:cs="Times New Roman"/>
          <w:sz w:val="20"/>
          <w:szCs w:val="20"/>
        </w:rPr>
      </w:pPr>
    </w:p>
    <w:p w14:paraId="0DD55B88" w14:textId="5041BC5D" w:rsidR="00DB5F36" w:rsidRPr="00DB5F36" w:rsidRDefault="00FC0B3B" w:rsidP="00DB5F36">
      <w:pPr>
        <w:pStyle w:val="ab"/>
        <w:jc w:val="center"/>
        <w:rPr>
          <w:rFonts w:ascii="Times New Roman" w:hAnsi="Times New Roman" w:cs="Times New Roman"/>
          <w:sz w:val="20"/>
          <w:szCs w:val="20"/>
        </w:rPr>
      </w:pPr>
      <w:r>
        <w:rPr>
          <w:rFonts w:ascii="Times New Roman" w:eastAsia="Calibri" w:hAnsi="Times New Roman" w:cs="Times New Roman"/>
          <w:sz w:val="20"/>
          <w:szCs w:val="20"/>
        </w:rPr>
        <w:t>Средняя группа №3 «Радуга</w:t>
      </w:r>
      <w:r w:rsidR="00DB5F36" w:rsidRPr="00DB5F36">
        <w:rPr>
          <w:rFonts w:ascii="Times New Roman" w:eastAsia="Calibri" w:hAnsi="Times New Roman" w:cs="Times New Roman"/>
          <w:sz w:val="20"/>
          <w:szCs w:val="20"/>
        </w:rPr>
        <w:t xml:space="preserve">» </w:t>
      </w:r>
      <w:r>
        <w:rPr>
          <w:rFonts w:ascii="Times New Roman" w:hAnsi="Times New Roman" w:cs="Times New Roman"/>
          <w:sz w:val="20"/>
          <w:szCs w:val="20"/>
        </w:rPr>
        <w:t>2024-2025</w:t>
      </w:r>
      <w:r w:rsidR="00DB5F36" w:rsidRPr="00DB5F36">
        <w:rPr>
          <w:rFonts w:ascii="Times New Roman" w:hAnsi="Times New Roman" w:cs="Times New Roman"/>
          <w:sz w:val="20"/>
          <w:szCs w:val="20"/>
        </w:rPr>
        <w:t xml:space="preserve"> учебный год</w:t>
      </w:r>
    </w:p>
    <w:p w14:paraId="22D05E71" w14:textId="77777777" w:rsidR="00DB5F36" w:rsidRPr="005B7FE3" w:rsidRDefault="00DB5F36" w:rsidP="00DB5F36">
      <w:pPr>
        <w:pStyle w:val="ab"/>
        <w:rPr>
          <w:rFonts w:ascii="Times New Roman" w:hAnsi="Times New Roman" w:cs="Times New Roman"/>
          <w:sz w:val="20"/>
          <w:szCs w:val="20"/>
        </w:rPr>
      </w:pPr>
      <w:r>
        <w:t xml:space="preserve">                                                                                                         </w:t>
      </w:r>
      <w:r w:rsidRPr="005B7FE3">
        <w:rPr>
          <w:rFonts w:ascii="Times New Roman" w:hAnsi="Times New Roman" w:cs="Times New Roman"/>
          <w:sz w:val="20"/>
          <w:szCs w:val="20"/>
        </w:rPr>
        <w:t>Пояснительная записка</w:t>
      </w:r>
    </w:p>
    <w:p w14:paraId="6ADB17AE" w14:textId="77777777" w:rsidR="001D5340" w:rsidRPr="001D5340" w:rsidRDefault="00DB5F36" w:rsidP="001D5340">
      <w:pPr>
        <w:spacing w:after="0" w:line="240" w:lineRule="auto"/>
        <w:rPr>
          <w:rFonts w:ascii="Times New Roman" w:eastAsia="Times New Roman" w:hAnsi="Times New Roman" w:cs="Times New Roman"/>
          <w:sz w:val="28"/>
          <w:szCs w:val="28"/>
          <w:lang w:eastAsia="ru-RU"/>
        </w:rPr>
      </w:pPr>
      <w:r w:rsidRPr="005B7FE3">
        <w:rPr>
          <w:rFonts w:ascii="Times New Roman" w:hAnsi="Times New Roman" w:cs="Times New Roman"/>
          <w:sz w:val="20"/>
          <w:szCs w:val="20"/>
        </w:rPr>
        <w:t xml:space="preserve"> </w:t>
      </w:r>
      <w:r w:rsidR="001D5340" w:rsidRPr="001D5340">
        <w:rPr>
          <w:rFonts w:ascii="Times New Roman" w:eastAsia="Times New Roman" w:hAnsi="Times New Roman" w:cs="Times New Roman"/>
          <w:sz w:val="28"/>
          <w:szCs w:val="28"/>
          <w:lang w:eastAsia="ru-RU"/>
        </w:rPr>
        <w:t xml:space="preserve">В области художественно-эстетического развития </w:t>
      </w:r>
      <w:r w:rsidR="001D5340" w:rsidRPr="001D5340">
        <w:rPr>
          <w:rFonts w:ascii="Times New Roman" w:eastAsia="Times New Roman" w:hAnsi="Times New Roman" w:cs="Times New Roman"/>
          <w:b/>
          <w:sz w:val="28"/>
          <w:szCs w:val="28"/>
          <w:lang w:eastAsia="ru-RU"/>
        </w:rPr>
        <w:t>основными задачами</w:t>
      </w:r>
      <w:r w:rsidR="001D5340" w:rsidRPr="001D5340">
        <w:rPr>
          <w:rFonts w:ascii="Times New Roman" w:eastAsia="Times New Roman" w:hAnsi="Times New Roman" w:cs="Times New Roman"/>
          <w:sz w:val="28"/>
          <w:szCs w:val="28"/>
          <w:lang w:eastAsia="ru-RU"/>
        </w:rPr>
        <w:t xml:space="preserve"> образовательной деятельности являются: </w:t>
      </w:r>
    </w:p>
    <w:p w14:paraId="72284DE4" w14:textId="77777777" w:rsidR="001D5340" w:rsidRPr="001D5340" w:rsidRDefault="001D5340" w:rsidP="001D5340">
      <w:pPr>
        <w:spacing w:after="0" w:line="240" w:lineRule="auto"/>
        <w:rPr>
          <w:rFonts w:ascii="Times New Roman" w:eastAsia="Times New Roman" w:hAnsi="Times New Roman" w:cs="Times New Roman"/>
          <w:b/>
          <w:sz w:val="28"/>
          <w:szCs w:val="28"/>
          <w:u w:val="single"/>
          <w:lang w:eastAsia="ru-RU"/>
        </w:rPr>
      </w:pPr>
      <w:r w:rsidRPr="001D5340">
        <w:rPr>
          <w:rFonts w:ascii="Times New Roman" w:eastAsia="Times New Roman" w:hAnsi="Times New Roman" w:cs="Times New Roman"/>
          <w:b/>
          <w:sz w:val="28"/>
          <w:szCs w:val="28"/>
          <w:u w:val="single"/>
          <w:lang w:eastAsia="ru-RU"/>
        </w:rPr>
        <w:t>изобразительная деятельность:</w:t>
      </w:r>
    </w:p>
    <w:p w14:paraId="0F412263" w14:textId="77777777" w:rsidR="001D5340" w:rsidRPr="001D5340" w:rsidRDefault="001D5340" w:rsidP="00794F0E">
      <w:pPr>
        <w:numPr>
          <w:ilvl w:val="0"/>
          <w:numId w:val="19"/>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продолжать развивать интерес детей и положительный отклик к различным видам изобразительной деятельности;</w:t>
      </w:r>
    </w:p>
    <w:p w14:paraId="50D0DB7F" w14:textId="77777777" w:rsidR="001D5340" w:rsidRPr="001D5340" w:rsidRDefault="001D5340" w:rsidP="00794F0E">
      <w:pPr>
        <w:numPr>
          <w:ilvl w:val="0"/>
          <w:numId w:val="19"/>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 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14:paraId="7781856E" w14:textId="77777777" w:rsidR="001D5340" w:rsidRPr="001D5340" w:rsidRDefault="001D5340" w:rsidP="00794F0E">
      <w:pPr>
        <w:numPr>
          <w:ilvl w:val="0"/>
          <w:numId w:val="19"/>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продолжать формировать у детей умение рассматривать и обследовать предметы, в том числе с помощью рук;</w:t>
      </w:r>
    </w:p>
    <w:p w14:paraId="3EE8B530" w14:textId="77777777" w:rsidR="001D5340" w:rsidRPr="001D5340" w:rsidRDefault="001D5340" w:rsidP="00794F0E">
      <w:pPr>
        <w:numPr>
          <w:ilvl w:val="0"/>
          <w:numId w:val="19"/>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14:paraId="007BBF65" w14:textId="77777777" w:rsidR="001D5340" w:rsidRPr="001D5340" w:rsidRDefault="001D5340" w:rsidP="00794F0E">
      <w:pPr>
        <w:numPr>
          <w:ilvl w:val="0"/>
          <w:numId w:val="20"/>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формировать у детей умение выделять и использовать средства выразительности в рисовании, лепке, аппликации;</w:t>
      </w:r>
    </w:p>
    <w:p w14:paraId="266A27B6" w14:textId="77777777" w:rsidR="001D5340" w:rsidRPr="001D5340" w:rsidRDefault="001D5340" w:rsidP="00794F0E">
      <w:pPr>
        <w:numPr>
          <w:ilvl w:val="0"/>
          <w:numId w:val="20"/>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продолжать формировать у детей умение создавать коллективные произведения в рисовании, лепке, аппликации;</w:t>
      </w:r>
    </w:p>
    <w:p w14:paraId="5182366D" w14:textId="77777777" w:rsidR="001D5340" w:rsidRPr="001D5340" w:rsidRDefault="001D5340" w:rsidP="00794F0E">
      <w:pPr>
        <w:numPr>
          <w:ilvl w:val="0"/>
          <w:numId w:val="20"/>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 приучать детей быть аккуратными: сохранять свое рабочее место в порядке, по окончании работы убирать все со стола;</w:t>
      </w:r>
    </w:p>
    <w:p w14:paraId="0B6ED99E" w14:textId="77777777" w:rsidR="001D5340" w:rsidRPr="001D5340" w:rsidRDefault="001D5340" w:rsidP="00794F0E">
      <w:pPr>
        <w:numPr>
          <w:ilvl w:val="0"/>
          <w:numId w:val="20"/>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14:paraId="369F2E4F" w14:textId="77777777" w:rsidR="001D5340" w:rsidRPr="001D5340" w:rsidRDefault="001D5340" w:rsidP="00794F0E">
      <w:pPr>
        <w:numPr>
          <w:ilvl w:val="0"/>
          <w:numId w:val="20"/>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развивать художественно-творческие способности у детей в различных видах изобразительной деятельности;</w:t>
      </w:r>
    </w:p>
    <w:p w14:paraId="13C0511D" w14:textId="77777777" w:rsidR="001D5340" w:rsidRPr="001D5340" w:rsidRDefault="001D5340" w:rsidP="00794F0E">
      <w:pPr>
        <w:numPr>
          <w:ilvl w:val="0"/>
          <w:numId w:val="20"/>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 xml:space="preserve">создавать условия для самостоятельного художественного творчества детей; </w:t>
      </w:r>
    </w:p>
    <w:p w14:paraId="53F472CA" w14:textId="77777777" w:rsidR="001D5340" w:rsidRDefault="001D5340" w:rsidP="00794F0E">
      <w:pPr>
        <w:numPr>
          <w:ilvl w:val="0"/>
          <w:numId w:val="20"/>
        </w:numPr>
        <w:spacing w:after="0" w:line="240" w:lineRule="auto"/>
        <w:contextualSpacing/>
        <w:rPr>
          <w:rFonts w:ascii="Times New Roman" w:eastAsia="Times New Roman" w:hAnsi="Times New Roman" w:cs="Times New Roman"/>
          <w:sz w:val="28"/>
          <w:szCs w:val="28"/>
          <w:lang w:eastAsia="ru-RU"/>
        </w:rPr>
      </w:pPr>
      <w:r w:rsidRPr="001D5340">
        <w:rPr>
          <w:rFonts w:ascii="Times New Roman" w:eastAsia="Times New Roman" w:hAnsi="Times New Roman" w:cs="Times New Roman"/>
          <w:sz w:val="28"/>
          <w:szCs w:val="28"/>
          <w:lang w:eastAsia="ru-RU"/>
        </w:rPr>
        <w:t>воспитывать у детей желание проявлять дружелюбие при оценке работ других детей;</w:t>
      </w:r>
    </w:p>
    <w:p w14:paraId="3F9E23CA" w14:textId="77777777" w:rsidR="00EC30D8" w:rsidRPr="001D5340" w:rsidRDefault="00EC30D8" w:rsidP="00794F0E">
      <w:pPr>
        <w:numPr>
          <w:ilvl w:val="0"/>
          <w:numId w:val="20"/>
        </w:numPr>
        <w:spacing w:after="0" w:line="240" w:lineRule="auto"/>
        <w:contextualSpacing/>
        <w:rPr>
          <w:rFonts w:ascii="Times New Roman" w:eastAsia="Times New Roman" w:hAnsi="Times New Roman" w:cs="Times New Roman"/>
          <w:sz w:val="28"/>
          <w:szCs w:val="28"/>
          <w:lang w:eastAsia="ru-RU"/>
        </w:rPr>
      </w:pPr>
    </w:p>
    <w:p w14:paraId="63E4A47E"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1D5340">
        <w:rPr>
          <w:rFonts w:ascii="Times New Roman" w:eastAsia="Times New Roman" w:hAnsi="Times New Roman" w:cs="Times New Roman"/>
          <w:b/>
          <w:color w:val="000000"/>
          <w:sz w:val="28"/>
          <w:szCs w:val="28"/>
          <w:lang w:eastAsia="ru-RU"/>
        </w:rPr>
        <w:lastRenderedPageBreak/>
        <w:t>Содержание образовательной деятельности</w:t>
      </w:r>
    </w:p>
    <w:p w14:paraId="5587724E"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1D5340">
        <w:rPr>
          <w:rFonts w:ascii="Times New Roman" w:eastAsia="Times New Roman" w:hAnsi="Times New Roman" w:cs="Times New Roman"/>
          <w:b/>
          <w:color w:val="000000"/>
          <w:sz w:val="28"/>
          <w:szCs w:val="28"/>
          <w:lang w:eastAsia="ru-RU"/>
        </w:rPr>
        <w:t>Изобразительная деятельность</w:t>
      </w:r>
    </w:p>
    <w:p w14:paraId="4838EFD4" w14:textId="77777777" w:rsidR="001D5340" w:rsidRPr="001D5340" w:rsidRDefault="001D5340" w:rsidP="001D5340">
      <w:pPr>
        <w:shd w:val="clear" w:color="auto" w:fill="FFFFFF"/>
        <w:spacing w:after="0" w:line="240" w:lineRule="auto"/>
        <w:jc w:val="both"/>
        <w:rPr>
          <w:rFonts w:ascii="Times New Roman" w:eastAsia="Times New Roman" w:hAnsi="Times New Roman" w:cs="Times New Roman"/>
          <w:b/>
          <w:color w:val="000000"/>
          <w:sz w:val="28"/>
          <w:szCs w:val="28"/>
          <w:u w:val="single"/>
          <w:lang w:eastAsia="ru-RU"/>
        </w:rPr>
      </w:pPr>
      <w:r w:rsidRPr="001D5340">
        <w:rPr>
          <w:rFonts w:ascii="Times New Roman" w:eastAsia="Times New Roman" w:hAnsi="Times New Roman" w:cs="Times New Roman"/>
          <w:b/>
          <w:color w:val="000000"/>
          <w:sz w:val="28"/>
          <w:szCs w:val="28"/>
          <w:u w:val="single"/>
          <w:lang w:eastAsia="ru-RU"/>
        </w:rPr>
        <w:t>Лепка:</w:t>
      </w:r>
    </w:p>
    <w:p w14:paraId="4B557B85" w14:textId="77777777" w:rsidR="001D5340" w:rsidRPr="001D5340" w:rsidRDefault="001D5340" w:rsidP="00794F0E">
      <w:pPr>
        <w:numPr>
          <w:ilvl w:val="0"/>
          <w:numId w:val="21"/>
        </w:numPr>
        <w:shd w:val="clear" w:color="auto" w:fill="FFFFFF"/>
        <w:spacing w:after="0" w:line="240" w:lineRule="auto"/>
        <w:contextualSpacing/>
        <w:jc w:val="both"/>
        <w:rPr>
          <w:rFonts w:ascii="Times New Roman" w:eastAsia="Times New Roman" w:hAnsi="Times New Roman" w:cs="Times New Roman"/>
          <w:color w:val="000000"/>
          <w:sz w:val="28"/>
          <w:szCs w:val="28"/>
          <w:lang w:eastAsia="ru-RU"/>
        </w:rPr>
      </w:pPr>
      <w:r w:rsidRPr="001D5340">
        <w:rPr>
          <w:rFonts w:ascii="Times New Roman" w:eastAsia="Times New Roman" w:hAnsi="Times New Roman" w:cs="Times New Roman"/>
          <w:color w:val="000000"/>
          <w:sz w:val="28"/>
          <w:szCs w:val="28"/>
          <w:lang w:eastAsia="ru-RU"/>
        </w:rPr>
        <w:t xml:space="preserve">Педагог продолжает развивать интерес детей к лепке; </w:t>
      </w:r>
    </w:p>
    <w:p w14:paraId="29707F8D" w14:textId="77777777" w:rsidR="001D5340" w:rsidRPr="001D5340" w:rsidRDefault="001D5340" w:rsidP="00794F0E">
      <w:pPr>
        <w:numPr>
          <w:ilvl w:val="0"/>
          <w:numId w:val="21"/>
        </w:numPr>
        <w:shd w:val="clear" w:color="auto" w:fill="FFFFFF"/>
        <w:spacing w:after="0" w:line="240" w:lineRule="auto"/>
        <w:contextualSpacing/>
        <w:jc w:val="both"/>
        <w:rPr>
          <w:rFonts w:ascii="Times New Roman" w:eastAsia="Times New Roman" w:hAnsi="Times New Roman" w:cs="Times New Roman"/>
          <w:color w:val="000000"/>
          <w:sz w:val="28"/>
          <w:szCs w:val="28"/>
          <w:lang w:eastAsia="ru-RU"/>
        </w:rPr>
      </w:pPr>
      <w:r w:rsidRPr="001D5340">
        <w:rPr>
          <w:rFonts w:ascii="Times New Roman" w:eastAsia="Times New Roman" w:hAnsi="Times New Roman" w:cs="Times New Roman"/>
          <w:color w:val="000000"/>
          <w:sz w:val="28"/>
          <w:szCs w:val="28"/>
          <w:lang w:eastAsia="ru-RU"/>
        </w:rPr>
        <w:t xml:space="preserve">Совершенствует у детей умение лепить из глины (из пластилина, пластической массы). </w:t>
      </w:r>
    </w:p>
    <w:p w14:paraId="5BD9FCB8" w14:textId="77777777" w:rsidR="001D5340" w:rsidRPr="001D5340" w:rsidRDefault="001D5340" w:rsidP="00794F0E">
      <w:pPr>
        <w:numPr>
          <w:ilvl w:val="0"/>
          <w:numId w:val="21"/>
        </w:numPr>
        <w:shd w:val="clear" w:color="auto" w:fill="FFFFFF"/>
        <w:spacing w:after="0" w:line="240" w:lineRule="auto"/>
        <w:contextualSpacing/>
        <w:jc w:val="both"/>
        <w:rPr>
          <w:rFonts w:ascii="Times New Roman" w:eastAsia="Times New Roman" w:hAnsi="Times New Roman" w:cs="Times New Roman"/>
          <w:color w:val="000000"/>
          <w:sz w:val="28"/>
          <w:szCs w:val="28"/>
          <w:lang w:eastAsia="ru-RU"/>
        </w:rPr>
      </w:pPr>
      <w:r w:rsidRPr="001D5340">
        <w:rPr>
          <w:rFonts w:ascii="Times New Roman" w:eastAsia="Times New Roman" w:hAnsi="Times New Roman" w:cs="Times New Roman"/>
          <w:color w:val="000000"/>
          <w:sz w:val="28"/>
          <w:szCs w:val="28"/>
          <w:lang w:eastAsia="ru-RU"/>
        </w:rPr>
        <w:t xml:space="preserve">Закрепляет у детей приемы лепки, освоенные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w:t>
      </w:r>
    </w:p>
    <w:p w14:paraId="54C0F709" w14:textId="77777777" w:rsidR="001D5340" w:rsidRPr="001D5340" w:rsidRDefault="001D5340" w:rsidP="00794F0E">
      <w:pPr>
        <w:numPr>
          <w:ilvl w:val="0"/>
          <w:numId w:val="21"/>
        </w:numPr>
        <w:shd w:val="clear" w:color="auto" w:fill="FFFFFF"/>
        <w:spacing w:after="0" w:line="240" w:lineRule="auto"/>
        <w:contextualSpacing/>
        <w:jc w:val="both"/>
        <w:rPr>
          <w:rFonts w:ascii="Times New Roman" w:eastAsia="Times New Roman" w:hAnsi="Times New Roman" w:cs="Times New Roman"/>
          <w:color w:val="000000"/>
          <w:sz w:val="28"/>
          <w:szCs w:val="28"/>
          <w:lang w:eastAsia="ru-RU"/>
        </w:rPr>
      </w:pPr>
      <w:r w:rsidRPr="001D5340">
        <w:rPr>
          <w:rFonts w:ascii="Times New Roman" w:eastAsia="Times New Roman" w:hAnsi="Times New Roman" w:cs="Times New Roman"/>
          <w:color w:val="000000"/>
          <w:sz w:val="28"/>
          <w:szCs w:val="28"/>
          <w:lang w:eastAsia="ru-RU"/>
        </w:rPr>
        <w:t xml:space="preserve">Педагог учит детей сглаживать пальцами поверхность вылепленного предмета, фигурки. </w:t>
      </w:r>
    </w:p>
    <w:p w14:paraId="09D1E618" w14:textId="77777777" w:rsidR="001D5340" w:rsidRPr="001D5340" w:rsidRDefault="001D5340" w:rsidP="00794F0E">
      <w:pPr>
        <w:numPr>
          <w:ilvl w:val="0"/>
          <w:numId w:val="21"/>
        </w:numPr>
        <w:shd w:val="clear" w:color="auto" w:fill="FFFFFF"/>
        <w:spacing w:after="0" w:line="240" w:lineRule="auto"/>
        <w:contextualSpacing/>
        <w:jc w:val="both"/>
        <w:rPr>
          <w:rFonts w:ascii="Times New Roman" w:eastAsia="Times New Roman" w:hAnsi="Times New Roman" w:cs="Times New Roman"/>
          <w:color w:val="000000"/>
          <w:sz w:val="28"/>
          <w:szCs w:val="28"/>
          <w:lang w:eastAsia="ru-RU"/>
        </w:rPr>
      </w:pPr>
      <w:r w:rsidRPr="001D5340">
        <w:rPr>
          <w:rFonts w:ascii="Times New Roman" w:eastAsia="Times New Roman" w:hAnsi="Times New Roman" w:cs="Times New Roman"/>
          <w:color w:val="000000"/>
          <w:sz w:val="28"/>
          <w:szCs w:val="28"/>
          <w:lang w:eastAsia="ru-RU"/>
        </w:rPr>
        <w:t xml:space="preserve">Учит детей приемам вдавливания середины шара, цилиндра для получения полой формы. </w:t>
      </w:r>
    </w:p>
    <w:p w14:paraId="5474E7AE" w14:textId="77777777" w:rsidR="001D5340" w:rsidRPr="001D5340" w:rsidRDefault="001D5340" w:rsidP="00794F0E">
      <w:pPr>
        <w:numPr>
          <w:ilvl w:val="0"/>
          <w:numId w:val="21"/>
        </w:numPr>
        <w:shd w:val="clear" w:color="auto" w:fill="FFFFFF"/>
        <w:spacing w:after="0" w:line="240" w:lineRule="auto"/>
        <w:contextualSpacing/>
        <w:jc w:val="both"/>
        <w:rPr>
          <w:rFonts w:ascii="Times New Roman" w:eastAsia="Times New Roman" w:hAnsi="Times New Roman" w:cs="Times New Roman"/>
          <w:color w:val="000000"/>
          <w:sz w:val="28"/>
          <w:szCs w:val="28"/>
          <w:lang w:eastAsia="ru-RU"/>
        </w:rPr>
      </w:pPr>
      <w:r w:rsidRPr="001D5340">
        <w:rPr>
          <w:rFonts w:ascii="Times New Roman" w:eastAsia="Times New Roman" w:hAnsi="Times New Roman" w:cs="Times New Roman"/>
          <w:color w:val="000000"/>
          <w:sz w:val="28"/>
          <w:szCs w:val="28"/>
          <w:lang w:eastAsia="ru-RU"/>
        </w:rPr>
        <w:t xml:space="preserve">Знакомит с приемами использования стеки. </w:t>
      </w:r>
    </w:p>
    <w:p w14:paraId="23E8EA8F" w14:textId="77777777" w:rsidR="001D5340" w:rsidRPr="001D5340" w:rsidRDefault="001D5340" w:rsidP="00794F0E">
      <w:pPr>
        <w:numPr>
          <w:ilvl w:val="0"/>
          <w:numId w:val="21"/>
        </w:numPr>
        <w:shd w:val="clear" w:color="auto" w:fill="FFFFFF"/>
        <w:spacing w:after="0" w:line="240" w:lineRule="auto"/>
        <w:contextualSpacing/>
        <w:jc w:val="both"/>
        <w:rPr>
          <w:rFonts w:ascii="Times New Roman" w:eastAsia="Times New Roman" w:hAnsi="Times New Roman" w:cs="Times New Roman"/>
          <w:color w:val="000000"/>
          <w:sz w:val="28"/>
          <w:szCs w:val="28"/>
          <w:lang w:eastAsia="ru-RU"/>
        </w:rPr>
      </w:pPr>
      <w:r w:rsidRPr="001D5340">
        <w:rPr>
          <w:rFonts w:ascii="Times New Roman" w:eastAsia="Times New Roman" w:hAnsi="Times New Roman" w:cs="Times New Roman"/>
          <w:color w:val="000000"/>
          <w:sz w:val="28"/>
          <w:szCs w:val="28"/>
          <w:lang w:eastAsia="ru-RU"/>
        </w:rPr>
        <w:t xml:space="preserve">Поощряет стремление украшать вылепленные изделия узором при помощи стеки. </w:t>
      </w:r>
    </w:p>
    <w:p w14:paraId="4A819BBD" w14:textId="31334C56" w:rsidR="001D5340" w:rsidRPr="00550F0F" w:rsidRDefault="001D5340" w:rsidP="001D5340">
      <w:pPr>
        <w:numPr>
          <w:ilvl w:val="0"/>
          <w:numId w:val="21"/>
        </w:numPr>
        <w:shd w:val="clear" w:color="auto" w:fill="FFFFFF"/>
        <w:spacing w:after="0" w:line="240" w:lineRule="auto"/>
        <w:contextualSpacing/>
        <w:jc w:val="both"/>
        <w:rPr>
          <w:rFonts w:ascii="Times New Roman" w:eastAsia="Times New Roman" w:hAnsi="Times New Roman" w:cs="Times New Roman"/>
          <w:color w:val="000000"/>
          <w:sz w:val="28"/>
          <w:szCs w:val="28"/>
          <w:lang w:eastAsia="ru-RU"/>
        </w:rPr>
      </w:pPr>
      <w:r w:rsidRPr="001D5340">
        <w:rPr>
          <w:rFonts w:ascii="Times New Roman" w:eastAsia="Times New Roman" w:hAnsi="Times New Roman" w:cs="Times New Roman"/>
          <w:color w:val="000000"/>
          <w:sz w:val="28"/>
          <w:szCs w:val="28"/>
          <w:lang w:eastAsia="ru-RU"/>
        </w:rPr>
        <w:t>Педагог закрепляет у детей п</w:t>
      </w:r>
      <w:r w:rsidR="00550F0F">
        <w:rPr>
          <w:rFonts w:ascii="Times New Roman" w:eastAsia="Times New Roman" w:hAnsi="Times New Roman" w:cs="Times New Roman"/>
          <w:color w:val="000000"/>
          <w:sz w:val="28"/>
          <w:szCs w:val="28"/>
          <w:lang w:eastAsia="ru-RU"/>
        </w:rPr>
        <w:t>риемы аккуратной лепки</w:t>
      </w:r>
    </w:p>
    <w:p w14:paraId="694072BB" w14:textId="77777777" w:rsidR="001D5340" w:rsidRPr="001D5340" w:rsidRDefault="001D5340" w:rsidP="001D5340">
      <w:pPr>
        <w:rPr>
          <w:rFonts w:ascii="Times New Roman" w:eastAsia="Calibri" w:hAnsi="Times New Roman" w:cs="Times New Roman"/>
          <w:b/>
          <w:sz w:val="36"/>
          <w:lang w:eastAsia="ru-RU"/>
        </w:rPr>
      </w:pPr>
    </w:p>
    <w:tbl>
      <w:tblPr>
        <w:tblW w:w="15309" w:type="dxa"/>
        <w:tblInd w:w="108" w:type="dxa"/>
        <w:tblLayout w:type="fixed"/>
        <w:tblCellMar>
          <w:left w:w="10" w:type="dxa"/>
          <w:right w:w="10" w:type="dxa"/>
        </w:tblCellMar>
        <w:tblLook w:val="04A0" w:firstRow="1" w:lastRow="0" w:firstColumn="1" w:lastColumn="0" w:noHBand="0" w:noVBand="1"/>
      </w:tblPr>
      <w:tblGrid>
        <w:gridCol w:w="567"/>
        <w:gridCol w:w="1701"/>
        <w:gridCol w:w="36"/>
        <w:gridCol w:w="1384"/>
        <w:gridCol w:w="2552"/>
        <w:gridCol w:w="3403"/>
        <w:gridCol w:w="2978"/>
        <w:gridCol w:w="11"/>
        <w:gridCol w:w="2677"/>
      </w:tblGrid>
      <w:tr w:rsidR="001D5340" w:rsidRPr="001D5340" w14:paraId="348F0DC8" w14:textId="77777777" w:rsidTr="001D5340">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7E5E4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2</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F49F2A"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09.09-13.09</w:t>
            </w:r>
          </w:p>
          <w:p w14:paraId="0D8AFD61"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«Ходит осень по дорожке»</w:t>
            </w:r>
          </w:p>
          <w:p w14:paraId="2827340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03B67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 познават, речевое,</w:t>
            </w:r>
          </w:p>
          <w:p w14:paraId="407B45AD"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542CC6E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D7809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2.</w:t>
            </w:r>
          </w:p>
          <w:p w14:paraId="6A6CA6D9" w14:textId="77777777" w:rsidR="001D5340" w:rsidRPr="001D5340" w:rsidRDefault="001D5340" w:rsidP="001D5340">
            <w:pPr>
              <w:spacing w:after="0" w:line="240" w:lineRule="auto"/>
              <w:jc w:val="center"/>
              <w:rPr>
                <w:rFonts w:ascii="Times New Roman" w:eastAsia="Calibri" w:hAnsi="Times New Roman" w:cs="Times New Roman"/>
                <w:b/>
                <w:sz w:val="20"/>
                <w:szCs w:val="20"/>
              </w:rPr>
            </w:pPr>
            <w:r w:rsidRPr="001D5340">
              <w:rPr>
                <w:rFonts w:ascii="Times New Roman" w:eastAsia="Calibri" w:hAnsi="Times New Roman" w:cs="Times New Roman"/>
                <w:b/>
                <w:sz w:val="20"/>
                <w:szCs w:val="20"/>
              </w:rPr>
              <w:t>«Гриб»</w:t>
            </w:r>
          </w:p>
          <w:p w14:paraId="6549C10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(мониторинг)</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7FF0FA" w14:textId="77777777" w:rsidR="001D5340" w:rsidRPr="001D5340" w:rsidRDefault="001D5340" w:rsidP="001D5340">
            <w:pPr>
              <w:spacing w:after="0" w:line="240" w:lineRule="auto"/>
              <w:jc w:val="center"/>
              <w:rPr>
                <w:rFonts w:ascii="Times New Roman" w:eastAsia="Calibri" w:hAnsi="Times New Roman" w:cs="Times New Roman"/>
                <w:sz w:val="20"/>
                <w:szCs w:val="20"/>
              </w:rPr>
            </w:pPr>
            <w:r w:rsidRPr="001D5340">
              <w:rPr>
                <w:rFonts w:ascii="Times New Roman" w:eastAsia="Calibri" w:hAnsi="Times New Roman" w:cs="Times New Roman"/>
                <w:sz w:val="20"/>
                <w:szCs w:val="20"/>
              </w:rPr>
              <w:t>1.Учить скатывать из пластилина столбик  и соединять его с расплющенным шаром.</w:t>
            </w:r>
          </w:p>
          <w:p w14:paraId="1C4C9E2F" w14:textId="77777777" w:rsidR="001D5340" w:rsidRPr="001D5340" w:rsidRDefault="001D5340" w:rsidP="001D5340">
            <w:pPr>
              <w:spacing w:after="0" w:line="240" w:lineRule="auto"/>
              <w:jc w:val="center"/>
              <w:rPr>
                <w:rFonts w:ascii="Times New Roman" w:eastAsia="Calibri" w:hAnsi="Times New Roman" w:cs="Times New Roman"/>
                <w:sz w:val="20"/>
                <w:szCs w:val="20"/>
              </w:rPr>
            </w:pPr>
            <w:r w:rsidRPr="001D5340">
              <w:rPr>
                <w:rFonts w:ascii="Times New Roman" w:eastAsia="Calibri" w:hAnsi="Times New Roman" w:cs="Times New Roman"/>
                <w:sz w:val="20"/>
                <w:szCs w:val="20"/>
              </w:rPr>
              <w:t>2. Развивать умение изображать слова стихотворения при помощи действий.</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5D321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0C584F7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w:t>
            </w:r>
          </w:p>
          <w:p w14:paraId="32EE36C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с детьми 4-5 лет.</w:t>
            </w:r>
          </w:p>
          <w:p w14:paraId="77B8CF0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Стр.17.</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EC269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Картинка по теме.</w:t>
            </w:r>
          </w:p>
          <w:p w14:paraId="0991A59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Пластилин.</w:t>
            </w:r>
          </w:p>
          <w:p w14:paraId="338B05F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Стеки.</w:t>
            </w:r>
          </w:p>
          <w:p w14:paraId="7770F30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Доски для лепки.</w:t>
            </w:r>
          </w:p>
          <w:p w14:paraId="4329328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Салфетки.</w:t>
            </w:r>
          </w:p>
          <w:p w14:paraId="1E83779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Образец.</w:t>
            </w:r>
          </w:p>
        </w:tc>
      </w:tr>
      <w:tr w:rsidR="001D5340" w:rsidRPr="001D5340" w14:paraId="78F47E4A" w14:textId="77777777" w:rsidTr="001D5340">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10812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4</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37AAA7"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23.09-27.09</w:t>
            </w:r>
          </w:p>
          <w:p w14:paraId="5D9AC1A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«Фруктовый сад»</w:t>
            </w:r>
          </w:p>
        </w:tc>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04F11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79A2317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5E504C7D"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49934255"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3164987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38C73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4.</w:t>
            </w:r>
          </w:p>
          <w:p w14:paraId="4C3EA01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«Фрукты»</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90141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1.Продолжать учить лепить из пластилина предметы овальной и круглой формы.</w:t>
            </w:r>
          </w:p>
          <w:p w14:paraId="475F23E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Развивать мелкую моторику рук.</w:t>
            </w:r>
          </w:p>
          <w:p w14:paraId="27F1FAB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Закрепить с детьми названия фруктов.</w:t>
            </w:r>
          </w:p>
          <w:p w14:paraId="092BFA2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Обогащать словарный запас у детей.</w:t>
            </w:r>
          </w:p>
          <w:p w14:paraId="7727679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Способствовать развитию мышления, любознательности.</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BD7D5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297D83A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w:t>
            </w:r>
          </w:p>
          <w:p w14:paraId="4F2FDDA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с детьми 4-5 лет.</w:t>
            </w:r>
          </w:p>
          <w:p w14:paraId="7A58316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Стр.15.</w:t>
            </w:r>
          </w:p>
          <w:p w14:paraId="246C2A6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A3F0D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Мяч.</w:t>
            </w:r>
          </w:p>
          <w:p w14:paraId="005C054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Пластилин.</w:t>
            </w:r>
          </w:p>
          <w:p w14:paraId="6543816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3.Доска для пластилина.</w:t>
            </w:r>
          </w:p>
          <w:p w14:paraId="69C956D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Салфетки.</w:t>
            </w:r>
          </w:p>
          <w:p w14:paraId="6C15645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Образец.</w:t>
            </w:r>
          </w:p>
          <w:p w14:paraId="0BB6A56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Иллюстрации с изображением фруктов.</w:t>
            </w:r>
          </w:p>
        </w:tc>
      </w:tr>
      <w:tr w:rsidR="001D5340" w:rsidRPr="001D5340" w14:paraId="7670D68B"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9DD23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969990"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07.10-11.10</w:t>
            </w:r>
          </w:p>
          <w:p w14:paraId="4F8E26B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«Хлеб - всему голова»</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71239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5E6E0B4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3EB46775"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29F1CF3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A7576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OОД  6.</w:t>
            </w:r>
          </w:p>
          <w:p w14:paraId="7AD1163B"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«Калачи из печи»</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4ED36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1.Познакомить детей с технологией изготовления калача.</w:t>
            </w:r>
          </w:p>
          <w:p w14:paraId="651063D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2.Продолжать учить работать с тестом: замешивать, делить на части, раскатывать, придавать форму, </w:t>
            </w:r>
            <w:r w:rsidRPr="001D5340">
              <w:rPr>
                <w:rFonts w:ascii="Times New Roman" w:eastAsia="Times New Roman" w:hAnsi="Times New Roman" w:cs="Times New Roman"/>
                <w:sz w:val="20"/>
                <w:szCs w:val="20"/>
                <w:lang w:eastAsia="ru-RU"/>
              </w:rPr>
              <w:lastRenderedPageBreak/>
              <w:t>делать выемки и высечки.</w:t>
            </w:r>
          </w:p>
          <w:p w14:paraId="40D3180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3.Развивать интерес к истории и традициям национальной культуры.</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4CC39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 xml:space="preserve">И. А. Лыкова </w:t>
            </w:r>
          </w:p>
          <w:p w14:paraId="04F860E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Художественный труд в детском саду,</w:t>
            </w:r>
          </w:p>
          <w:p w14:paraId="47AA713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стр. 62.</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C6D32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1.Готовое тесто.</w:t>
            </w:r>
          </w:p>
          <w:p w14:paraId="16A0510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2.Доски разделочные.</w:t>
            </w:r>
          </w:p>
          <w:p w14:paraId="1F51076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3.Скалки детские.</w:t>
            </w:r>
          </w:p>
          <w:p w14:paraId="0295EB6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4.Подносы.</w:t>
            </w:r>
          </w:p>
          <w:p w14:paraId="4C74F1B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5.Противни.</w:t>
            </w:r>
          </w:p>
          <w:p w14:paraId="3D68BEE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6.Детские фартуки.</w:t>
            </w:r>
          </w:p>
        </w:tc>
      </w:tr>
      <w:tr w:rsidR="001D5340" w:rsidRPr="001D5340" w14:paraId="67CA78E1"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E393E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lastRenderedPageBreak/>
              <w:t>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ADACB4"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21.10 – 25.10</w:t>
            </w:r>
          </w:p>
          <w:p w14:paraId="0BC7608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«Знакомство с народной культурой и традициями»</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CF5E6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00649DB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2F02128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разв.</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8D714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8.</w:t>
            </w:r>
          </w:p>
          <w:p w14:paraId="363E92E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«Уточка»</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97262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1.Познакомить детей с дымковскими игрушками (уточки, птички, козлики и др.), обратить внимание на красоту слитной обтекаемой формы, специфическую окраску, роспись.</w:t>
            </w:r>
          </w:p>
          <w:p w14:paraId="569F656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2.Развивать эстетические чувства.</w:t>
            </w:r>
          </w:p>
          <w:p w14:paraId="3C022C4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3.Учить передавать относительную величину частей уточки.</w:t>
            </w:r>
          </w:p>
          <w:p w14:paraId="3A6AB14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4.Закреплять приемы примазывания, сглаживания, приплющивания (клюв уточки).</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F13A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Т. С. Комарова Изобразительная деятельность в детском саду.</w:t>
            </w:r>
          </w:p>
          <w:p w14:paraId="0541F65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Стр. 43</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94271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1.Дымковские игрушки.</w:t>
            </w:r>
          </w:p>
          <w:p w14:paraId="24ABB19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2.Пластилин.</w:t>
            </w:r>
          </w:p>
          <w:p w14:paraId="69C97FD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3.Доска для лепки.</w:t>
            </w:r>
          </w:p>
          <w:p w14:paraId="723B4B7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r>
      <w:tr w:rsidR="001D5340" w:rsidRPr="001D5340" w14:paraId="15AE180D"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8C448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2EB5E1"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05.11 – 08.11</w:t>
            </w:r>
          </w:p>
          <w:p w14:paraId="40045EB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«Мой дом, мебель, посуда»</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B2747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132BA95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0D0D395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разв.</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5DA64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9.</w:t>
            </w:r>
          </w:p>
          <w:p w14:paraId="56C1E72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«Стол и стул»</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CDEE2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1.Учить разрезать вытянутые  пластилиновые столбики на части, используя стеку, и прикреплять их к картону, изображая предметы мебели в виде барельефа (изображение выступает над плоскостью фона).</w:t>
            </w:r>
          </w:p>
          <w:p w14:paraId="62363B5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Развивать мелкую моторику пальцев.</w:t>
            </w:r>
          </w:p>
          <w:p w14:paraId="558F450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Продолжать учить детей описывать предмет.</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58283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750C67F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77FCD3A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  стр.26.</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51A48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p w14:paraId="0C21EC0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Предметные картинки с изображением стула и стола.</w:t>
            </w:r>
          </w:p>
          <w:p w14:paraId="0C6843E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Пластилин.</w:t>
            </w:r>
          </w:p>
          <w:p w14:paraId="17019E5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Стеки.</w:t>
            </w:r>
          </w:p>
          <w:p w14:paraId="3424CDB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Картон.</w:t>
            </w:r>
          </w:p>
          <w:p w14:paraId="02F3E7D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Доски для лепки.</w:t>
            </w:r>
          </w:p>
          <w:p w14:paraId="6211726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Салфетки.</w:t>
            </w:r>
          </w:p>
          <w:p w14:paraId="525EB0B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7. Образец.</w:t>
            </w:r>
          </w:p>
        </w:tc>
      </w:tr>
      <w:tr w:rsidR="001D5340" w:rsidRPr="001D5340" w14:paraId="67D8A846"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DD6DB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C6A16F"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18.11-22.11</w:t>
            </w:r>
          </w:p>
          <w:p w14:paraId="462BC949"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 xml:space="preserve">«Мамы всякие нужны, мамы всякие важны» </w:t>
            </w:r>
          </w:p>
          <w:p w14:paraId="18D5C49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E2E0B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29D3B7D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3A410B3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разв.</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5777A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12.</w:t>
            </w:r>
          </w:p>
          <w:p w14:paraId="7296DAA5"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 xml:space="preserve">«Кулон для мамы» </w:t>
            </w:r>
          </w:p>
          <w:p w14:paraId="204EF22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AC0ED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Закреплять умение детей лепить шар и сплющивать его между ладоней.</w:t>
            </w:r>
          </w:p>
          <w:p w14:paraId="56C23E0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Учить украшать изделие, используя отпечаток хвойной веточки и при помощи стеки.</w:t>
            </w:r>
          </w:p>
          <w:p w14:paraId="74D33A6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Воспитывать любовь к маме.</w:t>
            </w:r>
          </w:p>
          <w:p w14:paraId="667599A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Формировать интерес к работе с пластилином.</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937F2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5D81771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4AC3C17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  стр.47.</w:t>
            </w:r>
          </w:p>
          <w:p w14:paraId="52E0FC7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41669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Пластилин.</w:t>
            </w:r>
          </w:p>
          <w:p w14:paraId="1408E1F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Маленькие веточки ёлки.</w:t>
            </w:r>
          </w:p>
          <w:p w14:paraId="33D2261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Ленточки.</w:t>
            </w:r>
          </w:p>
          <w:p w14:paraId="200BF3E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Стеки.</w:t>
            </w:r>
          </w:p>
          <w:p w14:paraId="0598E3E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Гуашь.</w:t>
            </w:r>
          </w:p>
          <w:p w14:paraId="556CAA0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Доски для лепки.</w:t>
            </w:r>
          </w:p>
          <w:p w14:paraId="44C2B6F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7. Салфетки.</w:t>
            </w:r>
          </w:p>
          <w:p w14:paraId="7CF1E9F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8. Образец.</w:t>
            </w:r>
          </w:p>
          <w:p w14:paraId="67A9601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r>
      <w:tr w:rsidR="001D5340" w:rsidRPr="001D5340" w14:paraId="1A285F09"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BC75AB"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14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FB2512"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02.12-06.12</w:t>
            </w:r>
          </w:p>
          <w:p w14:paraId="5AC9F86E"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«Эх, Зимушка-зима, до чего ты хороша»</w:t>
            </w:r>
          </w:p>
          <w:p w14:paraId="114C8C73"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B4CE4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7359491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4356AB89"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6EFF840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79EC6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15.</w:t>
            </w:r>
          </w:p>
          <w:p w14:paraId="6F6EBA53"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w:t>
            </w:r>
            <w:r w:rsidRPr="001D5340">
              <w:rPr>
                <w:rFonts w:ascii="Times New Roman" w:eastAsia="Times New Roman" w:hAnsi="Times New Roman" w:cs="Times New Roman"/>
                <w:b/>
                <w:sz w:val="20"/>
                <w:szCs w:val="20"/>
                <w:lang w:eastAsia="ru-RU"/>
              </w:rPr>
              <w:t>Снежинка»</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EF07F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1.Продолжать учить детей скатывать колбаски и конструировать из них задуманный предмет в виде барельефа.</w:t>
            </w:r>
          </w:p>
          <w:p w14:paraId="3E11C52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Совершенствовать умение понимать и анализировать содержание стихотворения.</w:t>
            </w:r>
          </w:p>
          <w:p w14:paraId="4AC65AD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3. Развивать моторику пальцев, </w:t>
            </w:r>
            <w:r w:rsidRPr="001D5340">
              <w:rPr>
                <w:rFonts w:ascii="Times New Roman" w:eastAsia="Times New Roman" w:hAnsi="Times New Roman" w:cs="Times New Roman"/>
                <w:sz w:val="20"/>
                <w:szCs w:val="20"/>
                <w:lang w:eastAsia="ru-RU"/>
              </w:rPr>
              <w:lastRenderedPageBreak/>
              <w:t>глазомер.</w:t>
            </w:r>
          </w:p>
          <w:p w14:paraId="3698B25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Развивать речь и мышление.</w:t>
            </w:r>
          </w:p>
          <w:p w14:paraId="1AFF911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6D3FF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Д. Н. Колдина</w:t>
            </w:r>
          </w:p>
          <w:p w14:paraId="4F3C048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4C869D6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  стр.30.</w:t>
            </w:r>
          </w:p>
        </w:tc>
        <w:tc>
          <w:tcPr>
            <w:tcW w:w="268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51B45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Круги из голубого картона диаметром 12-15 см по количеству детей.</w:t>
            </w:r>
          </w:p>
          <w:p w14:paraId="5080365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Белый пластилин.</w:t>
            </w:r>
          </w:p>
          <w:p w14:paraId="61B24F9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Стеки.</w:t>
            </w:r>
          </w:p>
          <w:p w14:paraId="10A3805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Доски для лепки.</w:t>
            </w:r>
          </w:p>
          <w:p w14:paraId="6B7E429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Салфетки.</w:t>
            </w:r>
          </w:p>
          <w:p w14:paraId="65CDB0A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Образец.</w:t>
            </w:r>
          </w:p>
          <w:p w14:paraId="1EFE3AF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r>
      <w:tr w:rsidR="001D5340" w:rsidRPr="001D5340" w14:paraId="0E279A03"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D29F2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lastRenderedPageBreak/>
              <w:t>16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31896B"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16.12-20.12</w:t>
            </w:r>
          </w:p>
          <w:p w14:paraId="4771A251"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«Продукты питания»</w:t>
            </w:r>
          </w:p>
          <w:p w14:paraId="6D6CCC1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DED0A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5BF723A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331EC197"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3DF59021"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10A7066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AD4AA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16.</w:t>
            </w:r>
          </w:p>
          <w:p w14:paraId="7D169D9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«Пирог»</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A8CCD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Продолжать учить лепить детей округлые предметы, сплющивая тесто между ладоней, украшать изделия.</w:t>
            </w:r>
          </w:p>
          <w:p w14:paraId="51C6973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2.Развивать умение понимать и анализировать содержание стихотворения.</w:t>
            </w:r>
          </w:p>
          <w:p w14:paraId="4AA2F2C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3.Воспитывать отзывчивость и доброту.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490DD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55A5D95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569084D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  стр.24.</w:t>
            </w:r>
          </w:p>
          <w:p w14:paraId="01455E4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68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3EEE1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Тесто.</w:t>
            </w:r>
          </w:p>
          <w:p w14:paraId="52418EF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Доски для лепки.</w:t>
            </w:r>
          </w:p>
          <w:p w14:paraId="3816D3D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Салфетки.</w:t>
            </w:r>
          </w:p>
          <w:p w14:paraId="5ECA338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Образец.</w:t>
            </w:r>
          </w:p>
        </w:tc>
      </w:tr>
      <w:tr w:rsidR="001D5340" w:rsidRPr="001D5340" w14:paraId="73A9D5DD"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4C220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18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C1740E"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09.01-10.12</w:t>
            </w:r>
          </w:p>
          <w:p w14:paraId="4F8E01F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«Новогодние каникулы»</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ED77F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5220B49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4BBC1D74"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0AC2D1DF"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6EFA0C9C"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09C2AA2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060F7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18.</w:t>
            </w:r>
          </w:p>
          <w:p w14:paraId="5F8BAFF4"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«Девочка в зимней одежде»</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EA032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1.Вызвать у детей желание передать образ девочки в лепном изображении.</w:t>
            </w:r>
          </w:p>
          <w:p w14:paraId="08889F8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2.Учить выделять части человеческой фигуры в одежде (голова, расширяющаяся книзу шубка, руки), передавать их с соблюдением пропорции.</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5CD12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Т. С. Комарова Изобразительная деятельность в детском саду.</w:t>
            </w:r>
          </w:p>
          <w:p w14:paraId="0FD0166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Стр. 47.</w:t>
            </w:r>
          </w:p>
          <w:p w14:paraId="3CF8AD29" w14:textId="77777777" w:rsidR="001D5340" w:rsidRPr="001D5340" w:rsidRDefault="001D5340" w:rsidP="001D5340">
            <w:pPr>
              <w:tabs>
                <w:tab w:val="left" w:pos="839"/>
              </w:tabs>
              <w:spacing w:after="0" w:line="240" w:lineRule="auto"/>
              <w:jc w:val="center"/>
              <w:rPr>
                <w:rFonts w:ascii="Times New Roman" w:eastAsia="Times New Roman" w:hAnsi="Times New Roman" w:cs="Times New Roman"/>
                <w:sz w:val="20"/>
                <w:szCs w:val="20"/>
                <w:lang w:eastAsia="ru-RU"/>
              </w:rPr>
            </w:pP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17D0C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1.Пластилин</w:t>
            </w:r>
          </w:p>
          <w:p w14:paraId="4BB0C4F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2.Доска для лепки</w:t>
            </w:r>
          </w:p>
          <w:p w14:paraId="578243A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3.Стека (на каждого ребенка)</w:t>
            </w:r>
          </w:p>
          <w:p w14:paraId="3B6A2F6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4.Куколка.</w:t>
            </w:r>
          </w:p>
        </w:tc>
      </w:tr>
      <w:tr w:rsidR="001D5340" w:rsidRPr="001D5340" w14:paraId="361EDD25"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7E6FC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20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920B50"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20.01-24.01</w:t>
            </w:r>
          </w:p>
          <w:p w14:paraId="73C8F1D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«Правила дорожные знать каждому положено!»</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F3005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4B61538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6FCE9CB0"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645DF7AF"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03F3D63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6D7CB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20.</w:t>
            </w:r>
          </w:p>
          <w:p w14:paraId="4F56E4BB" w14:textId="77777777" w:rsidR="001D5340" w:rsidRPr="001D5340" w:rsidRDefault="001D5340" w:rsidP="001D5340">
            <w:pPr>
              <w:spacing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«Светофор»</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91A8C2" w14:textId="77777777" w:rsidR="001D5340" w:rsidRPr="001D5340" w:rsidRDefault="001D5340" w:rsidP="001D5340">
            <w:pPr>
              <w:spacing w:after="100" w:afterAutospacing="1" w:line="240" w:lineRule="auto"/>
              <w:jc w:val="center"/>
              <w:rPr>
                <w:rFonts w:ascii="Times New Roman" w:eastAsia="Times New Roman" w:hAnsi="Times New Roman" w:cs="Times New Roman"/>
                <w:color w:val="000000"/>
                <w:sz w:val="20"/>
                <w:szCs w:val="20"/>
                <w:lang w:eastAsia="ru-RU"/>
              </w:rPr>
            </w:pPr>
            <w:r w:rsidRPr="001D5340">
              <w:rPr>
                <w:rFonts w:ascii="Times New Roman" w:eastAsia="Times New Roman" w:hAnsi="Times New Roman" w:cs="Times New Roman"/>
                <w:color w:val="000000"/>
                <w:sz w:val="20"/>
                <w:szCs w:val="20"/>
                <w:lang w:eastAsia="ru-RU"/>
              </w:rPr>
              <w:t>1.Закрепить знания детей о работе светофора, о правилах перехода улиц. 2. Продолжать учить детей создавать изображение светофора, выкладывая его из пластилина на картоне. 3.Воспитывать самостоятельность, аккуратность при работе с пластилином. 4.Продолжать учить детей скатывать из пластилина шарик круговыми движениями между ладоней и придавать ему форму.</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03F79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Папка с ООД, интернетресурсы.</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3F136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Картинка с изображением светофора.</w:t>
            </w:r>
          </w:p>
          <w:p w14:paraId="5BD860A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Игрушка светофор.</w:t>
            </w:r>
          </w:p>
          <w:p w14:paraId="1701121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Игрушки Чебурашка и грузовая машина.</w:t>
            </w:r>
          </w:p>
          <w:p w14:paraId="1F20601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Листы картона с нарисованным контуром светофора.</w:t>
            </w:r>
          </w:p>
          <w:p w14:paraId="38121FE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5.Пластилин.</w:t>
            </w:r>
          </w:p>
          <w:p w14:paraId="2A5DBAF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Доска для лепки.</w:t>
            </w:r>
          </w:p>
          <w:p w14:paraId="68D9EFA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7. Салфетки.</w:t>
            </w:r>
          </w:p>
          <w:p w14:paraId="0BCC427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8. Образец.</w:t>
            </w:r>
          </w:p>
        </w:tc>
      </w:tr>
      <w:tr w:rsidR="001D5340" w:rsidRPr="001D5340" w14:paraId="423680C7"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16AF5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22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511004"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03.02-07.02</w:t>
            </w:r>
          </w:p>
          <w:p w14:paraId="7EE055DF"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«Юные следопыты и почемучки»</w:t>
            </w:r>
          </w:p>
          <w:p w14:paraId="7F4B45D7"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05C356C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E5962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4FBEC31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644F308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4D05AFD1"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6E36B9AB"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447DBFA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2EE85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22.</w:t>
            </w:r>
          </w:p>
          <w:p w14:paraId="4D948762"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Лепка из соленого теста «Сосульки»</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1A876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Учить лепить сосульки из соленого теста.</w:t>
            </w:r>
          </w:p>
          <w:p w14:paraId="52C95B3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2.Учить украшать сосульки из соленого теста бисером.</w:t>
            </w:r>
          </w:p>
          <w:p w14:paraId="11BD8DA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3.Развивать мелкую моторику.</w:t>
            </w:r>
          </w:p>
          <w:p w14:paraId="2FEEE68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Продолжать учить украшать изделие с помощью дополнительного материала.</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0E93B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Папка с ООД, интернетресурсы.</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46E3E5"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D5340">
              <w:rPr>
                <w:rFonts w:ascii="Times New Roman" w:eastAsia="Times New Roman" w:hAnsi="Times New Roman" w:cs="Times New Roman"/>
                <w:color w:val="000000"/>
                <w:sz w:val="20"/>
                <w:szCs w:val="20"/>
                <w:lang w:eastAsia="ru-RU"/>
              </w:rPr>
              <w:t>1. Соленое тесто.</w:t>
            </w:r>
          </w:p>
          <w:p w14:paraId="2FA1BC68"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D5340">
              <w:rPr>
                <w:rFonts w:ascii="Times New Roman" w:eastAsia="Times New Roman" w:hAnsi="Times New Roman" w:cs="Times New Roman"/>
                <w:color w:val="000000"/>
                <w:sz w:val="20"/>
                <w:szCs w:val="20"/>
                <w:lang w:eastAsia="ru-RU"/>
              </w:rPr>
              <w:t>2. Бисер.</w:t>
            </w:r>
          </w:p>
          <w:p w14:paraId="6AC5B121"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D5340">
              <w:rPr>
                <w:rFonts w:ascii="Times New Roman" w:eastAsia="Times New Roman" w:hAnsi="Times New Roman" w:cs="Times New Roman"/>
                <w:color w:val="000000"/>
                <w:sz w:val="20"/>
                <w:szCs w:val="20"/>
                <w:lang w:eastAsia="ru-RU"/>
              </w:rPr>
              <w:t>3. Доски для лепки</w:t>
            </w:r>
          </w:p>
          <w:p w14:paraId="3D29268A"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D5340">
              <w:rPr>
                <w:rFonts w:ascii="Times New Roman" w:eastAsia="Times New Roman" w:hAnsi="Times New Roman" w:cs="Times New Roman"/>
                <w:color w:val="000000"/>
                <w:sz w:val="20"/>
                <w:szCs w:val="20"/>
                <w:lang w:eastAsia="ru-RU"/>
              </w:rPr>
              <w:t>4. Салфетки.</w:t>
            </w:r>
          </w:p>
          <w:p w14:paraId="6EB8572B"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D5340">
              <w:rPr>
                <w:rFonts w:ascii="Times New Roman" w:eastAsia="Times New Roman" w:hAnsi="Times New Roman" w:cs="Times New Roman"/>
                <w:color w:val="000000"/>
                <w:sz w:val="20"/>
                <w:szCs w:val="20"/>
                <w:lang w:eastAsia="ru-RU"/>
              </w:rPr>
              <w:t>5.Стека (на каждого ребенка).</w:t>
            </w:r>
          </w:p>
          <w:p w14:paraId="30F50110"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D5340">
              <w:rPr>
                <w:rFonts w:ascii="Times New Roman" w:eastAsia="Times New Roman" w:hAnsi="Times New Roman" w:cs="Times New Roman"/>
                <w:color w:val="000000"/>
                <w:sz w:val="20"/>
                <w:szCs w:val="20"/>
                <w:lang w:eastAsia="ru-RU"/>
              </w:rPr>
              <w:t>6. Образец.</w:t>
            </w:r>
          </w:p>
        </w:tc>
      </w:tr>
      <w:tr w:rsidR="001D5340" w:rsidRPr="001D5340" w14:paraId="5F0EE797"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F7347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24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A3F7AC"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17.02-21.02</w:t>
            </w:r>
          </w:p>
          <w:p w14:paraId="7261376E"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 xml:space="preserve">«Наши </w:t>
            </w:r>
            <w:r w:rsidRPr="001D5340">
              <w:rPr>
                <w:rFonts w:ascii="Times New Roman" w:eastAsia="Times New Roman" w:hAnsi="Times New Roman" w:cs="Times New Roman"/>
                <w:b/>
                <w:sz w:val="20"/>
                <w:szCs w:val="20"/>
                <w:lang w:eastAsia="ru-RU"/>
              </w:rPr>
              <w:lastRenderedPageBreak/>
              <w:t>защитники»</w:t>
            </w:r>
          </w:p>
          <w:p w14:paraId="16986EC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DE667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Худож – эстетич,</w:t>
            </w:r>
          </w:p>
          <w:p w14:paraId="1F0EAAF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познават речевое,</w:t>
            </w:r>
          </w:p>
          <w:p w14:paraId="10C1B2C1"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71F3549A"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1F018485"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18459D70"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41B5913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91391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OОД  25.</w:t>
            </w:r>
          </w:p>
          <w:p w14:paraId="7748B53E"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«Самолет»</w:t>
            </w:r>
          </w:p>
          <w:p w14:paraId="3B5E163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871E3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 xml:space="preserve">1.Продолжать учить раскатывать столбики на картоне движениями </w:t>
            </w:r>
            <w:r w:rsidRPr="001D5340">
              <w:rPr>
                <w:rFonts w:ascii="Times New Roman" w:eastAsia="Times New Roman" w:hAnsi="Times New Roman" w:cs="Times New Roman"/>
                <w:sz w:val="20"/>
                <w:szCs w:val="20"/>
                <w:lang w:eastAsia="ru-RU"/>
              </w:rPr>
              <w:lastRenderedPageBreak/>
              <w:t>вперед- назад и соединять их.</w:t>
            </w:r>
          </w:p>
          <w:p w14:paraId="119EDC7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2.Упражнять в использовании стеки.</w:t>
            </w:r>
          </w:p>
          <w:p w14:paraId="167D0C8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Проверить умение детей ориентироваться в частях тела и лица.</w:t>
            </w:r>
          </w:p>
          <w:p w14:paraId="5655CF6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Развивать мелкую моторику пальцев и внимание.</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02D67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Д. Н. Колдина</w:t>
            </w:r>
          </w:p>
          <w:p w14:paraId="48EAA5F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6CECDB0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 xml:space="preserve">  стр.43.</w:t>
            </w:r>
          </w:p>
          <w:p w14:paraId="559C6D0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0F36D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1. Картинка с изображением самолета.</w:t>
            </w:r>
          </w:p>
          <w:p w14:paraId="7BB8217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2. Пластилин.</w:t>
            </w:r>
          </w:p>
          <w:p w14:paraId="61E884C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Доски для лепки.</w:t>
            </w:r>
          </w:p>
          <w:p w14:paraId="303BC40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Салфетки.</w:t>
            </w:r>
          </w:p>
          <w:p w14:paraId="7FDD122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Образец.</w:t>
            </w:r>
          </w:p>
        </w:tc>
      </w:tr>
      <w:tr w:rsidR="001D5340" w:rsidRPr="001D5340" w14:paraId="47AF9E98" w14:textId="77777777" w:rsidTr="00550F0F">
        <w:trPr>
          <w:trHeight w:val="153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D7825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lastRenderedPageBreak/>
              <w:t>26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AF3DEF"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03.03-07.03</w:t>
            </w:r>
          </w:p>
          <w:p w14:paraId="4CE7D1DD"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«Моя семья»</w:t>
            </w:r>
          </w:p>
          <w:p w14:paraId="746AF58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 xml:space="preserve"> </w:t>
            </w:r>
          </w:p>
          <w:p w14:paraId="465A51F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07A92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4AF0318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7BA7E585"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1D205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26.</w:t>
            </w:r>
          </w:p>
          <w:p w14:paraId="3F6EA1B7"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 xml:space="preserve">«Семья матрешек» </w:t>
            </w:r>
          </w:p>
          <w:p w14:paraId="123EC9E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D4E71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1.Учить лепить предмет овальной формы пластическим способом, приминать снизу поделку для ее устойчивости.</w:t>
            </w:r>
          </w:p>
          <w:p w14:paraId="3BB1D8A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2.Продолжать знакомить с приемами сглаживания.</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D0AE0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50B1CB1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4FC9FFA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  стр.45.</w:t>
            </w:r>
          </w:p>
          <w:p w14:paraId="1362C8D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p w14:paraId="4FBFF25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C1C935" w14:textId="77777777" w:rsidR="001D5340" w:rsidRPr="001D5340" w:rsidRDefault="001D5340" w:rsidP="001D5340">
            <w:pPr>
              <w:spacing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1.Пластилин</w:t>
            </w:r>
          </w:p>
          <w:p w14:paraId="5250AD8D" w14:textId="77777777" w:rsidR="001D5340" w:rsidRPr="001D5340" w:rsidRDefault="001D5340" w:rsidP="001D5340">
            <w:pPr>
              <w:spacing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2.Стеки</w:t>
            </w:r>
          </w:p>
          <w:p w14:paraId="7C1ED60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3.Доски для лепки.1. </w:t>
            </w:r>
          </w:p>
          <w:p w14:paraId="4604F81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r>
      <w:tr w:rsidR="001D5340" w:rsidRPr="001D5340" w14:paraId="7C2E6763"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64052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28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27BF5B"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17.03-21.03</w:t>
            </w:r>
          </w:p>
          <w:p w14:paraId="76E4D362"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«Все работы хороши»</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8E41D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438012C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235DD91A"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625E8EBD"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6096CFC3"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14AD434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FAFA0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28.</w:t>
            </w:r>
          </w:p>
          <w:p w14:paraId="18567BFE"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«Повар»</w:t>
            </w:r>
          </w:p>
          <w:p w14:paraId="48DF818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7847F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1.Продолжать учить детей лепить из теста согласно собственному замыслу.</w:t>
            </w:r>
          </w:p>
          <w:p w14:paraId="3E6CE21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Продолжать знакомить с профессией повара.</w:t>
            </w:r>
          </w:p>
          <w:p w14:paraId="722A314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Развивать мелкую моторику пальцев.</w:t>
            </w:r>
          </w:p>
          <w:p w14:paraId="57B1F92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Воспитывать отзывчивость.</w:t>
            </w:r>
          </w:p>
          <w:p w14:paraId="61AFAD5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Закреплять представление детей о профессиях людей.</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991B6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2BBDE90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2FA0C55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  стр.44.</w:t>
            </w:r>
          </w:p>
          <w:p w14:paraId="45BFB61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p w14:paraId="66B919C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1F7C9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Кастрюля, сковородка.</w:t>
            </w:r>
          </w:p>
          <w:p w14:paraId="60FC037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Мяч.</w:t>
            </w:r>
          </w:p>
          <w:p w14:paraId="3F1D350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Ложка.</w:t>
            </w:r>
          </w:p>
          <w:p w14:paraId="5E876C9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Соль.</w:t>
            </w:r>
          </w:p>
          <w:p w14:paraId="0C5D8EB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Игрушечная собака.</w:t>
            </w:r>
          </w:p>
          <w:p w14:paraId="7C37A16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Капуста.</w:t>
            </w:r>
          </w:p>
          <w:p w14:paraId="7D37870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7. Тесто.</w:t>
            </w:r>
          </w:p>
          <w:p w14:paraId="564390E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8.Доски для теста.</w:t>
            </w:r>
          </w:p>
          <w:p w14:paraId="7919B4E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9. Салфетки.</w:t>
            </w:r>
          </w:p>
          <w:p w14:paraId="6A3E898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10. Образец.</w:t>
            </w:r>
          </w:p>
        </w:tc>
      </w:tr>
      <w:tr w:rsidR="001D5340" w:rsidRPr="001D5340" w14:paraId="55E887DE"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414A6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30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CF7089"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01.04-04.04.</w:t>
            </w:r>
          </w:p>
          <w:p w14:paraId="5B1D16ED"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«Птичье царство»</w:t>
            </w:r>
          </w:p>
          <w:p w14:paraId="0605762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92EA9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113EB20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2D412E42"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389860C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C5CB7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30</w:t>
            </w:r>
          </w:p>
          <w:p w14:paraId="671AB8BE"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«Воробей»</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2E332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Учить лепить из пластилина птицу, используя грецкий орех как основу.</w:t>
            </w:r>
          </w:p>
          <w:p w14:paraId="126E439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Продолжать учить понимать содержание стихотворения.</w:t>
            </w:r>
          </w:p>
          <w:p w14:paraId="2B24474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Развитие внимания, мелкой моторики, речи.</w:t>
            </w:r>
          </w:p>
          <w:p w14:paraId="29CE806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Закрепить знания детей о птицах.</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219A1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Д.Н.Колдина</w:t>
            </w:r>
          </w:p>
          <w:p w14:paraId="0E20F23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20F9190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стр. 19.</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42BEE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1.Картинка с изображением воробья.</w:t>
            </w:r>
          </w:p>
          <w:p w14:paraId="0EA13ED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2.Пластилин.</w:t>
            </w:r>
          </w:p>
          <w:p w14:paraId="5AF5738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3.Доска для лепки</w:t>
            </w:r>
          </w:p>
          <w:p w14:paraId="155F158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Салфетки.</w:t>
            </w:r>
          </w:p>
          <w:p w14:paraId="7BC9E16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5.Грецкие орехи (по количеству детей).</w:t>
            </w:r>
          </w:p>
          <w:p w14:paraId="0AD985A3" w14:textId="77777777" w:rsidR="001D5340" w:rsidRPr="001D5340" w:rsidRDefault="001D5340" w:rsidP="001D5340">
            <w:pPr>
              <w:spacing w:after="0" w:line="240" w:lineRule="auto"/>
              <w:jc w:val="center"/>
              <w:rPr>
                <w:rFonts w:ascii="Times New Roman" w:eastAsia="Calibri" w:hAnsi="Times New Roman" w:cs="Times New Roman"/>
                <w:color w:val="4B4B4B"/>
                <w:sz w:val="20"/>
                <w:szCs w:val="20"/>
                <w:shd w:val="clear" w:color="auto" w:fill="FFFFFF"/>
              </w:rPr>
            </w:pPr>
            <w:r w:rsidRPr="001D5340">
              <w:rPr>
                <w:rFonts w:ascii="Times New Roman" w:eastAsia="Times New Roman" w:hAnsi="Times New Roman" w:cs="Times New Roman"/>
                <w:sz w:val="20"/>
                <w:szCs w:val="20"/>
                <w:lang w:eastAsia="ru-RU"/>
              </w:rPr>
              <w:t>6. Образец.</w:t>
            </w:r>
          </w:p>
        </w:tc>
      </w:tr>
      <w:tr w:rsidR="001D5340" w:rsidRPr="001D5340" w14:paraId="1D367A8F"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B13EB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32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BEED7C"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14.04-18.04</w:t>
            </w:r>
          </w:p>
          <w:p w14:paraId="6DA97813"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«Подводное царство»</w:t>
            </w:r>
          </w:p>
          <w:p w14:paraId="19705C6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968E4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58DC001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0AFD7B0F"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3966A11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3F343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OОД  31.</w:t>
            </w:r>
          </w:p>
          <w:p w14:paraId="60C21C2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«Аквариум с рыбками»</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BF1B0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1.Учить детей сочетать в поделке природный материал (ракушки) с пластилином и оформлять изделие согласно собственному замыслу.</w:t>
            </w:r>
          </w:p>
          <w:p w14:paraId="6B7B9B2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Развивать умение детей отгадывать загадки.</w:t>
            </w:r>
          </w:p>
          <w:p w14:paraId="7FFB097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Развивать внимание.</w:t>
            </w:r>
          </w:p>
          <w:p w14:paraId="5CA626C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Воспитывать отзывчивость и доброту.</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2A0AA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00E6FC7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38700E6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  стр.49.</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E5C04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Аквариум с рыбками.</w:t>
            </w:r>
          </w:p>
          <w:p w14:paraId="320EBCA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Пластилин.</w:t>
            </w:r>
          </w:p>
          <w:p w14:paraId="7A67865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Ракушки.</w:t>
            </w:r>
          </w:p>
          <w:p w14:paraId="7098A7B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Кумушки.</w:t>
            </w:r>
          </w:p>
          <w:p w14:paraId="2B68077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Доски для пластилина.</w:t>
            </w:r>
          </w:p>
          <w:p w14:paraId="50F2C87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Салфетки.</w:t>
            </w:r>
          </w:p>
          <w:p w14:paraId="0D01DA4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7. Образец.</w:t>
            </w:r>
          </w:p>
          <w:p w14:paraId="1B1F5CC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r>
      <w:tr w:rsidR="001D5340" w:rsidRPr="001D5340" w14:paraId="3EBBAC73"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0891F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34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D5B981"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28.04-30.04</w:t>
            </w:r>
          </w:p>
          <w:p w14:paraId="573A69D8" w14:textId="77777777" w:rsidR="001D5340" w:rsidRPr="001D5340" w:rsidRDefault="001D5340" w:rsidP="001D5340">
            <w:pPr>
              <w:spacing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 xml:space="preserve">«Животные </w:t>
            </w:r>
            <w:r w:rsidRPr="001D5340">
              <w:rPr>
                <w:rFonts w:ascii="Times New Roman" w:eastAsia="Times New Roman" w:hAnsi="Times New Roman" w:cs="Times New Roman"/>
                <w:b/>
                <w:sz w:val="20"/>
                <w:szCs w:val="20"/>
                <w:lang w:eastAsia="ru-RU"/>
              </w:rPr>
              <w:lastRenderedPageBreak/>
              <w:t>Сафари»</w:t>
            </w:r>
          </w:p>
          <w:p w14:paraId="76FB777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22A43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Худож – эстетич,</w:t>
            </w:r>
          </w:p>
          <w:p w14:paraId="54037ED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познават речевое,</w:t>
            </w:r>
          </w:p>
          <w:p w14:paraId="2524FCC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sz w:val="20"/>
                <w:szCs w:val="20"/>
                <w:lang w:eastAsia="ru-RU"/>
              </w:rPr>
              <w:t>разв.</w:t>
            </w:r>
          </w:p>
          <w:p w14:paraId="17024ADE"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4DFEE1B1"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4625223C"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p w14:paraId="199F36F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0C22B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OОД  34.</w:t>
            </w:r>
          </w:p>
          <w:p w14:paraId="489C3B17"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«Удав»</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93CA2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1.Закреплять умение раскатывать из пластилина длинную колбаску, </w:t>
            </w:r>
            <w:r w:rsidRPr="001D5340">
              <w:rPr>
                <w:rFonts w:ascii="Times New Roman" w:eastAsia="Times New Roman" w:hAnsi="Times New Roman" w:cs="Times New Roman"/>
                <w:sz w:val="20"/>
                <w:szCs w:val="20"/>
                <w:lang w:eastAsia="ru-RU"/>
              </w:rPr>
              <w:lastRenderedPageBreak/>
              <w:t>зауженную книзу.</w:t>
            </w:r>
          </w:p>
          <w:p w14:paraId="3CC024F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2.Продолжать учить украшать изделие при помощи барельефа.</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572B4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Д. Н. Колдина</w:t>
            </w:r>
          </w:p>
          <w:p w14:paraId="55239C2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5229825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 xml:space="preserve"> стр.51.</w:t>
            </w:r>
          </w:p>
          <w:p w14:paraId="1D793F9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890F0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1. Вырезанные из картона силуэты теремков.</w:t>
            </w:r>
          </w:p>
          <w:p w14:paraId="58120F2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lastRenderedPageBreak/>
              <w:t>2. Пластилин.</w:t>
            </w:r>
          </w:p>
          <w:p w14:paraId="47DB366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Стеки.</w:t>
            </w:r>
          </w:p>
          <w:p w14:paraId="3FC42B2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Доски для лепки.</w:t>
            </w:r>
          </w:p>
          <w:p w14:paraId="63B9119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Салфетки.</w:t>
            </w:r>
          </w:p>
          <w:p w14:paraId="4DE3FF0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Образец.</w:t>
            </w:r>
          </w:p>
        </w:tc>
      </w:tr>
      <w:tr w:rsidR="001D5340" w:rsidRPr="001D5340" w14:paraId="5D695F09"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D389C0"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lastRenderedPageBreak/>
              <w:t>36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5859A7"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12.05-16.05</w:t>
            </w:r>
          </w:p>
          <w:p w14:paraId="6E74196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«Насекомые»</w:t>
            </w:r>
          </w:p>
          <w:p w14:paraId="76FF9E65"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6C6D05"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259F3B0D"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68A91A37"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разв.</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5FAE89"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ООД  37.</w:t>
            </w:r>
          </w:p>
          <w:p w14:paraId="03B78F9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«Улитка»</w:t>
            </w:r>
          </w:p>
          <w:p w14:paraId="340C7B2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DE800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Продолжать учить детей раскатывать из шарика столбик и сворачивать его в спираль, оттягивать и закруглять концы.</w:t>
            </w:r>
          </w:p>
          <w:p w14:paraId="3BE38BF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Упражнять в громком и четком произнесении слов песенки.</w:t>
            </w:r>
          </w:p>
          <w:p w14:paraId="237CD49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Развивать мелкую моторику пальцев.</w:t>
            </w:r>
          </w:p>
          <w:p w14:paraId="06F3E97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Закреплять представление детей о повадках, образе жизни и среде обитание насекомых.</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4F45F4"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3A3B7A6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16D4B12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стр.58.</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9D84F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Предметные картинки с насекомыми (муравей, бабочка, жук, пчела, стрекоза, комар, муха, гусеница), мяч.</w:t>
            </w:r>
          </w:p>
          <w:p w14:paraId="4E035A2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Пластилин.</w:t>
            </w:r>
          </w:p>
          <w:p w14:paraId="71A6D41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Короткие веточки или спички.</w:t>
            </w:r>
          </w:p>
          <w:p w14:paraId="2823B0E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Картонки-подставки, вырезанные из зелёного картона в виде листьев дерева.</w:t>
            </w:r>
          </w:p>
          <w:p w14:paraId="7C47590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Доски для лепки.</w:t>
            </w:r>
          </w:p>
          <w:p w14:paraId="582F2EB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Салфетки.</w:t>
            </w:r>
          </w:p>
          <w:p w14:paraId="25202648"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7. Образец.</w:t>
            </w:r>
          </w:p>
        </w:tc>
      </w:tr>
      <w:tr w:rsidR="001D5340" w:rsidRPr="001D5340" w14:paraId="22791A26" w14:textId="77777777" w:rsidTr="00550F0F">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6FD60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38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72AAC1"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26.05- 30.05.</w:t>
            </w:r>
          </w:p>
          <w:p w14:paraId="310D6A4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«Земля - наш общий дом»</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B32086"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Худож – эстетич,</w:t>
            </w:r>
          </w:p>
          <w:p w14:paraId="74F3A2BF"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познават речевое,</w:t>
            </w:r>
          </w:p>
          <w:p w14:paraId="41B77312"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разв</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C652C8" w14:textId="77777777" w:rsidR="001D5340" w:rsidRPr="001D5340" w:rsidRDefault="001D5340" w:rsidP="001D5340">
            <w:pPr>
              <w:spacing w:after="0" w:line="240" w:lineRule="auto"/>
              <w:jc w:val="center"/>
              <w:rPr>
                <w:rFonts w:ascii="Times New Roman" w:eastAsia="Times New Roman" w:hAnsi="Times New Roman" w:cs="Times New Roman"/>
                <w:b/>
                <w:sz w:val="20"/>
                <w:szCs w:val="20"/>
                <w:lang w:eastAsia="ru-RU"/>
              </w:rPr>
            </w:pPr>
            <w:r w:rsidRPr="001D5340">
              <w:rPr>
                <w:rFonts w:ascii="Times New Roman" w:eastAsia="Times New Roman" w:hAnsi="Times New Roman" w:cs="Times New Roman"/>
                <w:b/>
                <w:sz w:val="20"/>
                <w:szCs w:val="20"/>
                <w:lang w:eastAsia="ru-RU"/>
              </w:rPr>
              <w:t>ООД 38</w:t>
            </w:r>
          </w:p>
          <w:p w14:paraId="146282F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b/>
                <w:sz w:val="20"/>
                <w:szCs w:val="20"/>
                <w:lang w:eastAsia="ru-RU"/>
              </w:rPr>
              <w:t>«Цветные зонтики»</w:t>
            </w:r>
          </w:p>
        </w:tc>
        <w:tc>
          <w:tcPr>
            <w:tcW w:w="34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4651E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Закрепить умение детей лепить шар и сплющивать его между ладонями, придавать полученному диску нужную форму.</w:t>
            </w:r>
          </w:p>
          <w:p w14:paraId="7EC122D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Закреплять умение детей самостоятельно украшать изделие барельефом.</w:t>
            </w:r>
          </w:p>
          <w:p w14:paraId="5263ACF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Развивать мелкую моторику пальцев.</w:t>
            </w:r>
          </w:p>
          <w:p w14:paraId="54EE4AA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Воспитывать интерес к природным явлениям.</w:t>
            </w:r>
          </w:p>
          <w:p w14:paraId="54B1DB5A"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Закреплять представление детей о весне.</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38F5DE"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Д. Н. Колдина</w:t>
            </w:r>
          </w:p>
          <w:p w14:paraId="123D2E40"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Лепка с детьми 4-5 лет,</w:t>
            </w:r>
          </w:p>
          <w:p w14:paraId="5024169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 xml:space="preserve"> стр.53.</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840B7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1. Пластилин.</w:t>
            </w:r>
          </w:p>
          <w:p w14:paraId="4BB938FC"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2. Тонкие трубочки из-под сока.</w:t>
            </w:r>
          </w:p>
          <w:p w14:paraId="1BCC0A7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3. Стеки.</w:t>
            </w:r>
          </w:p>
          <w:p w14:paraId="7DB9644B"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4. Доски для лепки.</w:t>
            </w:r>
          </w:p>
          <w:p w14:paraId="4C4989E1"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5. Салфетки.</w:t>
            </w:r>
          </w:p>
          <w:p w14:paraId="3C3B67A9"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r w:rsidRPr="001D5340">
              <w:rPr>
                <w:rFonts w:ascii="Times New Roman" w:eastAsia="Times New Roman" w:hAnsi="Times New Roman" w:cs="Times New Roman"/>
                <w:sz w:val="20"/>
                <w:szCs w:val="20"/>
                <w:lang w:eastAsia="ru-RU"/>
              </w:rPr>
              <w:t>6. Образец.</w:t>
            </w:r>
          </w:p>
          <w:p w14:paraId="4E049FF3" w14:textId="77777777" w:rsidR="001D5340" w:rsidRPr="001D5340" w:rsidRDefault="001D5340" w:rsidP="001D5340">
            <w:pPr>
              <w:spacing w:after="0" w:line="240" w:lineRule="auto"/>
              <w:jc w:val="center"/>
              <w:rPr>
                <w:rFonts w:ascii="Times New Roman" w:eastAsia="Times New Roman" w:hAnsi="Times New Roman" w:cs="Times New Roman"/>
                <w:sz w:val="20"/>
                <w:szCs w:val="20"/>
                <w:lang w:eastAsia="ru-RU"/>
              </w:rPr>
            </w:pPr>
          </w:p>
        </w:tc>
      </w:tr>
    </w:tbl>
    <w:p w14:paraId="1AECFAB9" w14:textId="77777777" w:rsidR="001D5340" w:rsidRPr="001D5340" w:rsidRDefault="001D5340" w:rsidP="001D5340">
      <w:pPr>
        <w:jc w:val="center"/>
        <w:rPr>
          <w:rFonts w:ascii="Times New Roman" w:eastAsia="Times New Roman" w:hAnsi="Times New Roman" w:cs="Times New Roman"/>
          <w:b/>
          <w:sz w:val="28"/>
          <w:lang w:eastAsia="ru-RU"/>
        </w:rPr>
      </w:pPr>
    </w:p>
    <w:p w14:paraId="105B59A9" w14:textId="77777777" w:rsidR="001D5340" w:rsidRPr="001D5340" w:rsidRDefault="001D5340" w:rsidP="001D5340">
      <w:pPr>
        <w:rPr>
          <w:rFonts w:ascii="Times New Roman" w:eastAsia="Calibri" w:hAnsi="Times New Roman" w:cs="Times New Roman"/>
          <w:b/>
          <w:sz w:val="28"/>
          <w:szCs w:val="28"/>
          <w:lang w:eastAsia="ru-RU"/>
        </w:rPr>
      </w:pPr>
      <w:r w:rsidRPr="001D5340">
        <w:rPr>
          <w:rFonts w:ascii="Times New Roman" w:eastAsia="Calibri" w:hAnsi="Times New Roman" w:cs="Times New Roman"/>
          <w:b/>
          <w:sz w:val="28"/>
          <w:szCs w:val="28"/>
          <w:lang w:eastAsia="ru-RU"/>
        </w:rPr>
        <w:t>Список литературы:</w:t>
      </w:r>
    </w:p>
    <w:p w14:paraId="1B8B62B1" w14:textId="77777777" w:rsidR="001D5340" w:rsidRPr="001D5340" w:rsidRDefault="001D5340" w:rsidP="00794F0E">
      <w:pPr>
        <w:numPr>
          <w:ilvl w:val="0"/>
          <w:numId w:val="22"/>
        </w:numPr>
        <w:spacing w:after="0" w:line="240" w:lineRule="auto"/>
        <w:rPr>
          <w:rFonts w:ascii="Times New Roman" w:eastAsia="Times New Roman" w:hAnsi="Times New Roman" w:cs="Times New Roman"/>
          <w:lang w:eastAsia="ru-RU"/>
        </w:rPr>
      </w:pPr>
      <w:r w:rsidRPr="001D5340">
        <w:rPr>
          <w:rFonts w:ascii="Times New Roman" w:eastAsia="Calibri" w:hAnsi="Times New Roman" w:cs="Times New Roman"/>
          <w:lang w:eastAsia="ru-RU"/>
        </w:rPr>
        <w:t xml:space="preserve">Федеральная образовательная программа дошкольного образования </w:t>
      </w:r>
      <w:r w:rsidRPr="001D5340">
        <w:rPr>
          <w:rFonts w:ascii="Times New Roman" w:eastAsia="Times New Roman" w:hAnsi="Times New Roman" w:cs="Times New Roman"/>
          <w:lang w:eastAsia="ru-RU"/>
        </w:rPr>
        <w:t>(Утверждена Министерством просвещения РФ) 236с., 2022 г.</w:t>
      </w:r>
    </w:p>
    <w:p w14:paraId="4D55DFEA" w14:textId="77777777" w:rsidR="001D5340" w:rsidRPr="001D5340" w:rsidRDefault="001D5340" w:rsidP="001D5340">
      <w:pPr>
        <w:spacing w:after="0" w:line="240" w:lineRule="auto"/>
        <w:rPr>
          <w:rFonts w:ascii="Times New Roman" w:eastAsia="Calibri" w:hAnsi="Times New Roman" w:cs="Times New Roman"/>
          <w:b/>
          <w:lang w:eastAsia="ru-RU"/>
        </w:rPr>
      </w:pPr>
      <w:r w:rsidRPr="001D5340">
        <w:rPr>
          <w:rFonts w:ascii="Times New Roman" w:eastAsia="Times New Roman" w:hAnsi="Times New Roman" w:cs="Times New Roman"/>
          <w:lang w:eastAsia="ru-RU"/>
        </w:rPr>
        <w:t xml:space="preserve">      2. Д. Н. Колдина Лепка с детьми 4-5 лет». Сценарии занятий. – М.: МОЗАИКА-СИНТЕЗ, 2015. – 64 с.: цв. вкл.  </w:t>
      </w:r>
    </w:p>
    <w:p w14:paraId="727BF603" w14:textId="77777777" w:rsidR="001D5340" w:rsidRPr="001D5340" w:rsidRDefault="001D5340" w:rsidP="001D5340">
      <w:pPr>
        <w:spacing w:after="0" w:line="240" w:lineRule="auto"/>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 xml:space="preserve">      3. Т. С. Комарова Изобразительная деятельность в детском саду: Средняя группа. – М.: МОЗАИКА-СИНТЕЗ, 2014. – 96 с.:     цв. вкл.</w:t>
      </w:r>
    </w:p>
    <w:p w14:paraId="1899C169" w14:textId="77777777" w:rsidR="001D5340" w:rsidRPr="001D5340" w:rsidRDefault="001D5340" w:rsidP="001D5340">
      <w:pPr>
        <w:spacing w:after="0" w:line="240" w:lineRule="auto"/>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 xml:space="preserve">      4. И. А. Лыкова Художественный труд в детском саду. Средняя группа. – М.: МОЗАИКА-СИНТЕЗ, 2015. – 95 с.: цв.вкл.</w:t>
      </w:r>
    </w:p>
    <w:p w14:paraId="5D9D9769" w14:textId="77777777" w:rsidR="001D5340" w:rsidRPr="001D5340" w:rsidRDefault="001D5340" w:rsidP="001D5340">
      <w:pPr>
        <w:rPr>
          <w:rFonts w:ascii="Calibri" w:eastAsia="Calibri" w:hAnsi="Calibri" w:cs="Times New Roman"/>
        </w:rPr>
      </w:pPr>
    </w:p>
    <w:p w14:paraId="7B5ACB6C" w14:textId="04E415A1" w:rsidR="00DB5F36" w:rsidRPr="00E80BBB" w:rsidRDefault="00DB5F36" w:rsidP="00FC0B3B">
      <w:pPr>
        <w:pStyle w:val="ab"/>
        <w:rPr>
          <w:rFonts w:ascii="Times New Roman" w:eastAsia="Calibri" w:hAnsi="Times New Roman" w:cs="Times New Roman"/>
          <w:sz w:val="20"/>
          <w:szCs w:val="20"/>
          <w:lang w:eastAsia="ru-RU"/>
        </w:rPr>
      </w:pPr>
    </w:p>
    <w:p w14:paraId="653AE704" w14:textId="77777777" w:rsidR="00DB5F36" w:rsidRPr="00E80BBB" w:rsidRDefault="00DB5F36" w:rsidP="00DB5F36">
      <w:pPr>
        <w:spacing w:after="0" w:line="240" w:lineRule="auto"/>
        <w:rPr>
          <w:rFonts w:ascii="Times New Roman" w:eastAsia="Calibri" w:hAnsi="Times New Roman" w:cs="Times New Roman"/>
          <w:sz w:val="20"/>
          <w:szCs w:val="20"/>
          <w:lang w:eastAsia="ru-RU"/>
        </w:rPr>
      </w:pPr>
    </w:p>
    <w:p w14:paraId="1FBD7D2A" w14:textId="77777777" w:rsidR="00DB5F36" w:rsidRPr="00E80BBB" w:rsidRDefault="00DB5F36" w:rsidP="00DB5F36">
      <w:pPr>
        <w:spacing w:after="0" w:line="240" w:lineRule="auto"/>
        <w:rPr>
          <w:rFonts w:ascii="Times New Roman" w:eastAsia="Calibri" w:hAnsi="Times New Roman" w:cs="Times New Roman"/>
          <w:sz w:val="20"/>
          <w:szCs w:val="20"/>
          <w:lang w:eastAsia="ru-RU"/>
        </w:rPr>
      </w:pPr>
    </w:p>
    <w:p w14:paraId="43777FA3" w14:textId="77777777" w:rsidR="00DB5F36" w:rsidRPr="00E80BBB" w:rsidRDefault="00DB5F36" w:rsidP="00DB5F36">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E80BBB">
        <w:rPr>
          <w:rFonts w:ascii="Times New Roman" w:eastAsia="Calibri" w:hAnsi="Times New Roman" w:cs="Times New Roman"/>
          <w:sz w:val="20"/>
          <w:szCs w:val="20"/>
        </w:rPr>
        <w:t>Автономная некоммерческая организация дошкольного образования Детский сад «Солнечный»</w:t>
      </w:r>
    </w:p>
    <w:p w14:paraId="5A685FB6" w14:textId="77777777" w:rsidR="00DB5F36" w:rsidRPr="00E80BBB" w:rsidRDefault="00DB5F36" w:rsidP="00DB5F36">
      <w:pPr>
        <w:spacing w:after="0" w:line="240" w:lineRule="auto"/>
        <w:rPr>
          <w:rFonts w:ascii="Times New Roman" w:eastAsia="Calibri" w:hAnsi="Times New Roman" w:cs="Times New Roman"/>
          <w:sz w:val="20"/>
          <w:szCs w:val="20"/>
        </w:rPr>
      </w:pPr>
    </w:p>
    <w:p w14:paraId="01C66ED1" w14:textId="77777777" w:rsidR="001D5340" w:rsidRDefault="00DB5F36" w:rsidP="00DB5F36">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E80BBB">
        <w:rPr>
          <w:rFonts w:ascii="Times New Roman" w:eastAsia="Calibri" w:hAnsi="Times New Roman" w:cs="Times New Roman"/>
          <w:sz w:val="20"/>
          <w:szCs w:val="20"/>
        </w:rPr>
        <w:t xml:space="preserve">Перспективное планирование по образовательной области «Художественно–эстетическое развитие» (Аппликация) </w:t>
      </w:r>
    </w:p>
    <w:p w14:paraId="712CBE9A" w14:textId="319E8A6E" w:rsidR="00DB5F36" w:rsidRPr="00E80BBB" w:rsidRDefault="001D5340" w:rsidP="001D534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Средняя группа №3 «Радуга» 2024-2025</w:t>
      </w:r>
      <w:r w:rsidR="00DB5F36" w:rsidRPr="00E80BBB">
        <w:rPr>
          <w:rFonts w:ascii="Times New Roman" w:eastAsia="Calibri" w:hAnsi="Times New Roman" w:cs="Times New Roman"/>
          <w:sz w:val="20"/>
          <w:szCs w:val="20"/>
        </w:rPr>
        <w:t xml:space="preserve"> учебный г</w:t>
      </w:r>
      <w:r>
        <w:rPr>
          <w:rFonts w:ascii="Times New Roman" w:eastAsia="Calibri" w:hAnsi="Times New Roman" w:cs="Times New Roman"/>
          <w:sz w:val="20"/>
          <w:szCs w:val="20"/>
        </w:rPr>
        <w:t>од</w:t>
      </w:r>
    </w:p>
    <w:p w14:paraId="5C9912F4" w14:textId="77777777" w:rsidR="00DB5F36" w:rsidRPr="00E80BBB" w:rsidRDefault="00DB5F36" w:rsidP="00DB5F36">
      <w:pPr>
        <w:spacing w:after="0" w:line="240" w:lineRule="auto"/>
        <w:rPr>
          <w:rFonts w:ascii="Times New Roman" w:eastAsia="Calibri" w:hAnsi="Times New Roman" w:cs="Times New Roman"/>
          <w:sz w:val="20"/>
          <w:szCs w:val="20"/>
        </w:rPr>
      </w:pPr>
      <w:r w:rsidRPr="00E80BBB">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E80BBB">
        <w:rPr>
          <w:rFonts w:ascii="Times New Roman" w:eastAsia="Calibri" w:hAnsi="Times New Roman" w:cs="Times New Roman"/>
          <w:sz w:val="20"/>
          <w:szCs w:val="20"/>
        </w:rPr>
        <w:t xml:space="preserve">  Пояснительная записка </w:t>
      </w:r>
    </w:p>
    <w:p w14:paraId="6DD2C073" w14:textId="77777777" w:rsidR="001D5340" w:rsidRDefault="001D5340" w:rsidP="00C25AB2">
      <w:pPr>
        <w:spacing w:after="0" w:line="240" w:lineRule="auto"/>
        <w:jc w:val="right"/>
        <w:rPr>
          <w:rFonts w:ascii="Times New Roman" w:hAnsi="Times New Roman" w:cs="Times New Roman"/>
          <w:b/>
          <w:sz w:val="28"/>
          <w:szCs w:val="28"/>
        </w:rPr>
      </w:pPr>
    </w:p>
    <w:p w14:paraId="492DFBAE" w14:textId="77777777" w:rsidR="001D5340" w:rsidRDefault="001D5340" w:rsidP="001D5340">
      <w:pPr>
        <w:spacing w:after="0" w:line="240" w:lineRule="auto"/>
        <w:rPr>
          <w:rFonts w:ascii="Times New Roman" w:hAnsi="Times New Roman" w:cs="Times New Roman"/>
          <w:b/>
          <w:sz w:val="28"/>
          <w:szCs w:val="28"/>
        </w:rPr>
      </w:pPr>
    </w:p>
    <w:p w14:paraId="310A2C3A" w14:textId="77777777" w:rsidR="001D5340" w:rsidRPr="001D5340" w:rsidRDefault="001D5340" w:rsidP="001D5340">
      <w:pPr>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 xml:space="preserve">В области художественно-эстетического развития </w:t>
      </w:r>
      <w:r w:rsidRPr="001D5340">
        <w:rPr>
          <w:rFonts w:ascii="Times New Roman" w:eastAsia="Times New Roman" w:hAnsi="Times New Roman" w:cs="Times New Roman"/>
          <w:b/>
          <w:color w:val="000000"/>
          <w:sz w:val="24"/>
          <w:szCs w:val="24"/>
          <w:lang w:eastAsia="ru-RU"/>
        </w:rPr>
        <w:t>основными задачами</w:t>
      </w:r>
      <w:r w:rsidRPr="001D5340">
        <w:rPr>
          <w:rFonts w:ascii="Times New Roman" w:eastAsia="Times New Roman" w:hAnsi="Times New Roman" w:cs="Times New Roman"/>
          <w:color w:val="000000"/>
          <w:sz w:val="24"/>
          <w:szCs w:val="24"/>
          <w:lang w:eastAsia="ru-RU"/>
        </w:rPr>
        <w:t xml:space="preserve"> образовательной деятельности являются: </w:t>
      </w:r>
    </w:p>
    <w:p w14:paraId="6E4F69FC" w14:textId="77777777" w:rsidR="001D5340" w:rsidRPr="001D5340" w:rsidRDefault="001D5340" w:rsidP="001D5340">
      <w:pPr>
        <w:shd w:val="clear" w:color="auto" w:fill="FFFFFF"/>
        <w:spacing w:after="0" w:line="240" w:lineRule="auto"/>
        <w:jc w:val="both"/>
        <w:rPr>
          <w:rFonts w:ascii="Times New Roman" w:eastAsia="Times New Roman" w:hAnsi="Times New Roman" w:cs="Times New Roman"/>
          <w:b/>
          <w:color w:val="000000"/>
          <w:sz w:val="24"/>
          <w:szCs w:val="24"/>
          <w:u w:val="single"/>
          <w:lang w:eastAsia="ru-RU"/>
        </w:rPr>
      </w:pPr>
      <w:r w:rsidRPr="001D5340">
        <w:rPr>
          <w:rFonts w:ascii="Times New Roman" w:eastAsia="Times New Roman" w:hAnsi="Times New Roman" w:cs="Times New Roman"/>
          <w:b/>
          <w:color w:val="000000"/>
          <w:sz w:val="24"/>
          <w:szCs w:val="24"/>
          <w:u w:val="single"/>
          <w:lang w:eastAsia="ru-RU"/>
        </w:rPr>
        <w:t>изобразительная деятельность:</w:t>
      </w:r>
    </w:p>
    <w:p w14:paraId="77A1DC3C"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продолжать развивать интерес детей и положительный отклик к различным видам изобразительной деятельности;</w:t>
      </w:r>
    </w:p>
    <w:p w14:paraId="178AD506"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14:paraId="441AF7F5"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14:paraId="59A7555C"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продолжать формировать у детей умение рассматривать и обследовать предметы, в том числе с помощью рук;</w:t>
      </w:r>
    </w:p>
    <w:p w14:paraId="03827EB8"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14:paraId="40441995"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формировать у детей умение выделять и использовать средства выразительности в рисовании, лепке, аппликации;</w:t>
      </w:r>
    </w:p>
    <w:p w14:paraId="0F964093"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продолжать формировать у детей умение создавать коллективные произведения в рисовании, лепке, аппликации;</w:t>
      </w:r>
    </w:p>
    <w:p w14:paraId="1237F9E8"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w:t>
      </w:r>
    </w:p>
    <w:p w14:paraId="087AFD18"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приучать детей быть аккуратными: сохранять свое рабочее место в порядке, по окончании работы убирать все со стола;</w:t>
      </w:r>
    </w:p>
    <w:p w14:paraId="714C43F4"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14:paraId="15D7D75D"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развивать художественно-творческие способности у детей в различных видах изобразительной деятельности;</w:t>
      </w:r>
    </w:p>
    <w:p w14:paraId="146DB7AC" w14:textId="77777777" w:rsidR="001D5340" w:rsidRPr="001D5340" w:rsidRDefault="001D5340" w:rsidP="00794F0E">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w:t>
      </w:r>
    </w:p>
    <w:p w14:paraId="502BED64" w14:textId="77777777" w:rsidR="001D5340" w:rsidRPr="001D5340" w:rsidRDefault="001D5340" w:rsidP="001D5340">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14:paraId="403F001A"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1D5340">
        <w:rPr>
          <w:rFonts w:ascii="Times New Roman" w:eastAsia="Times New Roman" w:hAnsi="Times New Roman" w:cs="Times New Roman"/>
          <w:b/>
          <w:color w:val="000000"/>
          <w:sz w:val="24"/>
          <w:szCs w:val="24"/>
          <w:lang w:eastAsia="ru-RU"/>
        </w:rPr>
        <w:lastRenderedPageBreak/>
        <w:t>Содержание образовательной деятельности</w:t>
      </w:r>
    </w:p>
    <w:p w14:paraId="4BF3B911"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1D5340">
        <w:rPr>
          <w:rFonts w:ascii="Times New Roman" w:eastAsia="Times New Roman" w:hAnsi="Times New Roman" w:cs="Times New Roman"/>
          <w:b/>
          <w:color w:val="000000"/>
          <w:sz w:val="24"/>
          <w:szCs w:val="24"/>
          <w:lang w:eastAsia="ru-RU"/>
        </w:rPr>
        <w:t>Изобразительная деятельность</w:t>
      </w:r>
    </w:p>
    <w:p w14:paraId="600F8FEC" w14:textId="77777777" w:rsidR="001D5340" w:rsidRPr="001D5340" w:rsidRDefault="001D5340" w:rsidP="001D5340">
      <w:pPr>
        <w:shd w:val="clear" w:color="auto" w:fill="FFFFFF"/>
        <w:spacing w:after="0" w:line="240" w:lineRule="auto"/>
        <w:jc w:val="both"/>
        <w:rPr>
          <w:rFonts w:ascii="Times New Roman" w:eastAsia="Times New Roman" w:hAnsi="Times New Roman" w:cs="Times New Roman"/>
          <w:b/>
          <w:color w:val="000000"/>
          <w:sz w:val="24"/>
          <w:szCs w:val="24"/>
          <w:u w:val="single"/>
          <w:lang w:eastAsia="ru-RU"/>
        </w:rPr>
      </w:pPr>
      <w:r w:rsidRPr="001D5340">
        <w:rPr>
          <w:rFonts w:ascii="Times New Roman" w:eastAsia="Times New Roman" w:hAnsi="Times New Roman" w:cs="Times New Roman"/>
          <w:b/>
          <w:color w:val="000000"/>
          <w:sz w:val="24"/>
          <w:szCs w:val="24"/>
          <w:u w:val="single"/>
          <w:lang w:eastAsia="ru-RU"/>
        </w:rPr>
        <w:t>Аппликация:</w:t>
      </w:r>
    </w:p>
    <w:p w14:paraId="50114D44"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 xml:space="preserve">Педагог развивает у детей интерес к аппликации, усложняя ее содержание и расширяя возможности создания разнообразных изображений. </w:t>
      </w:r>
    </w:p>
    <w:p w14:paraId="42CDFF32"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 xml:space="preserve">Формирует у детей умение правильно держать ножницы и пользоваться ими. </w:t>
      </w:r>
    </w:p>
    <w:p w14:paraId="73C404AA"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 xml:space="preserve">Обучает детей вырезыванию, начиная с формирования навыка разрезания по прямой сначала коротких, а затем длинных полос. </w:t>
      </w:r>
    </w:p>
    <w:p w14:paraId="41F3F65A"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 xml:space="preserve">Учит детей составлять из полос изображения разных предметов (забор, скамейка, лесенка, дерево, кустик и другое). </w:t>
      </w:r>
    </w:p>
    <w:p w14:paraId="473EB9A1"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 xml:space="preserve">Учит детей вырезать круглые формы из квадрата и овальные из прямоугольника путем скругления углов; использовать этот прием для изображения в аппликации овощей, фруктов, ягод, цветов и тому подобное. </w:t>
      </w:r>
    </w:p>
    <w:p w14:paraId="4C6434A6"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
    <w:p w14:paraId="3B449202"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 xml:space="preserve">Педагог продолжает расширять количество изображаемых в аппликации предметов (птицы, животные, цветы, насекомые, дома, как реальные, так и воображаемые) из готовых форм. </w:t>
      </w:r>
    </w:p>
    <w:p w14:paraId="50A21810"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 xml:space="preserve">Учит детей преобразовывать эти формы, разрезая их на две или четыре части (круг - на полукруги, четверти; квадрат - на треугольники и так далее). </w:t>
      </w:r>
    </w:p>
    <w:p w14:paraId="758206A2"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 xml:space="preserve">Закрепляет у детей навыки аккуратного вырезывания и наклеивания. </w:t>
      </w:r>
    </w:p>
    <w:p w14:paraId="1845797A" w14:textId="77777777" w:rsidR="001D5340" w:rsidRPr="001D5340" w:rsidRDefault="001D5340" w:rsidP="00794F0E">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D5340">
        <w:rPr>
          <w:rFonts w:ascii="Times New Roman" w:eastAsia="Times New Roman" w:hAnsi="Times New Roman" w:cs="Times New Roman"/>
          <w:color w:val="000000"/>
          <w:sz w:val="24"/>
          <w:szCs w:val="24"/>
          <w:lang w:eastAsia="ru-RU"/>
        </w:rPr>
        <w:t>Педагог поощряет проявление активности и творчества.</w:t>
      </w:r>
    </w:p>
    <w:p w14:paraId="3C520447" w14:textId="77777777" w:rsidR="001D5340" w:rsidRPr="001D5340" w:rsidRDefault="001D5340" w:rsidP="001D5340">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17AF228" w14:textId="77777777" w:rsidR="001D5340" w:rsidRPr="001D5340" w:rsidRDefault="001D5340" w:rsidP="001D5340">
      <w:pPr>
        <w:jc w:val="center"/>
        <w:rPr>
          <w:rFonts w:ascii="Times New Roman" w:eastAsia="Calibri" w:hAnsi="Times New Roman" w:cs="Times New Roman"/>
          <w:b/>
          <w:sz w:val="36"/>
          <w:lang w:eastAsia="ru-RU"/>
        </w:rPr>
      </w:pPr>
    </w:p>
    <w:p w14:paraId="54A8C49E" w14:textId="77777777" w:rsidR="001D5340" w:rsidRPr="001D5340" w:rsidRDefault="001D5340" w:rsidP="001D5340">
      <w:pPr>
        <w:jc w:val="center"/>
        <w:rPr>
          <w:rFonts w:ascii="Times New Roman" w:eastAsia="Calibri" w:hAnsi="Times New Roman" w:cs="Times New Roman"/>
          <w:b/>
          <w:sz w:val="36"/>
          <w:lang w:eastAsia="ru-RU"/>
        </w:rPr>
      </w:pPr>
    </w:p>
    <w:p w14:paraId="698BC44D" w14:textId="77777777" w:rsidR="001D5340" w:rsidRPr="001D5340" w:rsidRDefault="001D5340" w:rsidP="001D5340">
      <w:pPr>
        <w:jc w:val="center"/>
        <w:rPr>
          <w:rFonts w:ascii="Times New Roman" w:eastAsia="Calibri" w:hAnsi="Times New Roman" w:cs="Times New Roman"/>
          <w:b/>
          <w:sz w:val="36"/>
          <w:lang w:eastAsia="ru-RU"/>
        </w:rPr>
      </w:pPr>
    </w:p>
    <w:p w14:paraId="31F6B52F" w14:textId="77777777" w:rsidR="001D5340" w:rsidRPr="001D5340" w:rsidRDefault="001D5340" w:rsidP="001D5340">
      <w:pPr>
        <w:jc w:val="center"/>
        <w:rPr>
          <w:rFonts w:ascii="Times New Roman" w:eastAsia="Calibri" w:hAnsi="Times New Roman" w:cs="Times New Roman"/>
          <w:b/>
          <w:sz w:val="36"/>
          <w:lang w:eastAsia="ru-RU"/>
        </w:rPr>
      </w:pPr>
    </w:p>
    <w:p w14:paraId="6091A589" w14:textId="77777777" w:rsidR="001D5340" w:rsidRPr="001D5340" w:rsidRDefault="001D5340" w:rsidP="001D5340">
      <w:pPr>
        <w:jc w:val="center"/>
        <w:rPr>
          <w:rFonts w:ascii="Times New Roman" w:eastAsia="Calibri" w:hAnsi="Times New Roman" w:cs="Times New Roman"/>
          <w:b/>
          <w:sz w:val="36"/>
          <w:lang w:eastAsia="ru-RU"/>
        </w:rPr>
      </w:pPr>
    </w:p>
    <w:p w14:paraId="4E887453" w14:textId="77777777" w:rsidR="001D5340" w:rsidRPr="001D5340" w:rsidRDefault="001D5340" w:rsidP="001D5340">
      <w:pPr>
        <w:jc w:val="center"/>
        <w:rPr>
          <w:rFonts w:ascii="Times New Roman" w:eastAsia="Calibri" w:hAnsi="Times New Roman" w:cs="Times New Roman"/>
          <w:b/>
          <w:sz w:val="36"/>
          <w:lang w:eastAsia="ru-RU"/>
        </w:rPr>
      </w:pPr>
    </w:p>
    <w:p w14:paraId="63E38225" w14:textId="77777777" w:rsidR="001D5340" w:rsidRPr="001D5340" w:rsidRDefault="001D5340" w:rsidP="001D5340">
      <w:pPr>
        <w:jc w:val="center"/>
        <w:rPr>
          <w:rFonts w:ascii="Times New Roman" w:eastAsia="Calibri" w:hAnsi="Times New Roman" w:cs="Times New Roman"/>
          <w:b/>
          <w:sz w:val="36"/>
          <w:lang w:eastAsia="ru-RU"/>
        </w:rPr>
      </w:pPr>
    </w:p>
    <w:p w14:paraId="4702498E" w14:textId="77777777" w:rsidR="001D5340" w:rsidRPr="001D5340" w:rsidRDefault="001D5340" w:rsidP="001D5340">
      <w:pPr>
        <w:spacing w:after="0" w:line="240" w:lineRule="auto"/>
        <w:jc w:val="center"/>
        <w:rPr>
          <w:rFonts w:ascii="Times New Roman" w:eastAsia="Calibri" w:hAnsi="Times New Roman" w:cs="Times New Roman"/>
          <w:b/>
          <w:lang w:eastAsia="ru-RU"/>
        </w:rPr>
      </w:pPr>
    </w:p>
    <w:tbl>
      <w:tblPr>
        <w:tblW w:w="15026" w:type="dxa"/>
        <w:tblInd w:w="-176" w:type="dxa"/>
        <w:tblLayout w:type="fixed"/>
        <w:tblCellMar>
          <w:left w:w="10" w:type="dxa"/>
          <w:right w:w="10" w:type="dxa"/>
        </w:tblCellMar>
        <w:tblLook w:val="04A0" w:firstRow="1" w:lastRow="0" w:firstColumn="1" w:lastColumn="0" w:noHBand="0" w:noVBand="1"/>
      </w:tblPr>
      <w:tblGrid>
        <w:gridCol w:w="991"/>
        <w:gridCol w:w="1592"/>
        <w:gridCol w:w="109"/>
        <w:gridCol w:w="1703"/>
        <w:gridCol w:w="2124"/>
        <w:gridCol w:w="3828"/>
        <w:gridCol w:w="2551"/>
        <w:gridCol w:w="9"/>
        <w:gridCol w:w="2119"/>
      </w:tblGrid>
      <w:tr w:rsidR="001D5340" w:rsidRPr="001D5340" w14:paraId="210D614E"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CCB8C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1</w:t>
            </w:r>
          </w:p>
        </w:tc>
        <w:tc>
          <w:tcPr>
            <w:tcW w:w="15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D9B59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02.09 – 06.09</w:t>
            </w:r>
          </w:p>
          <w:p w14:paraId="481808A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«Детский сад наш общий дом»</w:t>
            </w:r>
          </w:p>
        </w:tc>
        <w:tc>
          <w:tcPr>
            <w:tcW w:w="18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11658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7F71E5D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4F8AEFC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201D5F3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21DA841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570B432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1BD0E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w:t>
            </w:r>
          </w:p>
          <w:p w14:paraId="5429644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w:t>
            </w:r>
            <w:r w:rsidRPr="001D5340">
              <w:rPr>
                <w:rFonts w:ascii="Times New Roman" w:eastAsia="Times New Roman" w:hAnsi="Times New Roman" w:cs="Times New Roman"/>
                <w:b/>
                <w:lang w:eastAsia="ru-RU"/>
              </w:rPr>
              <w:t xml:space="preserve">Воздушные шары» </w:t>
            </w:r>
            <w:r w:rsidRPr="001D5340">
              <w:rPr>
                <w:rFonts w:ascii="Times New Roman" w:eastAsia="Times New Roman" w:hAnsi="Times New Roman" w:cs="Times New Roman"/>
                <w:lang w:eastAsia="ru-RU"/>
              </w:rPr>
              <w:t>(мониторинг)</w:t>
            </w:r>
          </w:p>
          <w:p w14:paraId="52F8495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2250C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1.Учить вырезать овалы из прямоугольников и наклеивать их на нарисованные веревочки того же цвета.</w:t>
            </w:r>
          </w:p>
          <w:p w14:paraId="318157F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2.Продолжать учить выполнять работу аккуратно.</w:t>
            </w:r>
          </w:p>
          <w:p w14:paraId="4A1802E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3.Развивать мышление и глазомер.</w:t>
            </w:r>
          </w:p>
          <w:p w14:paraId="163555C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4.Воспитывать отзывчивость и доброту.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27992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w:t>
            </w:r>
          </w:p>
          <w:p w14:paraId="652BC81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Аппликация</w:t>
            </w:r>
          </w:p>
          <w:p w14:paraId="5BA8AA9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 детьми 4-5 лет.</w:t>
            </w:r>
          </w:p>
          <w:p w14:paraId="70A4790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Стр.58.</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C4FC0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Альбомные листы.</w:t>
            </w:r>
          </w:p>
          <w:p w14:paraId="50049E2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.Клей.</w:t>
            </w:r>
          </w:p>
          <w:p w14:paraId="5C35599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3.Ножницы.</w:t>
            </w:r>
          </w:p>
          <w:p w14:paraId="05BB2B5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Кисточки для клея.</w:t>
            </w:r>
          </w:p>
          <w:p w14:paraId="787A332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5.Прямоугольники.</w:t>
            </w:r>
          </w:p>
          <w:p w14:paraId="0309E9E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Тряпочки</w:t>
            </w:r>
          </w:p>
          <w:p w14:paraId="2E5F821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Клеенки - подкладки.</w:t>
            </w:r>
          </w:p>
        </w:tc>
      </w:tr>
      <w:tr w:rsidR="001D5340" w:rsidRPr="001D5340" w14:paraId="2E00716B" w14:textId="77777777" w:rsidTr="001D5340">
        <w:trPr>
          <w:trHeight w:val="1853"/>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5AAE6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2</w:t>
            </w:r>
          </w:p>
        </w:tc>
        <w:tc>
          <w:tcPr>
            <w:tcW w:w="15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E065D4"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09.09-13.09</w:t>
            </w:r>
          </w:p>
          <w:p w14:paraId="29AF3E6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«Ходит осень по дорожке»</w:t>
            </w:r>
          </w:p>
          <w:p w14:paraId="42F9945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8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BD8E4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3208E3A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1A11989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3017B16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17FE4A8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117E3C7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E375A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2.</w:t>
            </w:r>
          </w:p>
          <w:p w14:paraId="5B2482BE" w14:textId="77777777" w:rsidR="001D5340" w:rsidRPr="001D5340" w:rsidRDefault="001D5340" w:rsidP="001D5340">
            <w:pPr>
              <w:spacing w:after="0" w:line="240" w:lineRule="auto"/>
              <w:jc w:val="center"/>
              <w:rPr>
                <w:rFonts w:ascii="Times New Roman" w:eastAsia="Calibri" w:hAnsi="Times New Roman" w:cs="Times New Roman"/>
                <w:b/>
              </w:rPr>
            </w:pPr>
            <w:r w:rsidRPr="001D5340">
              <w:rPr>
                <w:rFonts w:ascii="Times New Roman" w:eastAsia="Calibri" w:hAnsi="Times New Roman" w:cs="Times New Roman"/>
                <w:b/>
              </w:rPr>
              <w:t>«Ветка рябины»</w:t>
            </w:r>
          </w:p>
          <w:p w14:paraId="22B8AA6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(мониторинг)</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6D5901" w14:textId="77777777" w:rsidR="001D5340" w:rsidRPr="001D5340" w:rsidRDefault="001D5340" w:rsidP="001D5340">
            <w:pPr>
              <w:spacing w:after="0" w:line="240" w:lineRule="auto"/>
              <w:jc w:val="center"/>
              <w:rPr>
                <w:rFonts w:ascii="Times New Roman" w:eastAsia="Calibri" w:hAnsi="Times New Roman" w:cs="Times New Roman"/>
              </w:rPr>
            </w:pPr>
            <w:r w:rsidRPr="001D5340">
              <w:rPr>
                <w:rFonts w:ascii="Times New Roman" w:eastAsia="Calibri" w:hAnsi="Times New Roman" w:cs="Times New Roman"/>
              </w:rPr>
              <w:t>1.Развивать мелкую моторику рук.</w:t>
            </w:r>
          </w:p>
          <w:p w14:paraId="7AFC4850" w14:textId="77777777" w:rsidR="001D5340" w:rsidRPr="001D5340" w:rsidRDefault="001D5340" w:rsidP="001D5340">
            <w:pPr>
              <w:spacing w:after="0" w:line="240" w:lineRule="auto"/>
              <w:jc w:val="center"/>
              <w:rPr>
                <w:rFonts w:ascii="Times New Roman" w:eastAsia="Calibri" w:hAnsi="Times New Roman" w:cs="Times New Roman"/>
              </w:rPr>
            </w:pPr>
            <w:r w:rsidRPr="001D5340">
              <w:rPr>
                <w:rFonts w:ascii="Times New Roman" w:eastAsia="Calibri" w:hAnsi="Times New Roman" w:cs="Times New Roman"/>
              </w:rPr>
              <w:t>2.Учить разрывать салфетку на кусочки, сминать каждый маленький кусок в комочек и наклеивать в заданном месте на лист бумаги.</w:t>
            </w:r>
          </w:p>
          <w:p w14:paraId="3B6F13CF" w14:textId="77777777" w:rsidR="001D5340" w:rsidRPr="001D5340" w:rsidRDefault="001D5340" w:rsidP="001D5340">
            <w:pPr>
              <w:spacing w:after="0" w:line="240" w:lineRule="auto"/>
              <w:jc w:val="center"/>
              <w:rPr>
                <w:rFonts w:ascii="Times New Roman" w:eastAsia="Calibri" w:hAnsi="Times New Roman" w:cs="Times New Roman"/>
              </w:rPr>
            </w:pPr>
            <w:r w:rsidRPr="001D5340">
              <w:rPr>
                <w:rFonts w:ascii="Times New Roman" w:eastAsia="Calibri" w:hAnsi="Times New Roman" w:cs="Times New Roman"/>
              </w:rPr>
              <w:t>3.Учить понимать и анализировать содержание стихотворения.</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57B1A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w:t>
            </w:r>
          </w:p>
          <w:p w14:paraId="5247627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Аппликация</w:t>
            </w:r>
          </w:p>
          <w:p w14:paraId="1799EA7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 детьми 4-5 лет.</w:t>
            </w:r>
          </w:p>
          <w:p w14:paraId="06C4B2A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Стр.17.</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062E7F" w14:textId="77777777" w:rsidR="001D5340" w:rsidRPr="001D5340" w:rsidRDefault="001D5340" w:rsidP="001D5340">
            <w:pPr>
              <w:spacing w:after="0" w:line="240" w:lineRule="auto"/>
              <w:jc w:val="center"/>
              <w:rPr>
                <w:rFonts w:ascii="Times New Roman" w:eastAsia="Calibri" w:hAnsi="Times New Roman" w:cs="Times New Roman"/>
              </w:rPr>
            </w:pPr>
            <w:r w:rsidRPr="001D5340">
              <w:rPr>
                <w:rFonts w:ascii="Times New Roman" w:eastAsia="Calibri" w:hAnsi="Times New Roman" w:cs="Times New Roman"/>
              </w:rPr>
              <w:t>1.Половинки альбомных листов.</w:t>
            </w:r>
          </w:p>
          <w:p w14:paraId="5F328DB6" w14:textId="77777777" w:rsidR="001D5340" w:rsidRPr="001D5340" w:rsidRDefault="001D5340" w:rsidP="001D5340">
            <w:pPr>
              <w:spacing w:after="0" w:line="240" w:lineRule="auto"/>
              <w:jc w:val="center"/>
              <w:rPr>
                <w:rFonts w:ascii="Times New Roman" w:eastAsia="Calibri" w:hAnsi="Times New Roman" w:cs="Times New Roman"/>
              </w:rPr>
            </w:pPr>
            <w:r w:rsidRPr="001D5340">
              <w:rPr>
                <w:rFonts w:ascii="Times New Roman" w:eastAsia="Calibri" w:hAnsi="Times New Roman" w:cs="Times New Roman"/>
              </w:rPr>
              <w:t>2.Красные салфетки</w:t>
            </w:r>
          </w:p>
          <w:p w14:paraId="31735536" w14:textId="77777777" w:rsidR="001D5340" w:rsidRPr="001D5340" w:rsidRDefault="001D5340" w:rsidP="001D5340">
            <w:pPr>
              <w:spacing w:after="0" w:line="240" w:lineRule="auto"/>
              <w:jc w:val="center"/>
              <w:rPr>
                <w:rFonts w:ascii="Times New Roman" w:eastAsia="Calibri" w:hAnsi="Times New Roman" w:cs="Times New Roman"/>
              </w:rPr>
            </w:pPr>
            <w:r w:rsidRPr="001D5340">
              <w:rPr>
                <w:rFonts w:ascii="Times New Roman" w:eastAsia="Calibri" w:hAnsi="Times New Roman" w:cs="Times New Roman"/>
              </w:rPr>
              <w:t>3.Клей</w:t>
            </w:r>
          </w:p>
          <w:p w14:paraId="3098C725" w14:textId="77777777" w:rsidR="001D5340" w:rsidRPr="001D5340" w:rsidRDefault="001D5340" w:rsidP="001D5340">
            <w:pPr>
              <w:spacing w:after="0" w:line="240" w:lineRule="auto"/>
              <w:jc w:val="center"/>
              <w:rPr>
                <w:rFonts w:ascii="Times New Roman" w:eastAsia="Calibri" w:hAnsi="Times New Roman" w:cs="Times New Roman"/>
              </w:rPr>
            </w:pPr>
            <w:r w:rsidRPr="001D5340">
              <w:rPr>
                <w:rFonts w:ascii="Times New Roman" w:eastAsia="Calibri" w:hAnsi="Times New Roman" w:cs="Times New Roman"/>
              </w:rPr>
              <w:t>4.Кисти для клея</w:t>
            </w:r>
          </w:p>
          <w:p w14:paraId="701C97B4" w14:textId="77777777" w:rsidR="001D5340" w:rsidRPr="001D5340" w:rsidRDefault="001D5340" w:rsidP="001D5340">
            <w:pPr>
              <w:spacing w:after="0" w:line="240" w:lineRule="auto"/>
              <w:jc w:val="center"/>
              <w:rPr>
                <w:rFonts w:ascii="Times New Roman" w:eastAsia="Calibri" w:hAnsi="Times New Roman" w:cs="Times New Roman"/>
              </w:rPr>
            </w:pPr>
            <w:r w:rsidRPr="001D5340">
              <w:rPr>
                <w:rFonts w:ascii="Times New Roman" w:eastAsia="Calibri" w:hAnsi="Times New Roman" w:cs="Times New Roman"/>
              </w:rPr>
              <w:t>5.Тряпочки</w:t>
            </w:r>
          </w:p>
          <w:p w14:paraId="13F4B64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Calibri" w:hAnsi="Times New Roman" w:cs="Times New Roman"/>
              </w:rPr>
              <w:t>6.Клеенки-подкладки.</w:t>
            </w:r>
          </w:p>
        </w:tc>
      </w:tr>
      <w:tr w:rsidR="001D5340" w:rsidRPr="001D5340" w14:paraId="42AE7222"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0BEA3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3</w:t>
            </w:r>
          </w:p>
        </w:tc>
        <w:tc>
          <w:tcPr>
            <w:tcW w:w="15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26143A" w14:textId="77777777" w:rsidR="001D5340" w:rsidRPr="001D5340" w:rsidRDefault="001D5340" w:rsidP="001D5340">
            <w:pPr>
              <w:spacing w:after="0" w:line="240" w:lineRule="auto"/>
              <w:jc w:val="center"/>
              <w:rPr>
                <w:rFonts w:ascii="Times New Roman" w:eastAsia="Times New Roman" w:hAnsi="Times New Roman" w:cs="Times New Roman"/>
                <w:b/>
                <w:color w:val="000000"/>
                <w:lang w:eastAsia="ru-RU"/>
              </w:rPr>
            </w:pPr>
            <w:r w:rsidRPr="001D5340">
              <w:rPr>
                <w:rFonts w:ascii="Times New Roman" w:eastAsia="Times New Roman" w:hAnsi="Times New Roman" w:cs="Times New Roman"/>
                <w:b/>
                <w:color w:val="000000"/>
                <w:lang w:eastAsia="ru-RU"/>
              </w:rPr>
              <w:t>16.09-20.09</w:t>
            </w:r>
          </w:p>
          <w:p w14:paraId="15E2EEC2" w14:textId="77777777" w:rsidR="001D5340" w:rsidRPr="001D5340" w:rsidRDefault="001D5340" w:rsidP="001D5340">
            <w:pPr>
              <w:spacing w:after="0" w:line="240" w:lineRule="auto"/>
              <w:jc w:val="center"/>
              <w:rPr>
                <w:rFonts w:ascii="Times New Roman" w:eastAsia="Times New Roman" w:hAnsi="Times New Roman" w:cs="Times New Roman"/>
                <w:b/>
                <w:color w:val="000000"/>
                <w:lang w:eastAsia="ru-RU"/>
              </w:rPr>
            </w:pPr>
            <w:r w:rsidRPr="001D5340">
              <w:rPr>
                <w:rFonts w:ascii="Times New Roman" w:eastAsia="Times New Roman" w:hAnsi="Times New Roman" w:cs="Times New Roman"/>
                <w:b/>
                <w:lang w:eastAsia="ru-RU"/>
              </w:rPr>
              <w:t>«Овощная ярмарка»</w:t>
            </w:r>
          </w:p>
          <w:p w14:paraId="3DEE3B5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7767D25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8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FD745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6A6485D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2D6E91D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05DCF88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0937720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2F1ED46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C76D6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3.</w:t>
            </w:r>
          </w:p>
          <w:p w14:paraId="19BCD72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«Ширма с овощами»</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9762C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1.Расширять знания детей об овощах.</w:t>
            </w:r>
          </w:p>
          <w:p w14:paraId="56B5B4E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Закреплять приемы нанесения кистью клея  на обратную сторону фигуры.</w:t>
            </w:r>
          </w:p>
          <w:p w14:paraId="13E8D8F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Продолжать закреплять умение прикладывать намазанную клеем деталь к листу бумаги и плотно прижимать ее тряпочкой.</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D7F1D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w:t>
            </w:r>
          </w:p>
          <w:p w14:paraId="05659FD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Аппликация</w:t>
            </w:r>
          </w:p>
          <w:p w14:paraId="26B1FA0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 детьми 4-5 лет.</w:t>
            </w:r>
          </w:p>
          <w:p w14:paraId="14D1F99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Стр.14.</w:t>
            </w:r>
          </w:p>
          <w:p w14:paraId="566028C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0888B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Вырезанные из цветной бумаги изображение овощей.</w:t>
            </w:r>
          </w:p>
          <w:p w14:paraId="5C70F5E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Картонная книжка-раскладушка.</w:t>
            </w:r>
          </w:p>
          <w:p w14:paraId="74972FB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Клей.</w:t>
            </w:r>
          </w:p>
          <w:p w14:paraId="670F005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Кисти для клея.</w:t>
            </w:r>
          </w:p>
          <w:p w14:paraId="458CB03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Тряпочка.</w:t>
            </w:r>
          </w:p>
          <w:p w14:paraId="4150368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Клеёнка.</w:t>
            </w:r>
          </w:p>
          <w:p w14:paraId="3D495E2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Образец.</w:t>
            </w:r>
          </w:p>
        </w:tc>
      </w:tr>
      <w:tr w:rsidR="001D5340" w:rsidRPr="001D5340" w14:paraId="1601EE1E"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5D6C6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4</w:t>
            </w:r>
          </w:p>
        </w:tc>
        <w:tc>
          <w:tcPr>
            <w:tcW w:w="15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13798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23.09-27.09</w:t>
            </w:r>
          </w:p>
          <w:p w14:paraId="162A74B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«Фруктовыйсад»</w:t>
            </w:r>
          </w:p>
        </w:tc>
        <w:tc>
          <w:tcPr>
            <w:tcW w:w="18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CCFC5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53FA016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3914BE3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6BD2DA4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130C2DB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55424BD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6B64AE8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88641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4.</w:t>
            </w:r>
          </w:p>
          <w:p w14:paraId="5B73666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«Ширма с фруктами»</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2C0D7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1.Расширить и уточнить представления детей  о многообразии фруктов.</w:t>
            </w:r>
          </w:p>
          <w:p w14:paraId="360CF00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Учить различать овощи и фрукты.</w:t>
            </w:r>
          </w:p>
          <w:p w14:paraId="29615B7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Закреплять приемы аккуратного наклеивания.</w:t>
            </w:r>
          </w:p>
          <w:p w14:paraId="16FEC80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4.Развивать внимательность.</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4CD90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w:t>
            </w:r>
          </w:p>
          <w:p w14:paraId="6A2E167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Аппликация</w:t>
            </w:r>
          </w:p>
          <w:p w14:paraId="0520ACE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 детьми 4-5 лет.</w:t>
            </w:r>
          </w:p>
          <w:p w14:paraId="51969D7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Стр.16.</w:t>
            </w:r>
          </w:p>
          <w:p w14:paraId="1A23E63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440C8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1.Изображение фруктов и овощей, вырезанные из цветной бумаги.</w:t>
            </w:r>
          </w:p>
          <w:p w14:paraId="43A229A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Картонная книжка-раскладушка.</w:t>
            </w:r>
          </w:p>
          <w:p w14:paraId="3F24E0E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3.Клей.</w:t>
            </w:r>
          </w:p>
          <w:p w14:paraId="04D5EE9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4. Кисточки для клея.</w:t>
            </w:r>
          </w:p>
          <w:p w14:paraId="1E2DFDE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Тряпочки.</w:t>
            </w:r>
          </w:p>
          <w:p w14:paraId="6573515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Клеёнка.</w:t>
            </w:r>
          </w:p>
          <w:p w14:paraId="1404C4E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7.Образец.</w:t>
            </w:r>
          </w:p>
        </w:tc>
      </w:tr>
      <w:tr w:rsidR="001D5340" w:rsidRPr="001D5340" w14:paraId="0EBAEB92"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18AA7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5</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50B8ED"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67D3352F"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30.09-04.10</w:t>
            </w:r>
          </w:p>
          <w:p w14:paraId="2CAC4B2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«Лес - наше богатство» (деревья, кустарники, грибы, ягоды, цветы)</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CBF36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7345A74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522E7DF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5CA2873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6229AB0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739252C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4F7D869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105A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4561C2D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5.</w:t>
            </w:r>
          </w:p>
          <w:p w14:paraId="527D55CD"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«Осеннее дерево»</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51782F" w14:textId="77777777" w:rsidR="001D5340" w:rsidRPr="001D5340" w:rsidRDefault="001D5340" w:rsidP="001D5340">
            <w:pPr>
              <w:tabs>
                <w:tab w:val="left" w:pos="2438"/>
              </w:tabs>
              <w:spacing w:after="0" w:line="240" w:lineRule="auto"/>
              <w:jc w:val="center"/>
              <w:rPr>
                <w:rFonts w:ascii="Times New Roman" w:eastAsia="Times New Roman" w:hAnsi="Times New Roman" w:cs="Times New Roman"/>
                <w:lang w:eastAsia="ru-RU"/>
              </w:rPr>
            </w:pPr>
          </w:p>
          <w:p w14:paraId="297C6D54" w14:textId="77777777" w:rsidR="001D5340" w:rsidRPr="001D5340" w:rsidRDefault="001D5340" w:rsidP="001D5340">
            <w:pPr>
              <w:tabs>
                <w:tab w:val="left" w:pos="2438"/>
              </w:tabs>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1.Расширять знания детей о приметах осени.</w:t>
            </w:r>
          </w:p>
          <w:p w14:paraId="257B0995" w14:textId="77777777" w:rsidR="001D5340" w:rsidRPr="001D5340" w:rsidRDefault="001D5340" w:rsidP="001D5340">
            <w:pPr>
              <w:tabs>
                <w:tab w:val="left" w:pos="2438"/>
              </w:tabs>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2.Продолжать учить отрывать от листа бумаги маленькие кусочки, наносить на них клей, приклеивать в нужном месте картинки.</w:t>
            </w:r>
          </w:p>
          <w:p w14:paraId="7C2B5957" w14:textId="77777777" w:rsidR="001D5340" w:rsidRPr="001D5340" w:rsidRDefault="001D5340" w:rsidP="001D5340">
            <w:pPr>
              <w:tabs>
                <w:tab w:val="left" w:pos="2438"/>
              </w:tabs>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3.Учить понимать и анализировать содержание стихотворения.</w:t>
            </w:r>
          </w:p>
          <w:p w14:paraId="260F51FF" w14:textId="77777777" w:rsidR="001D5340" w:rsidRPr="001D5340" w:rsidRDefault="001D5340" w:rsidP="001D5340">
            <w:pPr>
              <w:tabs>
                <w:tab w:val="left" w:pos="2438"/>
              </w:tabs>
              <w:spacing w:after="0" w:line="240" w:lineRule="auto"/>
              <w:jc w:val="center"/>
              <w:rPr>
                <w:rFonts w:ascii="Times New Roman" w:eastAsia="Times New Roman" w:hAnsi="Times New Roman"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C972F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2F4D151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3B2F3AF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w:t>
            </w:r>
          </w:p>
          <w:p w14:paraId="1DF6229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стр.23.</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9A0DA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5F0A200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Картон с нарисованными гуашью стволом и ветвями дерева.</w:t>
            </w:r>
          </w:p>
          <w:p w14:paraId="227C538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2.Клей.</w:t>
            </w:r>
          </w:p>
          <w:p w14:paraId="169D8D2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Кисточка.</w:t>
            </w:r>
          </w:p>
          <w:p w14:paraId="353DF27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Салфетки.</w:t>
            </w:r>
          </w:p>
          <w:p w14:paraId="248B36B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Цветная двухсторонняя бумага (зеленая, желтая, красная, оранжевая).</w:t>
            </w:r>
          </w:p>
          <w:p w14:paraId="0BBDE30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Образец.</w:t>
            </w:r>
          </w:p>
        </w:tc>
      </w:tr>
      <w:tr w:rsidR="001D5340" w:rsidRPr="001D5340" w14:paraId="506F31FD"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EBEEB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6</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31E8E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07.10-11.10</w:t>
            </w:r>
          </w:p>
          <w:p w14:paraId="7EC0BA8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«Хлеб - всему голова»</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C0104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5D3D41C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1211E5F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53AFC05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1872CFB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0797F1A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1E80C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6.</w:t>
            </w:r>
          </w:p>
          <w:p w14:paraId="0C3EA4A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«Укрась салфеточку»</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3FCFE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1.Учитьдетей составлять узор на квадрате, заполняя элементами середину, углы.</w:t>
            </w:r>
          </w:p>
          <w:p w14:paraId="5D18531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2.Учить разрезать полоску пополам, предварительно сложив ее; правильно держать ножницы и правильно действовать ими.</w:t>
            </w:r>
          </w:p>
          <w:p w14:paraId="0939A38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3.Развивать чувство композиции.</w:t>
            </w:r>
          </w:p>
          <w:p w14:paraId="0344498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4.Закреплять умение аккуратно наклеивать детали.</w:t>
            </w:r>
          </w:p>
          <w:p w14:paraId="6DC5190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5.Подводить к эстетической оценке работ.</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5D233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Т. С. Комарова Изобразительная деятельность в детском саду.</w:t>
            </w:r>
          </w:p>
          <w:p w14:paraId="391CDC7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 30.</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42486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1.Квадратный лист белой бумаги</w:t>
            </w:r>
          </w:p>
          <w:p w14:paraId="40E141D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2.Полоски разных цветов</w:t>
            </w:r>
          </w:p>
          <w:p w14:paraId="1CA85A9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3.Ножницы</w:t>
            </w:r>
          </w:p>
          <w:p w14:paraId="01A8C34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4.Клей</w:t>
            </w:r>
          </w:p>
          <w:p w14:paraId="4259366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5.Салфетка</w:t>
            </w:r>
          </w:p>
          <w:p w14:paraId="738876D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6.Клееночка</w:t>
            </w:r>
          </w:p>
          <w:p w14:paraId="5544EE1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7.Кисти для клея.</w:t>
            </w:r>
          </w:p>
        </w:tc>
      </w:tr>
      <w:tr w:rsidR="001D5340" w:rsidRPr="001D5340" w14:paraId="4A1E27BB"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DD88E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7</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D9150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14.10 – 18.10</w:t>
            </w:r>
          </w:p>
          <w:p w14:paraId="1007851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«На ферме»</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8A2A1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4E7C65B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1556859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334F5AC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065A603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542A8C6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59248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7.</w:t>
            </w:r>
          </w:p>
          <w:p w14:paraId="19DA67F2"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«Будка для собаки»</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D264C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1.Учить разрезать квадрат на два треугольника, а круг на два полукруга.</w:t>
            </w:r>
          </w:p>
          <w:p w14:paraId="247163D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2.Продолжать учить составлять и аккуратно наклеивать изображение предмета из нескольких частей.</w:t>
            </w:r>
          </w:p>
          <w:p w14:paraId="2D10DE0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 xml:space="preserve">3. Учить понимать содержание рассказа, воспитывать отзывчивость и </w:t>
            </w:r>
            <w:r w:rsidRPr="001D5340">
              <w:rPr>
                <w:rFonts w:ascii="Times New Roman" w:eastAsia="Times New Roman" w:hAnsi="Times New Roman" w:cs="Times New Roman"/>
                <w:lang w:eastAsia="ru-RU"/>
              </w:rPr>
              <w:lastRenderedPageBreak/>
              <w:t>доброту.</w:t>
            </w:r>
          </w:p>
          <w:p w14:paraId="7B230DC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4.Учить работать в паре.</w:t>
            </w:r>
          </w:p>
          <w:p w14:paraId="0AD49DE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BB791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Д. Н. Колдина.</w:t>
            </w:r>
          </w:p>
          <w:p w14:paraId="4820779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Аппликация с детьми</w:t>
            </w:r>
          </w:p>
          <w:p w14:paraId="2097A8D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w:t>
            </w:r>
          </w:p>
          <w:p w14:paraId="75358F5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стр.37.</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C97FE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1.Вырезанные из бумаги изображения щенков.</w:t>
            </w:r>
          </w:p>
          <w:p w14:paraId="273DC0A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Половинки альбомных листов.</w:t>
            </w:r>
          </w:p>
          <w:p w14:paraId="07139AF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Квадраты 8х8 из цветной бумаги.</w:t>
            </w:r>
          </w:p>
          <w:p w14:paraId="162B906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4. Квадрат 5х5 см и круг диаметром 5 см для каждой пары детей.</w:t>
            </w:r>
          </w:p>
          <w:p w14:paraId="204E8CA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Ножницы.</w:t>
            </w:r>
          </w:p>
          <w:p w14:paraId="00763A4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Клей, кисточки для клея.</w:t>
            </w:r>
          </w:p>
          <w:p w14:paraId="52A6B9A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Тряпочки.</w:t>
            </w:r>
          </w:p>
          <w:p w14:paraId="612DA2F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Клеёнки.</w:t>
            </w:r>
          </w:p>
          <w:p w14:paraId="2ED2053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9. Образец.</w:t>
            </w:r>
          </w:p>
        </w:tc>
      </w:tr>
      <w:tr w:rsidR="001D5340" w:rsidRPr="001D5340" w14:paraId="0BC32CD1"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E6FF3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8</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DA738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21.10 – 25.10</w:t>
            </w:r>
          </w:p>
          <w:p w14:paraId="788E7D2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«Знакомство с народной культурой и традициями»</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64F93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75BAADE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15ADF30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4D50F5E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35F7B9F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7BA671B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65D87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8.</w:t>
            </w:r>
          </w:p>
          <w:p w14:paraId="4D2E3CA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«Неваляшки»</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D989F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1.Продолжать учить вырезать круги, плавно закругляя углы квадратов, составлять изображаемый предмет из нескольких кругов, правильно располагая их на листе.</w:t>
            </w:r>
          </w:p>
          <w:p w14:paraId="118EA48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2.Учить передавать слова стихотворения действиями.</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4A495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44ECD3A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стр.47.</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81160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Половинки альбомных листов.</w:t>
            </w:r>
          </w:p>
          <w:p w14:paraId="0F36A1E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Квадраты.</w:t>
            </w:r>
          </w:p>
          <w:p w14:paraId="3DEEA7F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Клей.</w:t>
            </w:r>
          </w:p>
          <w:p w14:paraId="07AF52C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Кисточки для клея.</w:t>
            </w:r>
          </w:p>
          <w:p w14:paraId="6C085DA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Тряпочки.</w:t>
            </w:r>
          </w:p>
          <w:p w14:paraId="17FDF86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Ножницы.</w:t>
            </w:r>
          </w:p>
          <w:p w14:paraId="052F89B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Образец.</w:t>
            </w:r>
          </w:p>
        </w:tc>
      </w:tr>
      <w:tr w:rsidR="001D5340" w:rsidRPr="001D5340" w14:paraId="03DC4248"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9B00A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9</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74DF62"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28.10-02.11</w:t>
            </w:r>
          </w:p>
          <w:p w14:paraId="60AA8ED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«Мой город, моя республика, моя страна»</w:t>
            </w:r>
          </w:p>
          <w:p w14:paraId="0A36989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(День народного единства)</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887B1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6DE7484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5CCD59C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4CF952B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13E6741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0B00991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FE793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10.</w:t>
            </w:r>
          </w:p>
          <w:p w14:paraId="2D7D666F"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«Заснеженный город»</w:t>
            </w:r>
          </w:p>
          <w:p w14:paraId="3ECF8B4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1F5CF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1.Учить составлять коллективную сюжетную композицию из прямоугольников разных размеров, в технике изготовления фрески: равномерно наносить клей на поверхность и сыпать манную крупу.</w:t>
            </w:r>
          </w:p>
          <w:p w14:paraId="3D3F3E3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Продолжать учить работать в коллективе, распределять действия и договариваться о ходе работы.</w:t>
            </w:r>
          </w:p>
          <w:p w14:paraId="3E42717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Продолжать учить понимать и анализировать содержание стихотворения.</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079F8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3D7FA17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стр.43.</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62E8A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1.По листу голубого или синего картона на каждые 5-6 детей.</w:t>
            </w:r>
          </w:p>
          <w:p w14:paraId="41849AB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Разноцветные прямоугольники из цветной бумаги разных размеров (от 6х2 см до 14х8 см).</w:t>
            </w:r>
          </w:p>
          <w:p w14:paraId="172F8FC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Манная крупа.</w:t>
            </w:r>
          </w:p>
          <w:p w14:paraId="16ACB65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Фломастеры.</w:t>
            </w:r>
          </w:p>
          <w:p w14:paraId="7ADB0B2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Клей.</w:t>
            </w:r>
          </w:p>
          <w:p w14:paraId="4047CD2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Кисточки для клея.</w:t>
            </w:r>
          </w:p>
          <w:p w14:paraId="1D973AD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Тряпочки.</w:t>
            </w:r>
          </w:p>
          <w:p w14:paraId="4DB9683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Клеёнки.</w:t>
            </w:r>
          </w:p>
          <w:p w14:paraId="5CDF76C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9. Образец.</w:t>
            </w:r>
          </w:p>
        </w:tc>
      </w:tr>
      <w:tr w:rsidR="001D5340" w:rsidRPr="001D5340" w14:paraId="5BDD420F"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E7680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10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8F6E6C"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05.11 – 08.11</w:t>
            </w:r>
          </w:p>
          <w:p w14:paraId="4C8C0BD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 xml:space="preserve">«Мой дом, </w:t>
            </w:r>
            <w:r w:rsidRPr="001D5340">
              <w:rPr>
                <w:rFonts w:ascii="Times New Roman" w:eastAsia="Times New Roman" w:hAnsi="Times New Roman" w:cs="Times New Roman"/>
                <w:b/>
                <w:lang w:eastAsia="ru-RU"/>
              </w:rPr>
              <w:lastRenderedPageBreak/>
              <w:t>мебель, посуда»</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ADF79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Х/э</w:t>
            </w:r>
          </w:p>
          <w:p w14:paraId="34002B3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0586517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Ф</w:t>
            </w:r>
          </w:p>
          <w:p w14:paraId="0CEF36F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501B7BB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4964FB5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0BCBE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OОД  9.</w:t>
            </w:r>
          </w:p>
          <w:p w14:paraId="5999D10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 xml:space="preserve">«Полосатый </w:t>
            </w:r>
            <w:r w:rsidRPr="001D5340">
              <w:rPr>
                <w:rFonts w:ascii="Times New Roman" w:eastAsia="Times New Roman" w:hAnsi="Times New Roman" w:cs="Times New Roman"/>
                <w:b/>
                <w:lang w:eastAsia="ru-RU"/>
              </w:rPr>
              <w:lastRenderedPageBreak/>
              <w:t>коврик»</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F3F1C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 xml:space="preserve">1.Учить детей правильно держать ножницы, сжимать и разжимать </w:t>
            </w:r>
            <w:r w:rsidRPr="001D5340">
              <w:rPr>
                <w:rFonts w:ascii="Times New Roman" w:eastAsia="Times New Roman" w:hAnsi="Times New Roman" w:cs="Times New Roman"/>
                <w:lang w:eastAsia="ru-RU"/>
              </w:rPr>
              <w:lastRenderedPageBreak/>
              <w:t>кольца, резать по прямой линии.</w:t>
            </w:r>
          </w:p>
          <w:p w14:paraId="358F0DA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Учить украшать предмет прямоугольной формы цветными полосками, чередуя их по цвету.</w:t>
            </w:r>
          </w:p>
          <w:p w14:paraId="4C0C6A1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3.Закреплять приемы аккуратного наклеивания.</w:t>
            </w:r>
          </w:p>
          <w:p w14:paraId="134F79D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4.Учить договариваться друг с другом о ходе работы.</w:t>
            </w:r>
          </w:p>
          <w:p w14:paraId="6B029D8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62FFA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Д. Н. Колдина. Аппликация с детьми</w:t>
            </w:r>
          </w:p>
          <w:p w14:paraId="16F6131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4-5 лет, стр.27.</w:t>
            </w:r>
          </w:p>
          <w:p w14:paraId="794825E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E253F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 xml:space="preserve">1. Картонные прямоугольники 12 </w:t>
            </w:r>
            <w:r w:rsidRPr="001D5340">
              <w:rPr>
                <w:rFonts w:ascii="Times New Roman" w:eastAsia="Times New Roman" w:hAnsi="Times New Roman" w:cs="Times New Roman"/>
                <w:lang w:eastAsia="ru-RU"/>
              </w:rPr>
              <w:lastRenderedPageBreak/>
              <w:t>на 6 см, квадраты из цветной бумаги разных цветов 6х6 см.</w:t>
            </w:r>
          </w:p>
          <w:p w14:paraId="08BB6D1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Ножницы.</w:t>
            </w:r>
          </w:p>
          <w:p w14:paraId="1953EC3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3.Клей.</w:t>
            </w:r>
          </w:p>
          <w:p w14:paraId="43998E9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Кисточки для клея.</w:t>
            </w:r>
          </w:p>
          <w:p w14:paraId="74FFE87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Тряпочки.</w:t>
            </w:r>
          </w:p>
          <w:p w14:paraId="1885B3C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6.Клеёнки.</w:t>
            </w:r>
          </w:p>
          <w:p w14:paraId="5C4EF36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Образец.</w:t>
            </w:r>
          </w:p>
        </w:tc>
      </w:tr>
      <w:tr w:rsidR="001D5340" w:rsidRPr="001D5340" w14:paraId="40C2387A"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3C32C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11</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74193C"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11.11-15.11</w:t>
            </w:r>
          </w:p>
          <w:p w14:paraId="02F90E0F"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«Умные помощники»</w:t>
            </w:r>
          </w:p>
          <w:p w14:paraId="279D013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(бытовые приборы)</w:t>
            </w:r>
          </w:p>
          <w:p w14:paraId="4D442B1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36043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724CC3A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05FA489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6DC0876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0E164DA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08AD1F1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8E63A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11.</w:t>
            </w:r>
          </w:p>
          <w:p w14:paraId="15922DF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«Чудо-пылесос на уборке»</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FA92B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1.Закреплять умение вырезать предметы круглой и овальной формы и наклеивать изображения знакомого предмета.</w:t>
            </w:r>
          </w:p>
          <w:p w14:paraId="5EDBF1A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Составлять несложную композицию; соизмерять изображение с величиной листа.</w:t>
            </w:r>
          </w:p>
          <w:p w14:paraId="36D1F50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3.Красиво располагать изображения на листе, использовать в работе подручные материалы (шерстяные ниточки).</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B1B5D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4F9A61C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 20.</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A5291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1.Половинки альбомных листов. 2.Вырезанные из журнальной бумаги большой и маленький круги (туловище и голова).        3.Четыре небольших треугольника (клюв, хвост и ноги).</w:t>
            </w:r>
          </w:p>
          <w:p w14:paraId="0B263A7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4.Клей, кисти для клея.</w:t>
            </w:r>
          </w:p>
          <w:p w14:paraId="549E8CE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5.Тряпочки.</w:t>
            </w:r>
          </w:p>
          <w:p w14:paraId="618F417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Клеёнки.</w:t>
            </w:r>
          </w:p>
          <w:p w14:paraId="4FCE849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Образец.</w:t>
            </w:r>
          </w:p>
        </w:tc>
      </w:tr>
      <w:tr w:rsidR="001D5340" w:rsidRPr="001D5340" w14:paraId="657E1984"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FD780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12</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3CC31"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18.11-22.11</w:t>
            </w:r>
          </w:p>
          <w:p w14:paraId="7EED274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«Мамин день»</w:t>
            </w:r>
          </w:p>
          <w:p w14:paraId="6B08A07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00CEC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4B0937C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3BAEA45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35E2800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4D568D1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0C70AC6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93234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12.</w:t>
            </w:r>
          </w:p>
          <w:p w14:paraId="7CBDC457"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«Цветы в вазе»</w:t>
            </w:r>
          </w:p>
          <w:p w14:paraId="1722447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A9D45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Учить детей составлять композицию  из заготовленных деталей, вырезанных из открыток и журнальной бумаги.</w:t>
            </w:r>
          </w:p>
          <w:p w14:paraId="4644B7A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Продолжать упражнять в аккуратном и ровном наклеивании.</w:t>
            </w:r>
          </w:p>
          <w:p w14:paraId="55470AB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Воспитывать любовь к маме.</w:t>
            </w:r>
          </w:p>
          <w:p w14:paraId="2171ED8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B2745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1B250F3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стр.49.</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C53E8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Вырезанные из цветной бумаги шапки и варежки тех же цветов, что и платья у кукол.</w:t>
            </w:r>
          </w:p>
          <w:p w14:paraId="64FD2F9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Альбомные листы.</w:t>
            </w:r>
          </w:p>
          <w:p w14:paraId="6018810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Клей.</w:t>
            </w:r>
          </w:p>
          <w:p w14:paraId="271C134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Кисточки для клея.</w:t>
            </w:r>
          </w:p>
          <w:p w14:paraId="7B1CB48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5. Тряпочки.</w:t>
            </w:r>
          </w:p>
          <w:p w14:paraId="1745A2A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Клеёнки.</w:t>
            </w:r>
          </w:p>
        </w:tc>
      </w:tr>
      <w:tr w:rsidR="001D5340" w:rsidRPr="001D5340" w14:paraId="3B8F790A"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A5BAE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13</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00744E"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25.11-29.12</w:t>
            </w:r>
          </w:p>
          <w:p w14:paraId="327AB14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«Мир вещей: одежда, обувь, головные уборы»</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EEA0B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08987CB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5CF5A2C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56731A9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18CEF7D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570660F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C30BF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13.</w:t>
            </w:r>
          </w:p>
          <w:p w14:paraId="17AE147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«Шапка и варежки для куклы»</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52D82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1.Продолжать учить наносить клей на детали и ровно наклеивать их на лист бумаги.</w:t>
            </w:r>
          </w:p>
          <w:p w14:paraId="613AB38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2.Закреплять умение соотносить цвет с его названием.</w:t>
            </w: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06CCD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33EE0D4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стр.28</w:t>
            </w:r>
          </w:p>
        </w:tc>
        <w:tc>
          <w:tcPr>
            <w:tcW w:w="212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814D1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Картон, вырезанный из открытки букет цветов.</w:t>
            </w:r>
          </w:p>
          <w:p w14:paraId="517655F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Ваза из журнальной бумаги.</w:t>
            </w:r>
          </w:p>
          <w:p w14:paraId="43CC1DC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Ножницы.</w:t>
            </w:r>
          </w:p>
          <w:p w14:paraId="089F0E3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Клей.</w:t>
            </w:r>
          </w:p>
          <w:p w14:paraId="58F24E2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Кисточки для клея.</w:t>
            </w:r>
          </w:p>
          <w:p w14:paraId="62ACB15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Тряпочки.</w:t>
            </w:r>
          </w:p>
          <w:p w14:paraId="161B3C0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Клеёнки.</w:t>
            </w:r>
          </w:p>
          <w:p w14:paraId="2DDABCF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Образец.</w:t>
            </w:r>
          </w:p>
        </w:tc>
      </w:tr>
      <w:tr w:rsidR="001D5340" w:rsidRPr="001D5340" w14:paraId="4060A74D"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234868"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14</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9D741C"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02.12-06.12</w:t>
            </w:r>
          </w:p>
          <w:p w14:paraId="617BFDBB"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«Эх, Зимушка-зима, до чего ты хороша»</w:t>
            </w:r>
          </w:p>
          <w:p w14:paraId="6CC1EB8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75E99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548F4BC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1859F54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4E24115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58BA214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779C79F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00B1C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15.</w:t>
            </w:r>
          </w:p>
          <w:p w14:paraId="3AB11B9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lang w:eastAsia="ru-RU"/>
              </w:rPr>
              <w:t>«</w:t>
            </w:r>
            <w:r w:rsidRPr="001D5340">
              <w:rPr>
                <w:rFonts w:ascii="Times New Roman" w:eastAsia="Times New Roman" w:hAnsi="Times New Roman" w:cs="Times New Roman"/>
                <w:b/>
                <w:lang w:eastAsia="ru-RU"/>
              </w:rPr>
              <w:t>Белая снежинка»</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7CA38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1.Продолжать учить правильно держать ножницы, разрезать квадрат на узкие полоски.</w:t>
            </w:r>
          </w:p>
          <w:p w14:paraId="439A884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Упражнять в составлении задуманного предмета из полос.</w:t>
            </w:r>
          </w:p>
          <w:p w14:paraId="1A6AC68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3.Закреплять навык аккуратного и ровного наклеивания.</w:t>
            </w:r>
          </w:p>
          <w:p w14:paraId="0D4F5F3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4.Учить анализировать и понимать содержание стихотворения.</w:t>
            </w: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03CA7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617A439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стр.31.</w:t>
            </w:r>
          </w:p>
        </w:tc>
        <w:tc>
          <w:tcPr>
            <w:tcW w:w="212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80D3D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2B4B0DC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1.Картонные круги диаметром 10 см.</w:t>
            </w:r>
          </w:p>
          <w:p w14:paraId="795D94F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2.Квадраты из белой бумаги 8х8 см.</w:t>
            </w:r>
          </w:p>
          <w:p w14:paraId="1628AE9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3.Ножницы, клей, кисточки для клея.</w:t>
            </w:r>
          </w:p>
          <w:p w14:paraId="31BF594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4.Тряпочки.</w:t>
            </w:r>
          </w:p>
          <w:p w14:paraId="14D10B5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Клеёнки.</w:t>
            </w:r>
          </w:p>
          <w:p w14:paraId="32AD60A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Образец.</w:t>
            </w:r>
          </w:p>
        </w:tc>
      </w:tr>
      <w:tr w:rsidR="001D5340" w:rsidRPr="001D5340" w14:paraId="67D9C27C"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FF1242"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15</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6C4D4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09.12-13.12</w:t>
            </w:r>
          </w:p>
          <w:p w14:paraId="5FDDC528"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«Животный мир Севера»</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E16EF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386BC97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1A1D714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768F01A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673FA6E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0FF3E017"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19E88DD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96A03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14.</w:t>
            </w:r>
          </w:p>
          <w:p w14:paraId="728D246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«Белый медведь»</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BAC67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1.Формировать начальные представления детей о Севере, об его обитателях: белом медведе.</w:t>
            </w:r>
          </w:p>
          <w:p w14:paraId="375C492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Развивать умение выполнять объемное изображение с помощью ваты, скатывания комочков.</w:t>
            </w:r>
          </w:p>
          <w:p w14:paraId="6A6F1E0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E0E47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Папка с ООД.</w:t>
            </w:r>
          </w:p>
        </w:tc>
        <w:tc>
          <w:tcPr>
            <w:tcW w:w="212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A979D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Шаблоны медведей на каждого ребенка.</w:t>
            </w:r>
          </w:p>
          <w:p w14:paraId="71B48B1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2.Клей.</w:t>
            </w:r>
          </w:p>
          <w:p w14:paraId="3649DF7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Кисточки для клея.</w:t>
            </w:r>
          </w:p>
          <w:p w14:paraId="4B0E522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Салфетки.</w:t>
            </w:r>
          </w:p>
          <w:p w14:paraId="7F72D3B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5.Вата.</w:t>
            </w:r>
          </w:p>
          <w:p w14:paraId="733232F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6.Образец.</w:t>
            </w:r>
          </w:p>
        </w:tc>
      </w:tr>
      <w:tr w:rsidR="001D5340" w:rsidRPr="001D5340" w14:paraId="137F2482"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06F50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16</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F2C93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16.12-20.12</w:t>
            </w:r>
          </w:p>
          <w:p w14:paraId="561D0064"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«Продукты питания»</w:t>
            </w:r>
          </w:p>
          <w:p w14:paraId="31A4E0E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540EC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Х/э</w:t>
            </w:r>
          </w:p>
          <w:p w14:paraId="3CC89A0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76C8CF6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10CAC29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С/к</w:t>
            </w:r>
          </w:p>
          <w:p w14:paraId="4D972E9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3BE2F84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0D5B6FB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D9BAF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OОД  16.</w:t>
            </w:r>
          </w:p>
          <w:p w14:paraId="46E6566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«Мороженое в стаканчике»</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8D312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1.Продолжать учить конструировать из бумаги, складывать лист, хорошо проглаживать сгибы.</w:t>
            </w:r>
          </w:p>
          <w:p w14:paraId="7CA3F53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2.Учить понимать и анализировать содержание стихотворения.</w:t>
            </w:r>
          </w:p>
          <w:p w14:paraId="3904355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3.Развивать мелкую моторику рук.</w:t>
            </w: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7E76E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Д. Н. Колдина Аппликация с детьми</w:t>
            </w:r>
          </w:p>
          <w:p w14:paraId="1BA4A69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стр.25.</w:t>
            </w:r>
          </w:p>
          <w:p w14:paraId="169859C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B82BF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 xml:space="preserve">1.Прямоугольники из цветной двухсторонней </w:t>
            </w:r>
            <w:r w:rsidRPr="001D5340">
              <w:rPr>
                <w:rFonts w:ascii="Times New Roman" w:eastAsia="Times New Roman" w:hAnsi="Times New Roman" w:cs="Times New Roman"/>
                <w:lang w:eastAsia="ru-RU"/>
              </w:rPr>
              <w:lastRenderedPageBreak/>
              <w:t>бумаги 16 на16 см.</w:t>
            </w:r>
          </w:p>
          <w:p w14:paraId="4D7B56F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Клей.</w:t>
            </w:r>
          </w:p>
          <w:p w14:paraId="0FC3BFB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Кисточки для клея.</w:t>
            </w:r>
          </w:p>
          <w:p w14:paraId="639E604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Тряпочки.</w:t>
            </w:r>
          </w:p>
          <w:p w14:paraId="4DDFDE8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5.Клеёнки.</w:t>
            </w:r>
          </w:p>
          <w:p w14:paraId="2069BCD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Образец.</w:t>
            </w:r>
          </w:p>
        </w:tc>
      </w:tr>
      <w:tr w:rsidR="001D5340" w:rsidRPr="001D5340" w14:paraId="5C8EBE42"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A847E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17</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DA1C24"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23.12-28.12</w:t>
            </w:r>
          </w:p>
          <w:p w14:paraId="5B765AA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«Здравствуй, праздник, Новый год!»</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80C71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75633C1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7B05EE3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2D8F968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788FADC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3B0BD17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6E9D9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17.</w:t>
            </w:r>
          </w:p>
          <w:p w14:paraId="61A1676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«Гирлянда из флажков»</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08AC5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Учить складывать прямоугольник пополам, соединять с помощью клея стороны сложенного прямоугольника, пропуская между ними нитку.</w:t>
            </w:r>
          </w:p>
          <w:p w14:paraId="4FC7675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Учить чередовать флажки по цвету.</w:t>
            </w: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D4F64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17F91B6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стр.32.</w:t>
            </w:r>
          </w:p>
          <w:p w14:paraId="4A9CD97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7E4F9A0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D4B25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Длинная нитка, прямоугольники из цветной бумаги 12х4 см разных цветов.</w:t>
            </w:r>
          </w:p>
          <w:p w14:paraId="50C9BB0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Клей.</w:t>
            </w:r>
          </w:p>
          <w:p w14:paraId="66198B3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Кисточки для клея.</w:t>
            </w:r>
          </w:p>
          <w:p w14:paraId="7CFF486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Тряпочки.</w:t>
            </w:r>
          </w:p>
          <w:p w14:paraId="6889557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Клеёнки.</w:t>
            </w:r>
          </w:p>
          <w:p w14:paraId="77A052A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Образец.</w:t>
            </w:r>
          </w:p>
        </w:tc>
      </w:tr>
      <w:tr w:rsidR="001D5340" w:rsidRPr="001D5340" w14:paraId="51574B9B"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25C6C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18</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48F56D"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09.01-10.01</w:t>
            </w:r>
          </w:p>
          <w:p w14:paraId="40FC24C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«Новогодние каникулы»</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1A9E8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2C40BDD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4AC0CE2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61B1AC9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7836474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5559AB1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6C0556A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23DA924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2A4B1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18.</w:t>
            </w:r>
          </w:p>
          <w:p w14:paraId="588F8C04"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«Ёлка из леса»</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FB6D6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1.Закреплять умение правильно держать ножницы.</w:t>
            </w:r>
          </w:p>
          <w:p w14:paraId="69A14DE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Продолжать учить вырезать круглые формы из квадратов, срезая углы.</w:t>
            </w:r>
          </w:p>
          <w:p w14:paraId="6C3775C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Учить работать детей вместе.</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F519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2ED96A6A" w14:textId="77777777" w:rsidR="001D5340" w:rsidRPr="001D5340" w:rsidRDefault="001D5340" w:rsidP="001D5340">
            <w:pPr>
              <w:tabs>
                <w:tab w:val="left" w:pos="839"/>
              </w:tabs>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w:t>
            </w:r>
          </w:p>
          <w:p w14:paraId="65D44191" w14:textId="77777777" w:rsidR="001D5340" w:rsidRPr="001D5340" w:rsidRDefault="001D5340" w:rsidP="001D5340">
            <w:pPr>
              <w:tabs>
                <w:tab w:val="left" w:pos="839"/>
              </w:tabs>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Аппликация с детьми,</w:t>
            </w:r>
          </w:p>
          <w:p w14:paraId="1AE44872" w14:textId="77777777" w:rsidR="001D5340" w:rsidRPr="001D5340" w:rsidRDefault="001D5340" w:rsidP="001D5340">
            <w:pPr>
              <w:tabs>
                <w:tab w:val="left" w:pos="839"/>
              </w:tabs>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 34.</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BBFF0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Лист ватмана с нарисованной зелёной ёлкой.</w:t>
            </w:r>
          </w:p>
          <w:p w14:paraId="4134740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Квадраты из цветной бумаги 6х6 см.</w:t>
            </w:r>
          </w:p>
          <w:p w14:paraId="1455313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Ножницы.</w:t>
            </w:r>
          </w:p>
          <w:p w14:paraId="234E466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Клей.</w:t>
            </w:r>
          </w:p>
          <w:p w14:paraId="0CEEB59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Кисточки для клея.</w:t>
            </w:r>
          </w:p>
          <w:p w14:paraId="3CB8CD6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Тряпочки.</w:t>
            </w:r>
          </w:p>
          <w:p w14:paraId="18ACABB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Клеёнки.</w:t>
            </w:r>
          </w:p>
          <w:p w14:paraId="3343F69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Образец.</w:t>
            </w:r>
          </w:p>
        </w:tc>
      </w:tr>
      <w:tr w:rsidR="001D5340" w:rsidRPr="001D5340" w14:paraId="3DDFA4EB"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FC49D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19</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AA3A84"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13.01-17.01</w:t>
            </w:r>
          </w:p>
          <w:p w14:paraId="3E93994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«В здоровом теле - здоровый дух»</w:t>
            </w:r>
          </w:p>
          <w:p w14:paraId="3F6BB23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A028F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18506EC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60B6F3C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65B3F70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4419D06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2D5C734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BF5AA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19.</w:t>
            </w:r>
          </w:p>
          <w:p w14:paraId="1E05E681"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«Загадки»</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68A5E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1.Закреплять умения детей соотносить плоские геометрические фигуры с формой частей предметов, составлять изображение из готовых частей, самостоятельно вырезать мелкие детали.</w:t>
            </w:r>
          </w:p>
          <w:p w14:paraId="40B23E6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2.Упражнять в аккуратном наклеивании.</w:t>
            </w:r>
          </w:p>
          <w:p w14:paraId="110FDB7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3.Развиватьтворчество, образное восприятие, образные представления, воображение.</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624D7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Т. С. Комарова Изобразительная деятельность в детском саду.</w:t>
            </w:r>
          </w:p>
          <w:p w14:paraId="5E43097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 73.</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CF641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1.Конверты с готовыми деталями.</w:t>
            </w:r>
          </w:p>
          <w:p w14:paraId="4B3F86D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2.Полоски бумаги разных цветов</w:t>
            </w:r>
          </w:p>
          <w:p w14:paraId="5F25DB8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3.Клей</w:t>
            </w:r>
          </w:p>
          <w:p w14:paraId="4A646F1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4.Кисти для клея</w:t>
            </w:r>
          </w:p>
          <w:p w14:paraId="0A06880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5.Салфетка</w:t>
            </w:r>
          </w:p>
          <w:p w14:paraId="379DDAC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6.Клееночка.</w:t>
            </w:r>
          </w:p>
        </w:tc>
      </w:tr>
      <w:tr w:rsidR="001D5340" w:rsidRPr="001D5340" w14:paraId="6ED616EE"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C698E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20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E56F8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20.01-24.01</w:t>
            </w:r>
          </w:p>
          <w:p w14:paraId="04F34C3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«Правила дорожные знать каждому положено!»</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BF446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38AFF14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50C7B35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1837F13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352C9D7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0BA1048B"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3B38121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1A4AF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20.</w:t>
            </w:r>
          </w:p>
          <w:p w14:paraId="18BB3E2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«Грузовик»</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4B1B47" w14:textId="77777777" w:rsidR="001D5340" w:rsidRPr="001D5340" w:rsidRDefault="001D5340" w:rsidP="001D5340">
            <w:pPr>
              <w:spacing w:after="0" w:line="240" w:lineRule="auto"/>
              <w:jc w:val="center"/>
              <w:rPr>
                <w:rFonts w:ascii="Times New Roman" w:eastAsia="Times New Roman" w:hAnsi="Times New Roman" w:cs="Times New Roman"/>
                <w:color w:val="000000"/>
                <w:lang w:eastAsia="ru-RU"/>
              </w:rPr>
            </w:pPr>
            <w:r w:rsidRPr="001D5340">
              <w:rPr>
                <w:rFonts w:ascii="Times New Roman" w:eastAsia="Times New Roman" w:hAnsi="Times New Roman" w:cs="Times New Roman"/>
                <w:color w:val="000000"/>
                <w:lang w:eastAsia="ru-RU"/>
              </w:rPr>
              <w:t>1.Продолжать учить правильно, держать ножницы.</w:t>
            </w:r>
          </w:p>
          <w:p w14:paraId="766261D5" w14:textId="77777777" w:rsidR="001D5340" w:rsidRPr="001D5340" w:rsidRDefault="001D5340" w:rsidP="001D5340">
            <w:pPr>
              <w:spacing w:after="0" w:line="240" w:lineRule="auto"/>
              <w:jc w:val="center"/>
              <w:rPr>
                <w:rFonts w:ascii="Times New Roman" w:eastAsia="Times New Roman" w:hAnsi="Times New Roman" w:cs="Times New Roman"/>
                <w:color w:val="000000"/>
                <w:lang w:eastAsia="ru-RU"/>
              </w:rPr>
            </w:pPr>
            <w:r w:rsidRPr="001D5340">
              <w:rPr>
                <w:rFonts w:ascii="Times New Roman" w:eastAsia="Times New Roman" w:hAnsi="Times New Roman" w:cs="Times New Roman"/>
                <w:color w:val="000000"/>
                <w:lang w:eastAsia="ru-RU"/>
              </w:rPr>
              <w:t>2.Учить вырезать круглые формы из квадратов путем скругления углов, создавать образ из заранее вырезанных частей, располагать предмет в центре листа.</w:t>
            </w:r>
          </w:p>
          <w:p w14:paraId="37502FED" w14:textId="77777777" w:rsidR="001D5340" w:rsidRPr="001D5340" w:rsidRDefault="001D5340" w:rsidP="001D5340">
            <w:pPr>
              <w:spacing w:after="0" w:line="240" w:lineRule="auto"/>
              <w:jc w:val="center"/>
              <w:rPr>
                <w:rFonts w:ascii="Times New Roman" w:eastAsia="Times New Roman" w:hAnsi="Times New Roman" w:cs="Times New Roman"/>
                <w:color w:val="000000"/>
                <w:lang w:eastAsia="ru-RU"/>
              </w:rPr>
            </w:pPr>
            <w:r w:rsidRPr="001D5340">
              <w:rPr>
                <w:rFonts w:ascii="Times New Roman" w:eastAsia="Times New Roman" w:hAnsi="Times New Roman" w:cs="Times New Roman"/>
                <w:color w:val="000000"/>
                <w:lang w:eastAsia="ru-RU"/>
              </w:rPr>
              <w:t>3. Упражнять в умении аккуратно и ровно наклеивать детали на лист бумаги.</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4B613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58DCD40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 стр.29.</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BE8C4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1.Половинки альбомных листов.</w:t>
            </w:r>
          </w:p>
          <w:p w14:paraId="6B1825B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2.Прямоугольник из цветной бумаги (кузов) 9х3 см, квадрат 5х5 см с обрезанным верхним левым углом (кабина), два квадрата 4х4 см.</w:t>
            </w:r>
          </w:p>
          <w:p w14:paraId="186B672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Ножницы.</w:t>
            </w:r>
          </w:p>
          <w:p w14:paraId="6B60E0E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Клей.</w:t>
            </w:r>
          </w:p>
          <w:p w14:paraId="7EA14F1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Кисточки для клея.</w:t>
            </w:r>
          </w:p>
          <w:p w14:paraId="0D65112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Тряпочки.</w:t>
            </w:r>
          </w:p>
          <w:p w14:paraId="794F1A1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Клеёнки.</w:t>
            </w:r>
          </w:p>
          <w:p w14:paraId="6AA8F54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Образец.</w:t>
            </w:r>
          </w:p>
        </w:tc>
      </w:tr>
      <w:tr w:rsidR="001D5340" w:rsidRPr="001D5340" w14:paraId="6E2AC3C6"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3A918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21</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ED1B8B"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27.01-31.01</w:t>
            </w:r>
          </w:p>
          <w:p w14:paraId="36466BE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«Приглашаем в гости этикет»</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A55C0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50C912D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4CE5DF0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29AA36E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020A406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5E5641A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2E219C62"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5A79179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8BF53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21.</w:t>
            </w:r>
          </w:p>
          <w:p w14:paraId="7E4A4F1C"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«Полоски на чашке»</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C9DE2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1.Учить детей правильно держать ножницы, сжимать и разжимать кольца, резать по прямой линии, украшать предмет с помощью вырезанных полос.</w:t>
            </w:r>
          </w:p>
          <w:p w14:paraId="725D720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2.Закреплять приемы аккуратного наклеивания.</w:t>
            </w:r>
          </w:p>
          <w:p w14:paraId="05ECAF9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3.Воспитывать отзывчивость и доброту.</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1A0D0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в детском саду 4-5 лет,</w:t>
            </w:r>
          </w:p>
          <w:p w14:paraId="56737E9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стр.24.</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CC630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1.Силуэты чашек прямоугольной формы, вырезанные из картона.</w:t>
            </w:r>
          </w:p>
          <w:p w14:paraId="66FF431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2.Квадраты из цветной бумаги по ширине чашек.</w:t>
            </w:r>
          </w:p>
          <w:p w14:paraId="69BE348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Ножницы.</w:t>
            </w:r>
          </w:p>
          <w:p w14:paraId="40F30BF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Клей.</w:t>
            </w:r>
          </w:p>
          <w:p w14:paraId="471E0D0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Кисточки для клея.</w:t>
            </w:r>
          </w:p>
          <w:p w14:paraId="66E644F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Тряпочки.</w:t>
            </w:r>
          </w:p>
          <w:p w14:paraId="2AEFC05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Клеёнки.</w:t>
            </w:r>
          </w:p>
          <w:p w14:paraId="4AB3C8C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Образец.</w:t>
            </w:r>
          </w:p>
        </w:tc>
      </w:tr>
      <w:tr w:rsidR="001D5340" w:rsidRPr="001D5340" w14:paraId="2F78B743"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A56D5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22</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6006A8"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03.02-07.02</w:t>
            </w:r>
          </w:p>
          <w:p w14:paraId="30EC3E76"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«Юные следопыты и почемучки»</w:t>
            </w:r>
          </w:p>
          <w:p w14:paraId="72251021"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12E8A4F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0D95F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Х/э</w:t>
            </w:r>
          </w:p>
          <w:p w14:paraId="5E3FC0D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4ED6895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1760DD0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7A0B1A8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17055223"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422CB8E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48BDFB2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59492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OОД  22.</w:t>
            </w:r>
          </w:p>
          <w:p w14:paraId="6B5867A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 xml:space="preserve">«Вырежи и наклей то, что бывает круглое и овальное (или </w:t>
            </w:r>
            <w:r w:rsidRPr="001D5340">
              <w:rPr>
                <w:rFonts w:ascii="Times New Roman" w:eastAsia="Times New Roman" w:hAnsi="Times New Roman" w:cs="Times New Roman"/>
                <w:b/>
                <w:lang w:eastAsia="ru-RU"/>
              </w:rPr>
              <w:lastRenderedPageBreak/>
              <w:t>предметы, состоящие из частей  круглой и овальной формы)»</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8CA57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1. Учить выбирать тему работы в соответствии с определенными условиями.</w:t>
            </w:r>
          </w:p>
          <w:p w14:paraId="63B4AA8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2.Развивать творческие способности, воображение.</w:t>
            </w:r>
          </w:p>
          <w:p w14:paraId="2500121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3.Упражнять в срезании углов у прямоугольника и квадрата, закругляя их.</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C36DB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Т.С Комарова.</w:t>
            </w:r>
          </w:p>
          <w:p w14:paraId="7A54485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Изобразительная деятельность в детском саду. Средняя группа. Стр.66.</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68030E"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lang w:eastAsia="ru-RU"/>
              </w:rPr>
            </w:pPr>
            <w:r w:rsidRPr="001D5340">
              <w:rPr>
                <w:rFonts w:ascii="Times New Roman" w:eastAsia="Times New Roman" w:hAnsi="Times New Roman" w:cs="Times New Roman"/>
                <w:color w:val="000000"/>
                <w:lang w:eastAsia="ru-RU"/>
              </w:rPr>
              <w:t xml:space="preserve">1.Набор цветных бумажных квадратиков, прямоугольников и треугольников для </w:t>
            </w:r>
            <w:r w:rsidRPr="001D5340">
              <w:rPr>
                <w:rFonts w:ascii="Times New Roman" w:eastAsia="Times New Roman" w:hAnsi="Times New Roman" w:cs="Times New Roman"/>
                <w:color w:val="000000"/>
                <w:lang w:eastAsia="ru-RU"/>
              </w:rPr>
              <w:lastRenderedPageBreak/>
              <w:t>вырезывания. 2.Ножницы.</w:t>
            </w:r>
          </w:p>
          <w:p w14:paraId="4749F4A5"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lang w:eastAsia="ru-RU"/>
              </w:rPr>
            </w:pPr>
            <w:r w:rsidRPr="001D5340">
              <w:rPr>
                <w:rFonts w:ascii="Times New Roman" w:eastAsia="Times New Roman" w:hAnsi="Times New Roman" w:cs="Times New Roman"/>
                <w:color w:val="000000"/>
                <w:lang w:eastAsia="ru-RU"/>
              </w:rPr>
              <w:t>3.Клей.</w:t>
            </w:r>
          </w:p>
          <w:p w14:paraId="7B3B3F7F"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lang w:eastAsia="ru-RU"/>
              </w:rPr>
            </w:pPr>
            <w:r w:rsidRPr="001D5340">
              <w:rPr>
                <w:rFonts w:ascii="Times New Roman" w:eastAsia="Times New Roman" w:hAnsi="Times New Roman" w:cs="Times New Roman"/>
                <w:color w:val="000000"/>
                <w:lang w:eastAsia="ru-RU"/>
              </w:rPr>
              <w:t>4. Кисточки для клея.</w:t>
            </w:r>
          </w:p>
          <w:p w14:paraId="2AFFD802"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lang w:eastAsia="ru-RU"/>
              </w:rPr>
            </w:pPr>
            <w:r w:rsidRPr="001D5340">
              <w:rPr>
                <w:rFonts w:ascii="Times New Roman" w:eastAsia="Times New Roman" w:hAnsi="Times New Roman" w:cs="Times New Roman"/>
                <w:color w:val="000000"/>
                <w:lang w:eastAsia="ru-RU"/>
              </w:rPr>
              <w:t>5.Салфетка (на каждого ребенка).</w:t>
            </w:r>
          </w:p>
          <w:p w14:paraId="340E9BB8" w14:textId="77777777" w:rsidR="001D5340" w:rsidRPr="001D5340" w:rsidRDefault="001D5340" w:rsidP="001D5340">
            <w:pPr>
              <w:shd w:val="clear" w:color="auto" w:fill="FFFFFF"/>
              <w:spacing w:after="0" w:line="240" w:lineRule="auto"/>
              <w:jc w:val="center"/>
              <w:rPr>
                <w:rFonts w:ascii="Times New Roman" w:eastAsia="Times New Roman" w:hAnsi="Times New Roman" w:cs="Times New Roman"/>
                <w:color w:val="000000"/>
                <w:lang w:eastAsia="ru-RU"/>
              </w:rPr>
            </w:pPr>
            <w:r w:rsidRPr="001D5340">
              <w:rPr>
                <w:rFonts w:ascii="Times New Roman" w:eastAsia="Times New Roman" w:hAnsi="Times New Roman" w:cs="Times New Roman"/>
                <w:color w:val="000000"/>
                <w:lang w:eastAsia="ru-RU"/>
              </w:rPr>
              <w:t>6. Образец.</w:t>
            </w:r>
          </w:p>
        </w:tc>
      </w:tr>
      <w:tr w:rsidR="001D5340" w:rsidRPr="001D5340" w14:paraId="185B846D"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1B61E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23</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6B4B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10.02-14.02</w:t>
            </w:r>
          </w:p>
          <w:p w14:paraId="38D0220E"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«Дикие животные нашей полосы и их детеныши»</w:t>
            </w:r>
          </w:p>
          <w:p w14:paraId="23B74EC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56CE8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7F3E433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12A5B94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7AC27F7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12A1A0F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5DA8492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AD32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23.</w:t>
            </w:r>
          </w:p>
          <w:p w14:paraId="665265C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«Мордочка лисы»</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17D73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1.Продолжить знакомить детей с оригами, складывать квадрат по диагонали и загибать углы, хорошо проглаживая сгибы.</w:t>
            </w:r>
          </w:p>
          <w:p w14:paraId="67A7405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2.Продолжать учить выполнять действия в заданной последовательности.</w:t>
            </w:r>
          </w:p>
          <w:p w14:paraId="165C967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3.Развивать образное мышление.</w:t>
            </w:r>
          </w:p>
          <w:p w14:paraId="79050E9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4.Познакомить с жизнью лисы зимой.</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0CF1D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55A6E09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 4-5 лет, стр.40.</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028A4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Квадраты из цветной двухсторонней бумаги оранжевого цвета.</w:t>
            </w:r>
          </w:p>
          <w:p w14:paraId="42805B1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Клей.</w:t>
            </w:r>
          </w:p>
          <w:p w14:paraId="5133D80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3.Кисточки для клея.</w:t>
            </w:r>
          </w:p>
          <w:p w14:paraId="4CF3476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Тряпочки.</w:t>
            </w:r>
          </w:p>
          <w:p w14:paraId="2C062EF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Клеёнки.</w:t>
            </w:r>
          </w:p>
          <w:p w14:paraId="0445056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6.Листы бумаги.</w:t>
            </w:r>
          </w:p>
          <w:p w14:paraId="66EC754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Образец.</w:t>
            </w:r>
          </w:p>
        </w:tc>
      </w:tr>
      <w:tr w:rsidR="001D5340" w:rsidRPr="001D5340" w14:paraId="08F5E45A"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F4117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24</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4E706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17.02-21.02</w:t>
            </w:r>
          </w:p>
          <w:p w14:paraId="233ACA0E"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«Наши защитники»</w:t>
            </w:r>
          </w:p>
          <w:p w14:paraId="21663C3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20447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72EEB40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4A7DA95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51D55F9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01C0210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42C00433"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5B6DFFA1"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25F4B1EF"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375AEDA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5AD7C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25.</w:t>
            </w:r>
          </w:p>
          <w:p w14:paraId="5614160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«Военный корабль»</w:t>
            </w:r>
          </w:p>
          <w:p w14:paraId="5B9CE6C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2D4D2B0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790FE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Учить обрезать прямоугольник до трапеции.</w:t>
            </w:r>
          </w:p>
          <w:p w14:paraId="3364C32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Закреплять умение составлять предмет из отдельных частей.</w:t>
            </w:r>
          </w:p>
          <w:p w14:paraId="3B9F70A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3.Учить располагать предмет в центре листа.</w:t>
            </w:r>
          </w:p>
          <w:p w14:paraId="6EB1AD6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4.Продолжать учить аккуратно и ровно наклеивать детали.</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572AF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w:t>
            </w:r>
          </w:p>
          <w:p w14:paraId="7818A6B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Аппликация с детьми 4-5 лет, стр.44.</w:t>
            </w:r>
          </w:p>
          <w:p w14:paraId="64C18C6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34536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1.Картон голубого цвета и разноцветные прямоугольники 4х2 см, 5,5х1 см, 6х2,5 см, 14х6 см.</w:t>
            </w:r>
          </w:p>
          <w:p w14:paraId="2270D6F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Ножницы.</w:t>
            </w:r>
          </w:p>
          <w:p w14:paraId="5DF4547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Клей.</w:t>
            </w:r>
          </w:p>
          <w:p w14:paraId="015A428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Кисточки для клея.</w:t>
            </w:r>
          </w:p>
          <w:p w14:paraId="7EB756A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Тряпочки.</w:t>
            </w:r>
          </w:p>
          <w:p w14:paraId="5A8489E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Клеёнки.</w:t>
            </w:r>
          </w:p>
          <w:p w14:paraId="29AA651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Образец.</w:t>
            </w:r>
          </w:p>
        </w:tc>
      </w:tr>
      <w:tr w:rsidR="001D5340" w:rsidRPr="001D5340" w14:paraId="1EA3F028"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4609D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25</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F553D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25.02.- 28.02</w:t>
            </w:r>
          </w:p>
          <w:p w14:paraId="2F9DBF1D"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«Мир вещей: игрушки вокруг меня»</w:t>
            </w:r>
          </w:p>
          <w:p w14:paraId="51B97FDE"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546B5AA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81FEA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57123C4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719F6F2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0C78BCB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0EED325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3CB2113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164B7FB7"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696F584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9BBDD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OОД  24.</w:t>
            </w:r>
          </w:p>
          <w:p w14:paraId="44CDE313"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«Пирамида»</w:t>
            </w:r>
          </w:p>
          <w:p w14:paraId="298D3C5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500FA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Закреплять умение вырезать овалы из прямоугольников, наклеивать овалы, начиная с самого большого и заканчивая самым маленьким.</w:t>
            </w:r>
          </w:p>
          <w:p w14:paraId="5C742DF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Воспитывать отзывчивость и доброту.</w:t>
            </w:r>
          </w:p>
          <w:p w14:paraId="70132E9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2AEF785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E7F2C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Д. Н. Колдина. Аппликация с детьми 4-5 лет,</w:t>
            </w:r>
          </w:p>
          <w:p w14:paraId="405981F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стр.60.</w:t>
            </w:r>
          </w:p>
          <w:p w14:paraId="44DC2AD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6342F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Половинки альбомных листов.</w:t>
            </w:r>
          </w:p>
          <w:p w14:paraId="740D73B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Разноцветные прямоугольники 10х4 см, 7,5х3 см, 5х2,5 см, 3,5х2 см.</w:t>
            </w:r>
          </w:p>
          <w:p w14:paraId="431D403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3. Ножницы.</w:t>
            </w:r>
          </w:p>
          <w:p w14:paraId="54349CC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Клей.</w:t>
            </w:r>
          </w:p>
          <w:p w14:paraId="017027C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Кисточки для клея.</w:t>
            </w:r>
          </w:p>
          <w:p w14:paraId="46B21BA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Тряпочки.</w:t>
            </w:r>
          </w:p>
          <w:p w14:paraId="39DC089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Клеёнки.</w:t>
            </w:r>
          </w:p>
          <w:p w14:paraId="4942B19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Образец.</w:t>
            </w:r>
          </w:p>
        </w:tc>
      </w:tr>
      <w:tr w:rsidR="001D5340" w:rsidRPr="001D5340" w14:paraId="6A137542"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41038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26</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301E97"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03.03-07.03</w:t>
            </w:r>
          </w:p>
          <w:p w14:paraId="48125F92"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«Моя семья»</w:t>
            </w:r>
          </w:p>
          <w:p w14:paraId="03E94048"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2653AE4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517C0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18103F7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4260463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0271D75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645DE82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01A04D6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7DC6577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3D162B0D"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167E675E"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0A504C3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9270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27.</w:t>
            </w:r>
          </w:p>
          <w:p w14:paraId="39AC4A0F"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«Большой дом»</w:t>
            </w:r>
          </w:p>
          <w:p w14:paraId="21A1F29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E4A68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Продолжать учить составлять задуманный предмет из частей, отрывать от ваты небольшие кусочки, скатывать их между пальцами в комочки и наклеивать на альбомный лист в нужном месте.</w:t>
            </w:r>
          </w:p>
          <w:p w14:paraId="4AD680A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Учить понимать и анализировать содержание стихотворения.</w:t>
            </w:r>
          </w:p>
          <w:p w14:paraId="22129C8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Познакомить детей с внешним видом ландыша.</w:t>
            </w:r>
          </w:p>
          <w:p w14:paraId="3F0BA54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D19F5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Т.С Комарова Изобразительная деятельность в детском саду. Средняя группа стр.39.</w:t>
            </w:r>
          </w:p>
          <w:p w14:paraId="50DBA08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AB456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Картон любого цвета (кроме зеленого и белого).</w:t>
            </w:r>
          </w:p>
          <w:p w14:paraId="09921D6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2.Вата.</w:t>
            </w:r>
          </w:p>
          <w:p w14:paraId="457F50A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3.Полусогнутый стебель и лист ландыша из зеленой цветной бумаги.</w:t>
            </w:r>
          </w:p>
          <w:p w14:paraId="4046457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4.Клей.</w:t>
            </w:r>
          </w:p>
          <w:p w14:paraId="62E42A3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Кисточки для клея.</w:t>
            </w:r>
          </w:p>
          <w:p w14:paraId="66356CF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Тряпочка.</w:t>
            </w:r>
          </w:p>
          <w:p w14:paraId="2AA1C41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Клеёнки.</w:t>
            </w:r>
          </w:p>
          <w:p w14:paraId="1AEBFB4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Образец.</w:t>
            </w:r>
          </w:p>
        </w:tc>
      </w:tr>
      <w:tr w:rsidR="001D5340" w:rsidRPr="001D5340" w14:paraId="2A324DFD"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86541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27</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5504DE"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11.03-14.03</w:t>
            </w:r>
          </w:p>
          <w:p w14:paraId="23A8A4EC"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«Здравствуй, весна – красна»</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CBB74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7D429B1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7F45D1E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349326A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0C3F698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77C0401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67FA0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27.</w:t>
            </w:r>
          </w:p>
          <w:p w14:paraId="20F02E52"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«Ландыш»</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2DCDB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1.Закреплять у детей умение резать полоску бумаги по прямой, срезать углы, составлять изображение из частей.</w:t>
            </w:r>
          </w:p>
          <w:p w14:paraId="2D39BBB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2.Учить создавать в аппликации образ большого дома.</w:t>
            </w:r>
          </w:p>
          <w:p w14:paraId="1AE384A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3.Развиватьчувство пропорций, ритма.</w:t>
            </w:r>
          </w:p>
          <w:p w14:paraId="2565738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4.Закреплять приемы аккуратного наклеивания.</w:t>
            </w:r>
          </w:p>
          <w:p w14:paraId="400CFE7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5.Учить детей при рассматривании работ видеть образ.</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8B1CE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 4-5 лет, стр.55.</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E1C06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1.Альбомные листы</w:t>
            </w:r>
          </w:p>
          <w:p w14:paraId="2B9F4FD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2.Прямоугольники цветной бумаги</w:t>
            </w:r>
          </w:p>
          <w:p w14:paraId="19C6C0E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3.Ножницы</w:t>
            </w:r>
          </w:p>
          <w:p w14:paraId="78E3109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4.Клей</w:t>
            </w:r>
          </w:p>
          <w:p w14:paraId="39FF82C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5.Кисти для клея</w:t>
            </w:r>
          </w:p>
          <w:p w14:paraId="1A49397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6.Салфетки</w:t>
            </w:r>
          </w:p>
          <w:p w14:paraId="062DE83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7.Клееночка.</w:t>
            </w:r>
          </w:p>
        </w:tc>
      </w:tr>
      <w:tr w:rsidR="001D5340" w:rsidRPr="001D5340" w14:paraId="1D6D08BE"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E6ABB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28</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5760C8"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17.03-21.03</w:t>
            </w:r>
          </w:p>
          <w:p w14:paraId="45289A71"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«Все работы хороши»</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B9CD5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1006AEB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6B685EF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1E1113F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103693C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18CF74D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69C1024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2C81A99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542ED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OОД  28.</w:t>
            </w:r>
          </w:p>
          <w:p w14:paraId="0994F8C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«Строитель»</w:t>
            </w:r>
          </w:p>
          <w:p w14:paraId="3318662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14803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 xml:space="preserve">1.Учить создавать объемный предмет, складывать прямоугольный лист бумаги пополам, сглаживать линии сгиба, срезать прямые углы у сложенного пополам прямоугольника </w:t>
            </w:r>
            <w:r w:rsidRPr="001D5340">
              <w:rPr>
                <w:rFonts w:ascii="Times New Roman" w:eastAsia="Times New Roman" w:hAnsi="Times New Roman" w:cs="Times New Roman"/>
                <w:lang w:eastAsia="ru-RU"/>
              </w:rPr>
              <w:lastRenderedPageBreak/>
              <w:t>для получения трапеции.</w:t>
            </w:r>
          </w:p>
          <w:p w14:paraId="0F86F2A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2.Продолжать приучать к аккуратности детей  в работе, воспитывать у детей интерес к аппликации.</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18C1F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Д. Н. Колдина. Аппликация</w:t>
            </w:r>
          </w:p>
          <w:p w14:paraId="1BD723B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 детьми 4-5 лет,</w:t>
            </w:r>
          </w:p>
          <w:p w14:paraId="2782C3C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стр.46.</w:t>
            </w:r>
          </w:p>
          <w:p w14:paraId="5E9E8DE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03B5B4A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DF275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1.Прямоугольники из плотной цветной бумаги 20х8 см и 10х4 см, по четыре квадрата 3х3 см.</w:t>
            </w:r>
          </w:p>
          <w:p w14:paraId="47F4AD1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2.Ножницы.</w:t>
            </w:r>
          </w:p>
          <w:p w14:paraId="10A2051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Клей.</w:t>
            </w:r>
          </w:p>
          <w:p w14:paraId="32A9BE6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Кисточки для клея.</w:t>
            </w:r>
          </w:p>
          <w:p w14:paraId="34FA9C6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Тряпочки.</w:t>
            </w:r>
          </w:p>
          <w:p w14:paraId="0D50237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Клеёнки.</w:t>
            </w:r>
          </w:p>
          <w:p w14:paraId="566C8D1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7.Образец.</w:t>
            </w:r>
          </w:p>
        </w:tc>
      </w:tr>
      <w:tr w:rsidR="001D5340" w:rsidRPr="001D5340" w14:paraId="3EBCC78A"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F517A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lastRenderedPageBreak/>
              <w:t>29</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98FEBE"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24.03-28.03</w:t>
            </w:r>
          </w:p>
          <w:p w14:paraId="337184C8"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«От кареты до ракеты»</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FFCA9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040CE0B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7D14E99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26518F3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21F0BAC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2B393C4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CB4D0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29.</w:t>
            </w:r>
          </w:p>
          <w:p w14:paraId="0B571DCD"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«Автобус»</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1EF88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Учить детей передавать характерные особенности формы автобуса (закругление углов);</w:t>
            </w:r>
          </w:p>
          <w:p w14:paraId="4731D9B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2.Закреплять умение разрезать полоску на одинаковые прямоугольники.</w:t>
            </w:r>
          </w:p>
          <w:p w14:paraId="5E7B216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3.Закреплять умения срезать углы, вырезать из квадрата круг.</w:t>
            </w:r>
          </w:p>
          <w:p w14:paraId="34BDE61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4.Воспитывать аккуратность.</w:t>
            </w:r>
          </w:p>
          <w:p w14:paraId="74306FC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3DB97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Т.С Комарова Изобразительная деятельность в детском саду. Средняя группа. Стр.54.</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016B8A" w14:textId="77777777" w:rsidR="001D5340" w:rsidRPr="001D5340" w:rsidRDefault="001D5340" w:rsidP="001D5340">
            <w:pPr>
              <w:spacing w:after="0" w:line="240" w:lineRule="auto"/>
              <w:jc w:val="center"/>
              <w:rPr>
                <w:rFonts w:ascii="Times New Roman" w:eastAsia="Times New Roman" w:hAnsi="Times New Roman" w:cs="Times New Roman"/>
                <w:color w:val="444444"/>
                <w:lang w:eastAsia="ru-RU"/>
              </w:rPr>
            </w:pPr>
            <w:r w:rsidRPr="001D5340">
              <w:rPr>
                <w:rFonts w:ascii="Times New Roman" w:eastAsia="Times New Roman" w:hAnsi="Times New Roman" w:cs="Times New Roman"/>
                <w:lang w:eastAsia="ru-RU"/>
              </w:rPr>
              <w:t>1. Цветная бумага прямоугольной формы 10х4 см для корпуса автобуса.</w:t>
            </w:r>
          </w:p>
          <w:p w14:paraId="29876E6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2.Полоски голубой бумаги 2х8 см для окон, 2 черных квадрата, 2,5х 2,5 см для колес. 3.Ножницы.</w:t>
            </w:r>
          </w:p>
          <w:p w14:paraId="4BA2CEC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Салфетки.</w:t>
            </w:r>
          </w:p>
          <w:p w14:paraId="3FE3FAC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Кисточки для клея.</w:t>
            </w:r>
          </w:p>
          <w:p w14:paraId="281813C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Образец.</w:t>
            </w:r>
          </w:p>
        </w:tc>
      </w:tr>
      <w:tr w:rsidR="001D5340" w:rsidRPr="001D5340" w14:paraId="34ECE22F"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3FBCB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30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37B28B"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01.04-04.04</w:t>
            </w:r>
          </w:p>
          <w:p w14:paraId="7EC92DE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«Птичье царство»</w:t>
            </w:r>
          </w:p>
          <w:p w14:paraId="06F3B61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9E484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2947D28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4363DC0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68FDF79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720FB13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5F0EA3F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B5D11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30</w:t>
            </w:r>
          </w:p>
          <w:p w14:paraId="0D23315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«Птица»</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28326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Учить составлять задуманный предмет из нескольких частей, располагать его в центре листа, аккуратно и ровно наклеивать детали.</w:t>
            </w:r>
          </w:p>
          <w:p w14:paraId="1322F09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Продолжать учить показывать слова стихотворения жестами.</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75844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Папка с ООД</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60C8C6" w14:textId="77777777" w:rsidR="001D5340" w:rsidRPr="001D5340" w:rsidRDefault="001D5340" w:rsidP="001D5340">
            <w:pPr>
              <w:spacing w:after="0" w:line="240" w:lineRule="auto"/>
              <w:jc w:val="center"/>
              <w:rPr>
                <w:rFonts w:ascii="Times New Roman" w:eastAsia="Calibri" w:hAnsi="Times New Roman" w:cs="Times New Roman"/>
                <w:color w:val="4B4B4B"/>
                <w:shd w:val="clear" w:color="auto" w:fill="FFFFFF"/>
              </w:rPr>
            </w:pPr>
            <w:r w:rsidRPr="001D5340">
              <w:rPr>
                <w:rFonts w:ascii="Times New Roman" w:eastAsia="Calibri" w:hAnsi="Times New Roman" w:cs="Times New Roman"/>
                <w:color w:val="4B4B4B"/>
                <w:shd w:val="clear" w:color="auto" w:fill="FFFFFF"/>
              </w:rPr>
              <w:t>1.Цветная бумага.</w:t>
            </w:r>
          </w:p>
          <w:p w14:paraId="45032F1E" w14:textId="77777777" w:rsidR="001D5340" w:rsidRPr="001D5340" w:rsidRDefault="001D5340" w:rsidP="001D5340">
            <w:pPr>
              <w:spacing w:after="0" w:line="240" w:lineRule="auto"/>
              <w:jc w:val="center"/>
              <w:rPr>
                <w:rFonts w:ascii="Times New Roman" w:eastAsia="Calibri" w:hAnsi="Times New Roman" w:cs="Times New Roman"/>
                <w:color w:val="4B4B4B"/>
                <w:shd w:val="clear" w:color="auto" w:fill="FFFFFF"/>
              </w:rPr>
            </w:pPr>
            <w:r w:rsidRPr="001D5340">
              <w:rPr>
                <w:rFonts w:ascii="Times New Roman" w:eastAsia="Calibri" w:hAnsi="Times New Roman" w:cs="Times New Roman"/>
                <w:color w:val="4B4B4B"/>
                <w:shd w:val="clear" w:color="auto" w:fill="FFFFFF"/>
              </w:rPr>
              <w:t>2.Ножницы.</w:t>
            </w:r>
          </w:p>
          <w:p w14:paraId="26336DEA" w14:textId="77777777" w:rsidR="001D5340" w:rsidRPr="001D5340" w:rsidRDefault="001D5340" w:rsidP="001D5340">
            <w:pPr>
              <w:spacing w:after="0" w:line="240" w:lineRule="auto"/>
              <w:jc w:val="center"/>
              <w:rPr>
                <w:rFonts w:ascii="Times New Roman" w:eastAsia="Calibri" w:hAnsi="Times New Roman" w:cs="Times New Roman"/>
                <w:color w:val="4B4B4B"/>
                <w:shd w:val="clear" w:color="auto" w:fill="FFFFFF"/>
              </w:rPr>
            </w:pPr>
            <w:r w:rsidRPr="001D5340">
              <w:rPr>
                <w:rFonts w:ascii="Times New Roman" w:eastAsia="Calibri" w:hAnsi="Times New Roman" w:cs="Times New Roman"/>
                <w:color w:val="4B4B4B"/>
                <w:shd w:val="clear" w:color="auto" w:fill="FFFFFF"/>
              </w:rPr>
              <w:t>3.Клей.</w:t>
            </w:r>
          </w:p>
          <w:p w14:paraId="1E0C5F95" w14:textId="77777777" w:rsidR="001D5340" w:rsidRPr="001D5340" w:rsidRDefault="001D5340" w:rsidP="001D5340">
            <w:pPr>
              <w:spacing w:after="0" w:line="240" w:lineRule="auto"/>
              <w:jc w:val="center"/>
              <w:rPr>
                <w:rFonts w:ascii="Times New Roman" w:eastAsia="Calibri" w:hAnsi="Times New Roman" w:cs="Times New Roman"/>
                <w:color w:val="4B4B4B"/>
                <w:shd w:val="clear" w:color="auto" w:fill="FFFFFF"/>
              </w:rPr>
            </w:pPr>
            <w:r w:rsidRPr="001D5340">
              <w:rPr>
                <w:rFonts w:ascii="Times New Roman" w:eastAsia="Calibri" w:hAnsi="Times New Roman" w:cs="Times New Roman"/>
                <w:color w:val="4B4B4B"/>
                <w:shd w:val="clear" w:color="auto" w:fill="FFFFFF"/>
              </w:rPr>
              <w:t>4. Кисточки для клея.</w:t>
            </w:r>
          </w:p>
          <w:p w14:paraId="5BBBAC19" w14:textId="77777777" w:rsidR="001D5340" w:rsidRPr="001D5340" w:rsidRDefault="001D5340" w:rsidP="001D5340">
            <w:pPr>
              <w:spacing w:after="0" w:line="240" w:lineRule="auto"/>
              <w:jc w:val="center"/>
              <w:rPr>
                <w:rFonts w:ascii="Times New Roman" w:eastAsia="Calibri" w:hAnsi="Times New Roman" w:cs="Times New Roman"/>
                <w:color w:val="4B4B4B"/>
                <w:shd w:val="clear" w:color="auto" w:fill="FFFFFF"/>
              </w:rPr>
            </w:pPr>
            <w:r w:rsidRPr="001D5340">
              <w:rPr>
                <w:rFonts w:ascii="Times New Roman" w:eastAsia="Calibri" w:hAnsi="Times New Roman" w:cs="Times New Roman"/>
                <w:color w:val="4B4B4B"/>
                <w:shd w:val="clear" w:color="auto" w:fill="FFFFFF"/>
              </w:rPr>
              <w:t>5.Щерстяные ниточки.</w:t>
            </w:r>
          </w:p>
          <w:p w14:paraId="49C6142C" w14:textId="77777777" w:rsidR="001D5340" w:rsidRPr="001D5340" w:rsidRDefault="001D5340" w:rsidP="001D5340">
            <w:pPr>
              <w:spacing w:after="0" w:line="240" w:lineRule="auto"/>
              <w:jc w:val="center"/>
              <w:rPr>
                <w:rFonts w:ascii="Times New Roman" w:eastAsia="Calibri" w:hAnsi="Times New Roman" w:cs="Times New Roman"/>
                <w:color w:val="4B4B4B"/>
                <w:shd w:val="clear" w:color="auto" w:fill="FFFFFF"/>
              </w:rPr>
            </w:pPr>
            <w:r w:rsidRPr="001D5340">
              <w:rPr>
                <w:rFonts w:ascii="Times New Roman" w:eastAsia="Calibri" w:hAnsi="Times New Roman" w:cs="Times New Roman"/>
                <w:color w:val="4B4B4B"/>
                <w:shd w:val="clear" w:color="auto" w:fill="FFFFFF"/>
              </w:rPr>
              <w:t>6. Клеёнки.</w:t>
            </w:r>
          </w:p>
          <w:p w14:paraId="4F00B4B3" w14:textId="77777777" w:rsidR="001D5340" w:rsidRPr="001D5340" w:rsidRDefault="001D5340" w:rsidP="001D5340">
            <w:pPr>
              <w:spacing w:after="0" w:line="240" w:lineRule="auto"/>
              <w:jc w:val="center"/>
              <w:rPr>
                <w:rFonts w:ascii="Times New Roman" w:eastAsia="Calibri" w:hAnsi="Times New Roman" w:cs="Times New Roman"/>
                <w:color w:val="4B4B4B"/>
                <w:shd w:val="clear" w:color="auto" w:fill="FFFFFF"/>
              </w:rPr>
            </w:pPr>
            <w:r w:rsidRPr="001D5340">
              <w:rPr>
                <w:rFonts w:ascii="Times New Roman" w:eastAsia="Calibri" w:hAnsi="Times New Roman" w:cs="Times New Roman"/>
                <w:color w:val="4B4B4B"/>
                <w:shd w:val="clear" w:color="auto" w:fill="FFFFFF"/>
              </w:rPr>
              <w:t>7. Салфетки.</w:t>
            </w:r>
          </w:p>
          <w:p w14:paraId="69211343" w14:textId="77777777" w:rsidR="001D5340" w:rsidRPr="001D5340" w:rsidRDefault="001D5340" w:rsidP="001D5340">
            <w:pPr>
              <w:spacing w:after="0" w:line="240" w:lineRule="auto"/>
              <w:jc w:val="center"/>
              <w:rPr>
                <w:rFonts w:ascii="Times New Roman" w:eastAsia="Calibri" w:hAnsi="Times New Roman" w:cs="Times New Roman"/>
                <w:color w:val="4B4B4B"/>
                <w:shd w:val="clear" w:color="auto" w:fill="FFFFFF"/>
              </w:rPr>
            </w:pPr>
            <w:r w:rsidRPr="001D5340">
              <w:rPr>
                <w:rFonts w:ascii="Times New Roman" w:eastAsia="Calibri" w:hAnsi="Times New Roman" w:cs="Times New Roman"/>
                <w:color w:val="4B4B4B"/>
                <w:shd w:val="clear" w:color="auto" w:fill="FFFFFF"/>
              </w:rPr>
              <w:t>8. Образец.</w:t>
            </w:r>
          </w:p>
        </w:tc>
      </w:tr>
      <w:tr w:rsidR="001D5340" w:rsidRPr="001D5340" w14:paraId="592E54BB"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ADEDA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31</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84066C"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07.04-11.04</w:t>
            </w:r>
          </w:p>
          <w:p w14:paraId="70F751BF"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«В космос все лететь хотим»</w:t>
            </w:r>
          </w:p>
          <w:p w14:paraId="5B07F79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B2F2D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7B19F8E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2E6F23A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78B817E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497B0A3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1044748B"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2D37BCA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4E444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ООД  32.</w:t>
            </w:r>
          </w:p>
          <w:p w14:paraId="2B9EA5FF"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«Космос»</w:t>
            </w:r>
          </w:p>
          <w:p w14:paraId="0052FCAF"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B47F4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Учить детей создавать из геометрических фигур образ ракеты.</w:t>
            </w:r>
          </w:p>
          <w:p w14:paraId="49834EA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2.Делить квадрат на три треугольника.</w:t>
            </w:r>
          </w:p>
          <w:p w14:paraId="4D6D946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3.Развивать комбинаторные способности. 4.Совершенствовать обрывную технику.</w:t>
            </w:r>
          </w:p>
          <w:p w14:paraId="7FE24CD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AABAC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в детском саду 4-5 лет,</w:t>
            </w:r>
          </w:p>
          <w:p w14:paraId="5BCB789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 54</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DF44E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 xml:space="preserve">1. Листы бумаги тёмно-синего, фиолетового, чёрного цвета с изображением Луны и звёзд. 2.Бумажные формы для вырезания и </w:t>
            </w:r>
            <w:r w:rsidRPr="001D5340">
              <w:rPr>
                <w:rFonts w:ascii="Times New Roman" w:eastAsia="Times New Roman" w:hAnsi="Times New Roman" w:cs="Times New Roman"/>
                <w:lang w:eastAsia="ru-RU"/>
              </w:rPr>
              <w:lastRenderedPageBreak/>
              <w:t>наклеивания ракет.</w:t>
            </w:r>
          </w:p>
          <w:p w14:paraId="3B6417C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3.Цветная бумага. 4.Ножницы.</w:t>
            </w:r>
          </w:p>
          <w:p w14:paraId="09F12BC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5.Клей.</w:t>
            </w:r>
          </w:p>
          <w:p w14:paraId="042915C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6.Кисточки для клея.</w:t>
            </w:r>
          </w:p>
          <w:p w14:paraId="3735851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Салфетки.</w:t>
            </w:r>
          </w:p>
          <w:p w14:paraId="1B40226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Клеёнки.</w:t>
            </w:r>
          </w:p>
          <w:p w14:paraId="067532E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9. Образец.</w:t>
            </w:r>
          </w:p>
        </w:tc>
      </w:tr>
      <w:tr w:rsidR="001D5340" w:rsidRPr="001D5340" w14:paraId="6536BE76"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75661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32</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DA9097"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14.04-18.04</w:t>
            </w:r>
          </w:p>
          <w:p w14:paraId="2EE9E3F2"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«Подводное царство»</w:t>
            </w:r>
          </w:p>
          <w:p w14:paraId="5DDA94C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8981C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2744D56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16BBEB5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4241674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622367A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034D5F1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45F03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31.</w:t>
            </w:r>
          </w:p>
          <w:p w14:paraId="781E29CD"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«Дельфины играют»</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36A5E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1.Продолжать учить вырезать круг, плавно закругляя углы квадрата.</w:t>
            </w:r>
          </w:p>
          <w:p w14:paraId="2387F95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2.Закреплять умение составлять композицию из заготовленных деталей, наносить на них клей и наклеивать на лист бумаги.</w:t>
            </w:r>
          </w:p>
          <w:p w14:paraId="3276728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Продолжать учить анализировать и понимать содержание стихотворения.</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15582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 4-5 лет, стр.53.</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E47EB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Голубой картон, по 2 дельфина, вырезанных из журнальной бумаги.</w:t>
            </w:r>
          </w:p>
          <w:p w14:paraId="3EDE913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Квадраты из цветной бумаги 5х5 см.</w:t>
            </w:r>
          </w:p>
          <w:p w14:paraId="7B76D20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3.Клей, ножницы.</w:t>
            </w:r>
          </w:p>
          <w:p w14:paraId="18648D4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Кисточки для клея.</w:t>
            </w:r>
          </w:p>
          <w:p w14:paraId="648D50F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Тряпочки.</w:t>
            </w:r>
          </w:p>
          <w:p w14:paraId="1C68AC1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Клеёнки.</w:t>
            </w:r>
          </w:p>
          <w:p w14:paraId="769FA2D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Образец.</w:t>
            </w:r>
          </w:p>
        </w:tc>
      </w:tr>
      <w:tr w:rsidR="001D5340" w:rsidRPr="001D5340" w14:paraId="340CC23C"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35A31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33</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BE644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21.04- 25.04</w:t>
            </w:r>
          </w:p>
          <w:p w14:paraId="3718BC4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«Театральная неделя»</w:t>
            </w:r>
          </w:p>
          <w:p w14:paraId="4AFAB2AC"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0EA55F0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3A802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545258D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7627FF4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7778732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62E743E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5D253542"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7779093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63F79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ООД  33.</w:t>
            </w:r>
          </w:p>
          <w:p w14:paraId="0B1F6ADA" w14:textId="77777777" w:rsidR="001D5340" w:rsidRPr="001D5340" w:rsidRDefault="001D5340" w:rsidP="001D5340">
            <w:pPr>
              <w:tabs>
                <w:tab w:val="center" w:pos="1167"/>
                <w:tab w:val="right" w:pos="2335"/>
              </w:tabs>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«Сказочные герои»</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52E9D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1.Учитьскладывать изображение сказочного героя из четырех частей, наносить клей кистью на обратную сторону фигуры от середины к краям.</w:t>
            </w:r>
          </w:p>
          <w:p w14:paraId="3AE0A86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2.Закреплять умение прикладывать намазанную клеем деталь к листу бумаги и плотно прижимать ее тряпочкой.</w:t>
            </w:r>
          </w:p>
          <w:p w14:paraId="57A8669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7437B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w:t>
            </w:r>
          </w:p>
          <w:p w14:paraId="6F89922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Аппликация с детьми 4-5 лет, стр.13.</w:t>
            </w:r>
          </w:p>
          <w:p w14:paraId="0BB826E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B92BD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Фигурки животных, картинки с изображением зебры.</w:t>
            </w:r>
          </w:p>
          <w:p w14:paraId="04D361E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2.Вырезанная зебра без полосок из белой бумаги, из цветной бумаги черный и красный прямоугольники, красный круг, зеленая крона дерева, ствол, полоска из зеленой бумаги. 3.Клей.</w:t>
            </w:r>
          </w:p>
          <w:p w14:paraId="3C5F6E0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4. Кисточки для клея.</w:t>
            </w:r>
          </w:p>
        </w:tc>
      </w:tr>
      <w:tr w:rsidR="001D5340" w:rsidRPr="001D5340" w14:paraId="50EFD965"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43A6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34</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C193FB"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28.04-30.04</w:t>
            </w:r>
          </w:p>
          <w:p w14:paraId="2456C2C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«Животные Сафари»</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7A0CE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784EBD6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7FC437E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25A1C14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4980C6B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6C533E7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5090C7C7"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5D4D081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p w14:paraId="6F3B47C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3E2BD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34.</w:t>
            </w:r>
          </w:p>
          <w:p w14:paraId="7C256D2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«Зебра»</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D9C0B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Учить детей нарезать узкие полоски из прямоугольника.</w:t>
            </w:r>
          </w:p>
          <w:p w14:paraId="36C3326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2.Работать с ножницами. 3.Совершенствовать навык наклеивания.</w:t>
            </w:r>
          </w:p>
          <w:p w14:paraId="79707D6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4.Учим детей составлять композицию, завершать, начатый образ.</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8844F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Папка с ООД</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CAA28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1.Половинки альбомных листов.</w:t>
            </w:r>
          </w:p>
          <w:p w14:paraId="29C9028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2.Клей ПВА.</w:t>
            </w:r>
          </w:p>
          <w:p w14:paraId="1F73FDA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3.Кисти для клея</w:t>
            </w:r>
          </w:p>
          <w:p w14:paraId="3FD75B2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5.Тряпочки.</w:t>
            </w:r>
          </w:p>
          <w:p w14:paraId="43D1567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6.Клеенки – подкладки.</w:t>
            </w:r>
          </w:p>
        </w:tc>
      </w:tr>
      <w:tr w:rsidR="001D5340" w:rsidRPr="001D5340" w14:paraId="0085001C"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73C55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35</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65952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05.05-08.05</w:t>
            </w:r>
          </w:p>
          <w:p w14:paraId="74180C7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«День Победы»</w:t>
            </w:r>
          </w:p>
          <w:p w14:paraId="59A3823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6F5A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1BCB160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59190F3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316A8B4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5F6ED14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395F757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2B67C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35.</w:t>
            </w:r>
          </w:p>
          <w:p w14:paraId="0238DA38"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«Поздравительная открытка к 9 мая»</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184E2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Закрепить у детей навыки работы с бумагой. 2.Формировать умение составлять композицию. 3.Воспитывать чувство уважения к старшему поколению и любовь к Родине.</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7B877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Папка с ООД.</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08A16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1.Сложенный пополам цветной лист с текстом поздравления.</w:t>
            </w:r>
          </w:p>
          <w:p w14:paraId="052560E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2.Полоски цветной бумаги: розового -3 шт; зелёного -1шт, небольшие квадратики.</w:t>
            </w:r>
          </w:p>
          <w:p w14:paraId="060398B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3.Салфетки жёлтого цвета. 4.Ножницы.</w:t>
            </w:r>
          </w:p>
          <w:p w14:paraId="5306AF0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5.Клей.</w:t>
            </w:r>
          </w:p>
          <w:p w14:paraId="42754D6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6.Кисточки для клея.</w:t>
            </w:r>
          </w:p>
          <w:p w14:paraId="2927223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7.Салфетки.</w:t>
            </w:r>
          </w:p>
          <w:p w14:paraId="5D57670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Клеёнка.</w:t>
            </w:r>
          </w:p>
          <w:p w14:paraId="7D17437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9. Образец.</w:t>
            </w:r>
          </w:p>
        </w:tc>
      </w:tr>
      <w:tr w:rsidR="001D5340" w:rsidRPr="001D5340" w14:paraId="512ED276"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61E2A7"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36</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40E827"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12.05-16.05</w:t>
            </w:r>
          </w:p>
          <w:p w14:paraId="5416EA15"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«Насекомые»</w:t>
            </w:r>
          </w:p>
          <w:p w14:paraId="0E1F1BE2"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7D6CA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18BDAA9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3F473D7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2B0E2F2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5A3325E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774321F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7A8F90"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ООД  37.</w:t>
            </w:r>
          </w:p>
          <w:p w14:paraId="29E28651"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«Бабочка»</w:t>
            </w:r>
          </w:p>
          <w:p w14:paraId="7247A6B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D2C94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Учить самостоятельно украшать аппликацию кругами, квадратами и треугольниками, соблюдая симметрию в создании узора.</w:t>
            </w:r>
          </w:p>
          <w:p w14:paraId="4E7FFE0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Продолжать учить располагать предмет в центре листа.</w:t>
            </w:r>
          </w:p>
          <w:p w14:paraId="1F40776F"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3.Закреплять умение аккуратно и ровно наклеивать детали на лист бумаги.</w:t>
            </w:r>
          </w:p>
          <w:p w14:paraId="0732959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4.Развивать внимание и сообразительность.</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A1D1D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w:t>
            </w:r>
          </w:p>
          <w:p w14:paraId="6CFD0FD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 детьми 4-5 лет,</w:t>
            </w:r>
          </w:p>
          <w:p w14:paraId="4355449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стр.61.</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34D8A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1.Альбомный лист с наклеенными 3-4 разными бабочками (у каждой бабочки не хватает одного или двух крыльев).</w:t>
            </w:r>
          </w:p>
          <w:p w14:paraId="3B6948C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2.Недостающие крылья из цветной бумаги.</w:t>
            </w:r>
          </w:p>
          <w:p w14:paraId="511AC62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Половинки альбомных листов.</w:t>
            </w:r>
          </w:p>
          <w:p w14:paraId="0B308C4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lastRenderedPageBreak/>
              <w:t>4. Вырезанные силуэты бабочек и заготовки для украшений (круги, квадраты, треугольники).</w:t>
            </w:r>
          </w:p>
          <w:p w14:paraId="6083406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Клей.</w:t>
            </w:r>
          </w:p>
          <w:p w14:paraId="264ADF3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Кисточки для клея.</w:t>
            </w:r>
          </w:p>
          <w:p w14:paraId="2161865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Тряпочки.</w:t>
            </w:r>
          </w:p>
          <w:p w14:paraId="356A7C4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Клеёнки.</w:t>
            </w:r>
          </w:p>
        </w:tc>
      </w:tr>
      <w:tr w:rsidR="001D5340" w:rsidRPr="001D5340" w14:paraId="7A33C342"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4CDFD2"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lastRenderedPageBreak/>
              <w:t>37</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3344C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19.05-23.05</w:t>
            </w:r>
          </w:p>
          <w:p w14:paraId="55E300D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«Дружат дети всей земли»</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A494A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44E6610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5525AF3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21BF126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3A32530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37A7602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20654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OОД  36.</w:t>
            </w:r>
          </w:p>
          <w:p w14:paraId="14DA159C"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«Теремок»</w:t>
            </w:r>
          </w:p>
          <w:p w14:paraId="0D7BB9B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909C9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 Продолжать формировать навык разрезания прямоугольника на длинные полосы.</w:t>
            </w:r>
          </w:p>
          <w:p w14:paraId="6CD4110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Закреплять умение составлять из полос задуманный предмет.</w:t>
            </w:r>
          </w:p>
          <w:p w14:paraId="1E9E91B7"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Учить располагать предмет в центре листа, аккуратно и ровно наклеивать, изображать с помощью движений слова стихотворения.</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48CE4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Д. Н. Колдина. Аппликация с детьми</w:t>
            </w:r>
          </w:p>
          <w:p w14:paraId="381F625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4-5 лет,</w:t>
            </w:r>
          </w:p>
          <w:p w14:paraId="270CCC4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стр.41.</w:t>
            </w:r>
          </w:p>
          <w:p w14:paraId="3105480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p w14:paraId="32A95A5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FC542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1.Прямоугольники из цветной бумаги 6х8 см.</w:t>
            </w:r>
          </w:p>
          <w:p w14:paraId="5C349EF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 Картон.</w:t>
            </w:r>
          </w:p>
          <w:p w14:paraId="69C2C11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 Ножницы.</w:t>
            </w:r>
          </w:p>
          <w:p w14:paraId="6F778AD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 Клей.</w:t>
            </w:r>
          </w:p>
          <w:p w14:paraId="581740DC"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 Кисточки для клея.</w:t>
            </w:r>
          </w:p>
          <w:p w14:paraId="0F202C70"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 Тряпочки.</w:t>
            </w:r>
          </w:p>
          <w:p w14:paraId="6055897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Клеёнки.</w:t>
            </w:r>
          </w:p>
          <w:p w14:paraId="4C87B70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8. Образец.</w:t>
            </w:r>
          </w:p>
          <w:p w14:paraId="0D86749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r>
      <w:tr w:rsidR="001D5340" w:rsidRPr="001D5340" w14:paraId="79F8B743" w14:textId="77777777" w:rsidTr="001D5340">
        <w:trPr>
          <w:trHeight w:val="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D6A53A"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38</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8D6B6C"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26.05.- 30.05.</w:t>
            </w:r>
          </w:p>
          <w:p w14:paraId="7B5F07C4"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«Земля - наш общий дом»</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B9DC0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Х/э</w:t>
            </w:r>
          </w:p>
          <w:p w14:paraId="003A825D"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Р</w:t>
            </w:r>
          </w:p>
          <w:p w14:paraId="5FA7D564"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Ф</w:t>
            </w:r>
          </w:p>
          <w:p w14:paraId="44B25298"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С/к</w:t>
            </w:r>
          </w:p>
          <w:p w14:paraId="08175D5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П</w:t>
            </w:r>
          </w:p>
          <w:p w14:paraId="0364E7C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1CFCA9" w14:textId="77777777" w:rsidR="001D5340" w:rsidRPr="001D5340" w:rsidRDefault="001D5340" w:rsidP="001D5340">
            <w:pPr>
              <w:spacing w:after="0" w:line="240" w:lineRule="auto"/>
              <w:jc w:val="center"/>
              <w:rPr>
                <w:rFonts w:ascii="Times New Roman" w:eastAsia="Times New Roman" w:hAnsi="Times New Roman" w:cs="Times New Roman"/>
                <w:b/>
                <w:lang w:eastAsia="ru-RU"/>
              </w:rPr>
            </w:pPr>
            <w:r w:rsidRPr="001D5340">
              <w:rPr>
                <w:rFonts w:ascii="Times New Roman" w:eastAsia="Times New Roman" w:hAnsi="Times New Roman" w:cs="Times New Roman"/>
                <w:b/>
                <w:lang w:eastAsia="ru-RU"/>
              </w:rPr>
              <w:t>ООД 38</w:t>
            </w:r>
          </w:p>
          <w:p w14:paraId="6015B5C9"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b/>
                <w:lang w:eastAsia="ru-RU"/>
              </w:rPr>
              <w:t>«Волшебный сад»</w:t>
            </w:r>
          </w:p>
        </w:tc>
        <w:tc>
          <w:tcPr>
            <w:tcW w:w="38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EBCA6B"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1.Учитьдетей создавать коллективную композицию, самостоятельно определяя содержание изображения (волшебные деревья, цветы).</w:t>
            </w:r>
          </w:p>
          <w:p w14:paraId="5FC1420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2.Учить резать ножницами по прямой, закруглять углы квадрата, прямоугольника.</w:t>
            </w:r>
          </w:p>
          <w:p w14:paraId="140E5073"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3.Развивать образное восприятие, воображение.</w:t>
            </w:r>
          </w:p>
        </w:tc>
        <w:tc>
          <w:tcPr>
            <w:tcW w:w="25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30F9B6"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Т.С Комарова. Изобразительная деятельность в детском саду. Средняя группа. Стр.81.</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E87BD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1.Бумага цветная.</w:t>
            </w:r>
          </w:p>
          <w:p w14:paraId="22E45801"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2.Большой лист белой или тонированной бумаги.</w:t>
            </w:r>
          </w:p>
          <w:p w14:paraId="2D10D0D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3.Ножницы.</w:t>
            </w:r>
          </w:p>
          <w:p w14:paraId="79299875"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4.Клей.</w:t>
            </w:r>
          </w:p>
          <w:p w14:paraId="4BCAA91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5.Кисти для клея.</w:t>
            </w:r>
          </w:p>
          <w:p w14:paraId="38C63A2A"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6.Салфетки.</w:t>
            </w:r>
          </w:p>
          <w:p w14:paraId="27B2306E" w14:textId="77777777" w:rsidR="001D5340" w:rsidRPr="001D5340" w:rsidRDefault="001D5340" w:rsidP="001D5340">
            <w:pPr>
              <w:spacing w:after="0" w:line="240" w:lineRule="auto"/>
              <w:jc w:val="center"/>
              <w:rPr>
                <w:rFonts w:ascii="Times New Roman" w:eastAsia="Times New Roman" w:hAnsi="Times New Roman" w:cs="Times New Roman"/>
                <w:lang w:eastAsia="ru-RU"/>
              </w:rPr>
            </w:pPr>
            <w:r w:rsidRPr="001D5340">
              <w:rPr>
                <w:rFonts w:ascii="Times New Roman" w:eastAsia="Times New Roman" w:hAnsi="Times New Roman" w:cs="Times New Roman"/>
                <w:lang w:eastAsia="ru-RU"/>
              </w:rPr>
              <w:t>7 Клеёночка.</w:t>
            </w:r>
          </w:p>
        </w:tc>
      </w:tr>
    </w:tbl>
    <w:p w14:paraId="47C6F50B" w14:textId="77777777" w:rsidR="001D5340" w:rsidRPr="001D5340" w:rsidRDefault="001D5340" w:rsidP="001D5340">
      <w:pPr>
        <w:rPr>
          <w:rFonts w:ascii="Times New Roman" w:eastAsia="Calibri" w:hAnsi="Times New Roman" w:cs="Times New Roman"/>
          <w:b/>
          <w:sz w:val="28"/>
          <w:szCs w:val="28"/>
          <w:lang w:eastAsia="ru-RU"/>
        </w:rPr>
      </w:pPr>
      <w:r w:rsidRPr="001D5340">
        <w:rPr>
          <w:rFonts w:ascii="Times New Roman" w:eastAsia="Calibri" w:hAnsi="Times New Roman" w:cs="Times New Roman"/>
          <w:b/>
          <w:sz w:val="28"/>
          <w:szCs w:val="28"/>
          <w:lang w:eastAsia="ru-RU"/>
        </w:rPr>
        <w:t>Список литературы:</w:t>
      </w:r>
    </w:p>
    <w:p w14:paraId="36B37945" w14:textId="77777777" w:rsidR="001D5340" w:rsidRPr="001D5340" w:rsidRDefault="001D5340" w:rsidP="001D5340">
      <w:pPr>
        <w:spacing w:after="0" w:line="240" w:lineRule="auto"/>
        <w:rPr>
          <w:rFonts w:ascii="Times New Roman" w:eastAsia="Calibri" w:hAnsi="Times New Roman" w:cs="Times New Roman"/>
        </w:rPr>
      </w:pPr>
      <w:r w:rsidRPr="001D5340">
        <w:rPr>
          <w:rFonts w:ascii="Times New Roman" w:eastAsia="Calibri" w:hAnsi="Times New Roman" w:cs="Times New Roman"/>
        </w:rPr>
        <w:t>1.Федеральная образовательная программа дошкольного образования (Утверждена Министерством просвещения РФ) 236с., 2022 г.</w:t>
      </w:r>
    </w:p>
    <w:p w14:paraId="1E40107A" w14:textId="77777777" w:rsidR="001D5340" w:rsidRPr="001D5340" w:rsidRDefault="001D5340" w:rsidP="001D5340">
      <w:pPr>
        <w:spacing w:after="0" w:line="240" w:lineRule="auto"/>
        <w:rPr>
          <w:rFonts w:ascii="Times New Roman" w:eastAsia="Calibri" w:hAnsi="Times New Roman" w:cs="Times New Roman"/>
        </w:rPr>
      </w:pPr>
      <w:r w:rsidRPr="001D5340">
        <w:rPr>
          <w:rFonts w:ascii="Times New Roman" w:eastAsia="Calibri" w:hAnsi="Times New Roman" w:cs="Times New Roman"/>
        </w:rPr>
        <w:t>2.Комарова Т. С. Изобразительная деятельность в детском саду: Средняя группа,- М.: МОЗАИКА - СИНТЕЗ, 2014.- 96 с.: цв. вкл.</w:t>
      </w:r>
    </w:p>
    <w:p w14:paraId="1AC4EBF1" w14:textId="77777777" w:rsidR="001D5340" w:rsidRPr="001D5340" w:rsidRDefault="001D5340" w:rsidP="001D5340">
      <w:pPr>
        <w:spacing w:after="0" w:line="240" w:lineRule="auto"/>
        <w:rPr>
          <w:rFonts w:ascii="Times New Roman" w:eastAsia="Calibri" w:hAnsi="Times New Roman" w:cs="Times New Roman"/>
        </w:rPr>
      </w:pPr>
      <w:r w:rsidRPr="001D5340">
        <w:rPr>
          <w:rFonts w:ascii="Times New Roman" w:eastAsia="Calibri" w:hAnsi="Times New Roman" w:cs="Times New Roman"/>
        </w:rPr>
        <w:t>3.Колдина Д. Н. Аппликация с детьми 4-5 лет. Сценарий занятий.- М.: МОЗАИКА - СИНТЕЗ, 2015.- 64 с.: цв. вкл.</w:t>
      </w:r>
    </w:p>
    <w:p w14:paraId="6B4C1874" w14:textId="44AC530C" w:rsidR="004C23B2" w:rsidRDefault="00D14D19" w:rsidP="00C25AB2">
      <w:pPr>
        <w:spacing w:after="0" w:line="240" w:lineRule="auto"/>
        <w:jc w:val="right"/>
        <w:rPr>
          <w:rFonts w:ascii="Times New Roman" w:hAnsi="Times New Roman" w:cs="Times New Roman"/>
          <w:b/>
          <w:sz w:val="28"/>
          <w:szCs w:val="28"/>
        </w:rPr>
      </w:pPr>
      <w:r w:rsidRPr="00D14D19">
        <w:rPr>
          <w:rFonts w:ascii="Times New Roman" w:hAnsi="Times New Roman" w:cs="Times New Roman"/>
          <w:b/>
          <w:sz w:val="28"/>
          <w:szCs w:val="28"/>
        </w:rPr>
        <w:lastRenderedPageBreak/>
        <w:t xml:space="preserve">Приложение </w:t>
      </w:r>
      <w:r w:rsidR="000C0D90">
        <w:rPr>
          <w:rFonts w:ascii="Times New Roman" w:hAnsi="Times New Roman" w:cs="Times New Roman"/>
          <w:b/>
          <w:sz w:val="28"/>
          <w:szCs w:val="28"/>
        </w:rPr>
        <w:t>2</w:t>
      </w:r>
      <w:r w:rsidRPr="00D14D19">
        <w:rPr>
          <w:rFonts w:ascii="Times New Roman" w:hAnsi="Times New Roman" w:cs="Times New Roman"/>
          <w:b/>
          <w:sz w:val="28"/>
          <w:szCs w:val="28"/>
        </w:rPr>
        <w:t xml:space="preserve">.  </w:t>
      </w:r>
    </w:p>
    <w:p w14:paraId="615319AB" w14:textId="77777777" w:rsidR="00D14D19" w:rsidRDefault="00D14D19" w:rsidP="00C25AB2">
      <w:pPr>
        <w:spacing w:after="0" w:line="240" w:lineRule="auto"/>
        <w:jc w:val="center"/>
        <w:rPr>
          <w:rFonts w:ascii="Times New Roman" w:hAnsi="Times New Roman" w:cs="Times New Roman"/>
          <w:b/>
          <w:sz w:val="28"/>
          <w:szCs w:val="28"/>
        </w:rPr>
      </w:pPr>
      <w:r w:rsidRPr="00D14D19">
        <w:rPr>
          <w:rFonts w:ascii="Times New Roman" w:hAnsi="Times New Roman" w:cs="Times New Roman"/>
          <w:b/>
          <w:sz w:val="28"/>
          <w:szCs w:val="28"/>
        </w:rPr>
        <w:t>Календарный план воспитательной работы.</w:t>
      </w:r>
    </w:p>
    <w:p w14:paraId="0B0AFA4E" w14:textId="77777777" w:rsidR="00FD193D" w:rsidRDefault="00FD193D" w:rsidP="00C25AB2">
      <w:pPr>
        <w:spacing w:after="0" w:line="240" w:lineRule="auto"/>
        <w:jc w:val="both"/>
        <w:rPr>
          <w:rFonts w:ascii="Times New Roman" w:hAnsi="Times New Roman" w:cs="Times New Roman"/>
          <w:b/>
          <w:sz w:val="28"/>
          <w:szCs w:val="28"/>
        </w:rPr>
      </w:pPr>
    </w:p>
    <w:p w14:paraId="5921F769" w14:textId="77777777" w:rsidR="0056579F" w:rsidRPr="00494FD1" w:rsidRDefault="0056579F" w:rsidP="0056579F">
      <w:pPr>
        <w:pStyle w:val="ab"/>
        <w:jc w:val="center"/>
        <w:rPr>
          <w:rFonts w:ascii="Times New Roman" w:hAnsi="Times New Roman" w:cs="Times New Roman"/>
        </w:rPr>
      </w:pPr>
      <w:r w:rsidRPr="00494FD1">
        <w:rPr>
          <w:rFonts w:ascii="Times New Roman" w:hAnsi="Times New Roman" w:cs="Times New Roman"/>
        </w:rPr>
        <w:t>Автономная некоммерческая организация дошкольного образования</w:t>
      </w:r>
    </w:p>
    <w:p w14:paraId="071D6525" w14:textId="77777777" w:rsidR="0056579F" w:rsidRPr="00494FD1" w:rsidRDefault="0056579F" w:rsidP="0056579F">
      <w:pPr>
        <w:pStyle w:val="ab"/>
        <w:jc w:val="center"/>
        <w:rPr>
          <w:rFonts w:ascii="Times New Roman" w:hAnsi="Times New Roman" w:cs="Times New Roman"/>
        </w:rPr>
      </w:pPr>
      <w:r w:rsidRPr="00494FD1">
        <w:rPr>
          <w:rFonts w:ascii="Times New Roman" w:hAnsi="Times New Roman" w:cs="Times New Roman"/>
        </w:rPr>
        <w:t>Детский сад «Солнечный»</w:t>
      </w:r>
    </w:p>
    <w:p w14:paraId="0DBDE26F" w14:textId="77777777" w:rsidR="0056579F" w:rsidRPr="00494FD1" w:rsidRDefault="0056579F" w:rsidP="0056579F">
      <w:pPr>
        <w:pStyle w:val="ab"/>
        <w:rPr>
          <w:rFonts w:ascii="Times New Roman" w:hAnsi="Times New Roman" w:cs="Times New Roman"/>
        </w:rPr>
      </w:pPr>
      <w:r w:rsidRPr="00494FD1">
        <w:rPr>
          <w:rFonts w:ascii="Times New Roman" w:hAnsi="Times New Roman" w:cs="Times New Roman"/>
        </w:rPr>
        <w:t xml:space="preserve"> </w:t>
      </w:r>
    </w:p>
    <w:p w14:paraId="038E648C" w14:textId="77777777" w:rsidR="001D5340" w:rsidRPr="001D5340" w:rsidRDefault="0056579F" w:rsidP="001D5340">
      <w:pPr>
        <w:pStyle w:val="TableParagraph"/>
        <w:jc w:val="right"/>
      </w:pPr>
      <w:r>
        <w:rPr>
          <w:sz w:val="28"/>
        </w:rPr>
        <w:t xml:space="preserve">    </w:t>
      </w:r>
      <w:r w:rsidR="001D5340" w:rsidRPr="001D5340">
        <w:t>Утверждаю:</w:t>
      </w:r>
    </w:p>
    <w:p w14:paraId="08B40C4E" w14:textId="77777777" w:rsidR="001D5340" w:rsidRPr="001D5340" w:rsidRDefault="001D5340" w:rsidP="001D5340">
      <w:pPr>
        <w:pStyle w:val="TableParagraph"/>
        <w:jc w:val="right"/>
      </w:pPr>
      <w:r w:rsidRPr="001D5340">
        <w:t>Директор АНО ДО</w:t>
      </w:r>
    </w:p>
    <w:p w14:paraId="7E48BDB6" w14:textId="77777777" w:rsidR="001D5340" w:rsidRPr="001D5340" w:rsidRDefault="001D5340" w:rsidP="001D5340">
      <w:pPr>
        <w:pStyle w:val="TableParagraph"/>
        <w:jc w:val="right"/>
      </w:pPr>
      <w:r w:rsidRPr="001D5340">
        <w:t>Детский сад «Солнечный»</w:t>
      </w:r>
    </w:p>
    <w:p w14:paraId="47A2E3DB" w14:textId="77777777" w:rsidR="001D5340" w:rsidRPr="001D5340" w:rsidRDefault="001D5340" w:rsidP="001D5340">
      <w:pPr>
        <w:pStyle w:val="TableParagraph"/>
        <w:jc w:val="right"/>
      </w:pPr>
      <w:r w:rsidRPr="001D5340">
        <w:t xml:space="preserve">________Ф.Г._Миннегалиева </w:t>
      </w:r>
    </w:p>
    <w:p w14:paraId="67E8F710" w14:textId="4F0C2266" w:rsidR="0056579F" w:rsidRPr="001D5340" w:rsidRDefault="001D5340" w:rsidP="001D5340">
      <w:pPr>
        <w:pStyle w:val="TableParagraph"/>
        <w:jc w:val="right"/>
      </w:pPr>
      <w:r w:rsidRPr="001D5340">
        <w:t>« 30 »  августа 2024 г.</w:t>
      </w:r>
      <w:r w:rsidR="0056579F" w:rsidRPr="001D5340">
        <w:t xml:space="preserve">                                                                                                         </w:t>
      </w:r>
    </w:p>
    <w:p w14:paraId="6F5B1EB1" w14:textId="08858B3C" w:rsidR="0056579F" w:rsidRDefault="0056579F" w:rsidP="0056579F">
      <w:pPr>
        <w:shd w:val="clear" w:color="auto" w:fill="FFFFFF"/>
        <w:rPr>
          <w:rFonts w:ascii="Times New Roman" w:hAnsi="Times New Roman"/>
          <w:bCs/>
          <w:color w:val="000000"/>
          <w:sz w:val="28"/>
          <w:szCs w:val="28"/>
        </w:rPr>
      </w:pPr>
      <w:r>
        <w:rPr>
          <w:rFonts w:ascii="Times New Roman" w:hAnsi="Times New Roman"/>
          <w:bCs/>
          <w:color w:val="000000"/>
          <w:sz w:val="28"/>
          <w:szCs w:val="28"/>
        </w:rPr>
        <w:t xml:space="preserve">                                                                                                         </w:t>
      </w:r>
    </w:p>
    <w:p w14:paraId="149AABD0" w14:textId="77777777" w:rsidR="0056579F" w:rsidRPr="00426B9C" w:rsidRDefault="0056579F" w:rsidP="0056579F">
      <w:pPr>
        <w:tabs>
          <w:tab w:val="left" w:pos="7088"/>
        </w:tabs>
        <w:ind w:left="-1418" w:firstLine="1418"/>
        <w:jc w:val="center"/>
        <w:rPr>
          <w:rFonts w:ascii="Times New Roman" w:hAnsi="Times New Roman"/>
          <w:bCs/>
          <w:sz w:val="24"/>
          <w:szCs w:val="24"/>
          <w:lang w:eastAsia="ru-RU"/>
        </w:rPr>
      </w:pPr>
      <w:r w:rsidRPr="00426B9C">
        <w:rPr>
          <w:rFonts w:ascii="Times New Roman" w:hAnsi="Times New Roman"/>
          <w:bCs/>
          <w:sz w:val="24"/>
          <w:szCs w:val="24"/>
          <w:lang w:eastAsia="ru-RU"/>
        </w:rPr>
        <w:t xml:space="preserve">Федеральный календарный план воспитательной работы </w:t>
      </w:r>
    </w:p>
    <w:p w14:paraId="0CBE1438" w14:textId="0EF560D8" w:rsidR="0056579F" w:rsidRPr="00426B9C" w:rsidRDefault="0056579F" w:rsidP="0056579F">
      <w:pPr>
        <w:tabs>
          <w:tab w:val="left" w:pos="7088"/>
        </w:tabs>
        <w:ind w:left="-1418" w:firstLine="1418"/>
        <w:jc w:val="center"/>
        <w:rPr>
          <w:rFonts w:ascii="Times New Roman" w:hAnsi="Times New Roman"/>
          <w:bCs/>
          <w:sz w:val="24"/>
          <w:szCs w:val="24"/>
          <w:lang w:eastAsia="ru-RU"/>
        </w:rPr>
      </w:pPr>
      <w:r w:rsidRPr="00426B9C">
        <w:rPr>
          <w:rFonts w:ascii="Times New Roman" w:hAnsi="Times New Roman"/>
          <w:bCs/>
          <w:sz w:val="24"/>
          <w:szCs w:val="24"/>
          <w:lang w:eastAsia="ru-RU"/>
        </w:rPr>
        <w:t>в средней группе</w:t>
      </w:r>
      <w:r w:rsidR="001D5340">
        <w:rPr>
          <w:rFonts w:ascii="Times New Roman" w:hAnsi="Times New Roman"/>
          <w:bCs/>
          <w:sz w:val="24"/>
          <w:szCs w:val="24"/>
          <w:lang w:eastAsia="ru-RU"/>
        </w:rPr>
        <w:t xml:space="preserve"> № 3 «Радуга» на 2024-2025</w:t>
      </w:r>
      <w:r w:rsidRPr="00426B9C">
        <w:rPr>
          <w:rFonts w:ascii="Times New Roman" w:hAnsi="Times New Roman"/>
          <w:bCs/>
          <w:sz w:val="24"/>
          <w:szCs w:val="24"/>
          <w:lang w:eastAsia="ru-RU"/>
        </w:rPr>
        <w:t xml:space="preserve"> уч. год</w:t>
      </w:r>
    </w:p>
    <w:p w14:paraId="731A7105" w14:textId="77777777" w:rsidR="0056579F" w:rsidRPr="00426B9C" w:rsidRDefault="0056579F" w:rsidP="0056579F">
      <w:pPr>
        <w:shd w:val="clear" w:color="auto" w:fill="FFFFFF"/>
        <w:rPr>
          <w:rFonts w:ascii="Times New Roman" w:hAnsi="Times New Roman"/>
          <w:bCs/>
          <w:color w:val="000000"/>
          <w:sz w:val="24"/>
          <w:szCs w:val="24"/>
        </w:rPr>
      </w:pPr>
    </w:p>
    <w:p w14:paraId="2ED5BDE4" w14:textId="1E6A8A5A" w:rsidR="0056579F" w:rsidRDefault="0056579F" w:rsidP="0056579F">
      <w:pPr>
        <w:pStyle w:val="ab"/>
        <w:jc w:val="center"/>
        <w:rPr>
          <w:rFonts w:ascii="Times New Roman" w:hAnsi="Times New Roman"/>
        </w:rPr>
      </w:pPr>
      <w:r>
        <w:rPr>
          <w:rFonts w:ascii="Times New Roman" w:hAnsi="Times New Roman"/>
        </w:rPr>
        <w:t xml:space="preserve">                                                                                                          </w:t>
      </w:r>
    </w:p>
    <w:p w14:paraId="58E29FF4" w14:textId="77777777" w:rsidR="0056579F" w:rsidRDefault="0056579F" w:rsidP="0056579F">
      <w:pPr>
        <w:pStyle w:val="ab"/>
        <w:jc w:val="center"/>
        <w:rPr>
          <w:rFonts w:ascii="Times New Roman" w:hAnsi="Times New Roman"/>
        </w:rPr>
      </w:pPr>
    </w:p>
    <w:p w14:paraId="091F4277" w14:textId="77777777" w:rsidR="0056579F" w:rsidRDefault="0056579F" w:rsidP="0056579F">
      <w:pPr>
        <w:pStyle w:val="ab"/>
        <w:jc w:val="center"/>
        <w:rPr>
          <w:rFonts w:ascii="Times New Roman" w:hAnsi="Times New Roman"/>
        </w:rPr>
      </w:pPr>
    </w:p>
    <w:p w14:paraId="0F457526" w14:textId="77777777" w:rsidR="0056579F" w:rsidRDefault="0056579F" w:rsidP="0056579F">
      <w:pPr>
        <w:pStyle w:val="ab"/>
        <w:jc w:val="center"/>
        <w:rPr>
          <w:rFonts w:ascii="Times New Roman" w:hAnsi="Times New Roman"/>
        </w:rPr>
      </w:pPr>
    </w:p>
    <w:p w14:paraId="76ABE2D5" w14:textId="77777777" w:rsidR="0056579F" w:rsidRDefault="0056579F" w:rsidP="0056579F">
      <w:pPr>
        <w:pStyle w:val="ab"/>
        <w:jc w:val="center"/>
        <w:rPr>
          <w:rFonts w:ascii="Times New Roman" w:hAnsi="Times New Roman"/>
        </w:rPr>
      </w:pPr>
    </w:p>
    <w:p w14:paraId="3B29EFC7" w14:textId="2608A5E3" w:rsidR="0056579F" w:rsidRPr="00494FD1" w:rsidRDefault="0056579F" w:rsidP="001D5340">
      <w:pPr>
        <w:pStyle w:val="ab"/>
        <w:jc w:val="right"/>
        <w:rPr>
          <w:rFonts w:ascii="Times New Roman" w:hAnsi="Times New Roman" w:cs="Times New Roman"/>
        </w:rPr>
      </w:pPr>
      <w:r>
        <w:rPr>
          <w:rFonts w:ascii="Times New Roman" w:hAnsi="Times New Roman"/>
        </w:rPr>
        <w:t xml:space="preserve">                                                                                                               </w:t>
      </w:r>
      <w:r w:rsidR="001D5340">
        <w:rPr>
          <w:rFonts w:ascii="Times New Roman" w:hAnsi="Times New Roman" w:cs="Times New Roman"/>
        </w:rPr>
        <w:t>Составители: Дудина Л.В.</w:t>
      </w:r>
      <w:r w:rsidRPr="00494FD1">
        <w:rPr>
          <w:rFonts w:ascii="Times New Roman" w:hAnsi="Times New Roman" w:cs="Times New Roman"/>
        </w:rPr>
        <w:t>,</w:t>
      </w:r>
    </w:p>
    <w:p w14:paraId="52E07C6F" w14:textId="7810FA5A" w:rsidR="0056579F" w:rsidRDefault="0056579F" w:rsidP="001D5340">
      <w:pPr>
        <w:pStyle w:val="ab"/>
        <w:jc w:val="right"/>
        <w:rPr>
          <w:rFonts w:ascii="Times New Roman" w:hAnsi="Times New Roman" w:cs="Times New Roman"/>
        </w:rPr>
      </w:pPr>
      <w:r>
        <w:rPr>
          <w:rFonts w:ascii="Times New Roman" w:hAnsi="Times New Roman"/>
        </w:rPr>
        <w:t xml:space="preserve">                                                                                                                                         </w:t>
      </w:r>
      <w:r w:rsidR="001D5340">
        <w:rPr>
          <w:rFonts w:ascii="Times New Roman" w:hAnsi="Times New Roman" w:cs="Times New Roman"/>
        </w:rPr>
        <w:t>Динмухаметова З.Л.</w:t>
      </w:r>
    </w:p>
    <w:p w14:paraId="598C4DA2" w14:textId="77777777" w:rsidR="00426B9C" w:rsidRPr="00494FD1" w:rsidRDefault="00426B9C" w:rsidP="0056579F">
      <w:pPr>
        <w:pStyle w:val="ab"/>
        <w:jc w:val="center"/>
        <w:rPr>
          <w:rFonts w:ascii="Times New Roman" w:hAnsi="Times New Roman" w:cs="Times New Roman"/>
          <w:i/>
        </w:rPr>
      </w:pPr>
    </w:p>
    <w:p w14:paraId="091291AF" w14:textId="11AD5D2B" w:rsidR="0056579F" w:rsidRPr="00426B9C" w:rsidRDefault="006033EE" w:rsidP="0056579F">
      <w:pPr>
        <w:shd w:val="clear" w:color="auto" w:fill="FFFFFF"/>
        <w:jc w:val="center"/>
        <w:rPr>
          <w:rFonts w:ascii="Times New Roman" w:hAnsi="Times New Roman" w:cs="Times New Roman"/>
          <w:color w:val="000000"/>
          <w:sz w:val="24"/>
          <w:szCs w:val="24"/>
        </w:rPr>
      </w:pPr>
      <w:r>
        <w:rPr>
          <w:rFonts w:ascii="Times New Roman" w:hAnsi="Times New Roman" w:cs="Times New Roman"/>
          <w:color w:val="000000"/>
          <w:sz w:val="24"/>
          <w:szCs w:val="24"/>
        </w:rPr>
        <w:t>Казань 2024</w:t>
      </w:r>
      <w:r w:rsidR="00426B9C" w:rsidRPr="00426B9C">
        <w:rPr>
          <w:rFonts w:ascii="Times New Roman" w:hAnsi="Times New Roman" w:cs="Times New Roman"/>
          <w:color w:val="000000"/>
          <w:sz w:val="24"/>
          <w:szCs w:val="24"/>
        </w:rPr>
        <w:t>г</w:t>
      </w:r>
    </w:p>
    <w:tbl>
      <w:tblPr>
        <w:tblW w:w="151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10"/>
        <w:gridCol w:w="2977"/>
        <w:gridCol w:w="2835"/>
        <w:gridCol w:w="6946"/>
      </w:tblGrid>
      <w:tr w:rsidR="0056579F" w:rsidRPr="00494FD1" w14:paraId="6A4B65F8" w14:textId="77777777" w:rsidTr="00C44C0A">
        <w:tc>
          <w:tcPr>
            <w:tcW w:w="2410" w:type="dxa"/>
          </w:tcPr>
          <w:p w14:paraId="10D1D6D8" w14:textId="77777777" w:rsidR="0056579F" w:rsidRPr="00494FD1" w:rsidRDefault="0056579F" w:rsidP="00DF286A">
            <w:pPr>
              <w:pStyle w:val="ab"/>
              <w:rPr>
                <w:rFonts w:ascii="Times New Roman" w:hAnsi="Times New Roman" w:cs="Times New Roman"/>
                <w:sz w:val="24"/>
                <w:szCs w:val="24"/>
                <w:lang w:eastAsia="ru-RU"/>
              </w:rPr>
            </w:pPr>
            <w:bookmarkStart w:id="604" w:name="_Hlk144676672"/>
            <w:r w:rsidRPr="00494FD1">
              <w:rPr>
                <w:rFonts w:ascii="Times New Roman" w:hAnsi="Times New Roman" w:cs="Times New Roman"/>
                <w:sz w:val="24"/>
                <w:szCs w:val="24"/>
                <w:lang w:eastAsia="ru-RU"/>
              </w:rPr>
              <w:t>Направление воспитания</w:t>
            </w:r>
          </w:p>
        </w:tc>
        <w:tc>
          <w:tcPr>
            <w:tcW w:w="2977" w:type="dxa"/>
          </w:tcPr>
          <w:p w14:paraId="5D2BDEEE"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Мероприятия</w:t>
            </w:r>
          </w:p>
          <w:p w14:paraId="77142EB8"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Сентябрь</w:t>
            </w:r>
          </w:p>
        </w:tc>
        <w:tc>
          <w:tcPr>
            <w:tcW w:w="2835" w:type="dxa"/>
            <w:tcBorders>
              <w:top w:val="single" w:sz="4" w:space="0" w:color="auto"/>
              <w:bottom w:val="single" w:sz="4" w:space="0" w:color="auto"/>
              <w:right w:val="single" w:sz="4" w:space="0" w:color="auto"/>
            </w:tcBorders>
          </w:tcPr>
          <w:p w14:paraId="5C513603"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Мероприятия</w:t>
            </w:r>
          </w:p>
          <w:p w14:paraId="329203F5"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Октябрь</w:t>
            </w:r>
          </w:p>
        </w:tc>
        <w:tc>
          <w:tcPr>
            <w:tcW w:w="6946" w:type="dxa"/>
            <w:tcBorders>
              <w:top w:val="single" w:sz="4" w:space="0" w:color="auto"/>
              <w:bottom w:val="single" w:sz="4" w:space="0" w:color="auto"/>
              <w:right w:val="single" w:sz="4" w:space="0" w:color="auto"/>
            </w:tcBorders>
          </w:tcPr>
          <w:p w14:paraId="26AE92F1"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Мероприятия</w:t>
            </w:r>
          </w:p>
          <w:p w14:paraId="1247DF3A"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Ноябрь</w:t>
            </w:r>
          </w:p>
        </w:tc>
      </w:tr>
      <w:bookmarkEnd w:id="604"/>
      <w:tr w:rsidR="0056579F" w:rsidRPr="00494FD1" w14:paraId="145FE16B" w14:textId="77777777" w:rsidTr="00C44C0A">
        <w:tc>
          <w:tcPr>
            <w:tcW w:w="2410" w:type="dxa"/>
          </w:tcPr>
          <w:p w14:paraId="6993DA3F"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Патриотическое направление</w:t>
            </w:r>
          </w:p>
        </w:tc>
        <w:tc>
          <w:tcPr>
            <w:tcW w:w="2977" w:type="dxa"/>
          </w:tcPr>
          <w:p w14:paraId="68288617"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1. День танкиста (10 сентября): беседа</w:t>
            </w:r>
          </w:p>
        </w:tc>
        <w:tc>
          <w:tcPr>
            <w:tcW w:w="2835" w:type="dxa"/>
            <w:tcBorders>
              <w:top w:val="single" w:sz="4" w:space="0" w:color="auto"/>
              <w:bottom w:val="single" w:sz="4" w:space="0" w:color="auto"/>
              <w:right w:val="single" w:sz="4" w:space="0" w:color="auto"/>
            </w:tcBorders>
          </w:tcPr>
          <w:p w14:paraId="75AD0D13" w14:textId="77777777" w:rsidR="0056579F" w:rsidRPr="00494FD1" w:rsidRDefault="0056579F" w:rsidP="00DF286A">
            <w:pPr>
              <w:pStyle w:val="ab"/>
              <w:rPr>
                <w:rFonts w:ascii="Times New Roman" w:hAnsi="Times New Roman" w:cs="Times New Roman"/>
                <w:sz w:val="24"/>
                <w:szCs w:val="24"/>
                <w:lang w:eastAsia="ru-RU"/>
              </w:rPr>
            </w:pPr>
          </w:p>
        </w:tc>
        <w:tc>
          <w:tcPr>
            <w:tcW w:w="6946" w:type="dxa"/>
            <w:tcBorders>
              <w:top w:val="single" w:sz="4" w:space="0" w:color="auto"/>
              <w:bottom w:val="single" w:sz="4" w:space="0" w:color="auto"/>
              <w:right w:val="single" w:sz="4" w:space="0" w:color="auto"/>
            </w:tcBorders>
          </w:tcPr>
          <w:p w14:paraId="0ADB8140"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sz w:val="24"/>
                <w:szCs w:val="24"/>
                <w:lang w:eastAsia="ru-RU"/>
              </w:rPr>
              <w:t xml:space="preserve">1.День народного единства (4 ноября): </w:t>
            </w:r>
            <w:r w:rsidRPr="00494FD1">
              <w:rPr>
                <w:rFonts w:ascii="Times New Roman" w:hAnsi="Times New Roman" w:cs="Times New Roman"/>
                <w:bCs/>
                <w:sz w:val="24"/>
                <w:szCs w:val="24"/>
                <w:lang w:eastAsia="ru-RU"/>
              </w:rPr>
              <w:t>Игровое занятие «Всем известно, что земля начинается с Кремля»</w:t>
            </w:r>
          </w:p>
          <w:p w14:paraId="21FA24BB"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 xml:space="preserve">2. День Государственного герба РФ (30 ноября): </w:t>
            </w:r>
            <w:r w:rsidRPr="00494FD1">
              <w:rPr>
                <w:rFonts w:ascii="Times New Roman" w:hAnsi="Times New Roman" w:cs="Times New Roman"/>
                <w:bCs/>
                <w:sz w:val="24"/>
                <w:szCs w:val="24"/>
                <w:lang w:eastAsia="ru-RU"/>
              </w:rPr>
              <w:t>Творческий коллаж «Наш флаг»</w:t>
            </w:r>
          </w:p>
        </w:tc>
      </w:tr>
      <w:tr w:rsidR="0056579F" w:rsidRPr="00494FD1" w14:paraId="0B46A160" w14:textId="77777777" w:rsidTr="00C44C0A">
        <w:tc>
          <w:tcPr>
            <w:tcW w:w="2410" w:type="dxa"/>
          </w:tcPr>
          <w:p w14:paraId="3D578449"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Духовно - нравственное</w:t>
            </w:r>
          </w:p>
        </w:tc>
        <w:tc>
          <w:tcPr>
            <w:tcW w:w="2977" w:type="dxa"/>
          </w:tcPr>
          <w:p w14:paraId="617ACA1F" w14:textId="77777777" w:rsidR="0056579F" w:rsidRPr="00494FD1" w:rsidRDefault="0056579F" w:rsidP="00DF286A">
            <w:pPr>
              <w:pStyle w:val="ab"/>
              <w:rPr>
                <w:rFonts w:ascii="Times New Roman" w:hAnsi="Times New Roman" w:cs="Times New Roman"/>
                <w:sz w:val="24"/>
                <w:szCs w:val="24"/>
                <w:lang w:eastAsia="ru-RU"/>
              </w:rPr>
            </w:pPr>
          </w:p>
        </w:tc>
        <w:tc>
          <w:tcPr>
            <w:tcW w:w="2835" w:type="dxa"/>
            <w:tcBorders>
              <w:top w:val="single" w:sz="4" w:space="0" w:color="auto"/>
              <w:bottom w:val="single" w:sz="4" w:space="0" w:color="auto"/>
              <w:right w:val="single" w:sz="4" w:space="0" w:color="auto"/>
            </w:tcBorders>
          </w:tcPr>
          <w:p w14:paraId="3EA8ECCA"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sz w:val="24"/>
                <w:szCs w:val="24"/>
                <w:lang w:eastAsia="ru-RU"/>
              </w:rPr>
              <w:t xml:space="preserve">1. Международный день пожилых людей (1 </w:t>
            </w:r>
            <w:r w:rsidRPr="00494FD1">
              <w:rPr>
                <w:rFonts w:ascii="Times New Roman" w:hAnsi="Times New Roman" w:cs="Times New Roman"/>
                <w:sz w:val="24"/>
                <w:szCs w:val="24"/>
                <w:lang w:eastAsia="ru-RU"/>
              </w:rPr>
              <w:lastRenderedPageBreak/>
              <w:t xml:space="preserve">октября): </w:t>
            </w:r>
            <w:r w:rsidRPr="00494FD1">
              <w:rPr>
                <w:rFonts w:ascii="Times New Roman" w:hAnsi="Times New Roman" w:cs="Times New Roman"/>
                <w:bCs/>
                <w:sz w:val="24"/>
                <w:szCs w:val="24"/>
                <w:lang w:eastAsia="ru-RU"/>
              </w:rPr>
              <w:t>Изготовление открыток ко дню пожилого человека.</w:t>
            </w:r>
          </w:p>
          <w:p w14:paraId="7190DFF1"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sz w:val="24"/>
                <w:szCs w:val="24"/>
                <w:lang w:eastAsia="ru-RU"/>
              </w:rPr>
              <w:t xml:space="preserve">2. Всемирный день защиты животных (4 октября): </w:t>
            </w:r>
            <w:r w:rsidRPr="00494FD1">
              <w:rPr>
                <w:rFonts w:ascii="Times New Roman" w:hAnsi="Times New Roman" w:cs="Times New Roman"/>
                <w:bCs/>
                <w:sz w:val="24"/>
                <w:szCs w:val="24"/>
                <w:lang w:eastAsia="ru-RU"/>
              </w:rPr>
              <w:t>Виртуальные экскурсии</w:t>
            </w:r>
          </w:p>
          <w:p w14:paraId="5DEC033B"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bCs/>
                <w:sz w:val="24"/>
                <w:szCs w:val="24"/>
                <w:lang w:eastAsia="ru-RU"/>
              </w:rPr>
              <w:t xml:space="preserve">Презентация </w:t>
            </w:r>
          </w:p>
          <w:p w14:paraId="4244D0D1"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bCs/>
                <w:sz w:val="24"/>
                <w:szCs w:val="24"/>
                <w:lang w:eastAsia="ru-RU"/>
              </w:rPr>
              <w:t>«Знакомство с Красной книгой»</w:t>
            </w:r>
          </w:p>
        </w:tc>
        <w:tc>
          <w:tcPr>
            <w:tcW w:w="6946" w:type="dxa"/>
            <w:tcBorders>
              <w:top w:val="single" w:sz="4" w:space="0" w:color="auto"/>
              <w:bottom w:val="single" w:sz="4" w:space="0" w:color="auto"/>
              <w:right w:val="single" w:sz="4" w:space="0" w:color="auto"/>
            </w:tcBorders>
          </w:tcPr>
          <w:p w14:paraId="650BA85B" w14:textId="77777777" w:rsidR="0056579F" w:rsidRPr="00494FD1" w:rsidRDefault="0056579F" w:rsidP="00DF286A">
            <w:pPr>
              <w:pStyle w:val="ab"/>
              <w:tabs>
                <w:tab w:val="left" w:pos="7692"/>
              </w:tabs>
              <w:ind w:right="5943"/>
              <w:rPr>
                <w:rFonts w:ascii="Times New Roman" w:hAnsi="Times New Roman" w:cs="Times New Roman"/>
                <w:sz w:val="24"/>
                <w:szCs w:val="24"/>
                <w:lang w:eastAsia="ru-RU"/>
              </w:rPr>
            </w:pPr>
          </w:p>
        </w:tc>
      </w:tr>
      <w:tr w:rsidR="0056579F" w:rsidRPr="00494FD1" w14:paraId="00571D96" w14:textId="77777777" w:rsidTr="00C44C0A">
        <w:tc>
          <w:tcPr>
            <w:tcW w:w="2410" w:type="dxa"/>
          </w:tcPr>
          <w:p w14:paraId="2FA98C16"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lastRenderedPageBreak/>
              <w:t>Социальное направление</w:t>
            </w:r>
          </w:p>
        </w:tc>
        <w:tc>
          <w:tcPr>
            <w:tcW w:w="2977" w:type="dxa"/>
          </w:tcPr>
          <w:p w14:paraId="166FE1EA"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sz w:val="24"/>
                <w:szCs w:val="24"/>
                <w:lang w:eastAsia="ru-RU"/>
              </w:rPr>
              <w:t xml:space="preserve"> 1. День знаний (1 сентября): </w:t>
            </w:r>
            <w:r w:rsidRPr="00494FD1">
              <w:rPr>
                <w:rFonts w:ascii="Times New Roman" w:hAnsi="Times New Roman" w:cs="Times New Roman"/>
                <w:bCs/>
                <w:sz w:val="24"/>
                <w:szCs w:val="24"/>
                <w:lang w:eastAsia="ru-RU"/>
              </w:rPr>
              <w:t xml:space="preserve">Праздник </w:t>
            </w:r>
          </w:p>
          <w:p w14:paraId="5D3A9124"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bCs/>
                <w:sz w:val="24"/>
                <w:szCs w:val="24"/>
                <w:lang w:eastAsia="ru-RU"/>
              </w:rPr>
              <w:t>«День Знаний!»</w:t>
            </w:r>
          </w:p>
          <w:p w14:paraId="2ADF08B1" w14:textId="77777777" w:rsidR="0056579F" w:rsidRPr="00494FD1" w:rsidRDefault="0056579F" w:rsidP="00DF286A">
            <w:pPr>
              <w:pStyle w:val="ab"/>
              <w:rPr>
                <w:rFonts w:ascii="Times New Roman" w:hAnsi="Times New Roman" w:cs="Times New Roman"/>
                <w:sz w:val="24"/>
                <w:szCs w:val="24"/>
              </w:rPr>
            </w:pPr>
            <w:r w:rsidRPr="00494FD1">
              <w:rPr>
                <w:rFonts w:ascii="Times New Roman" w:hAnsi="Times New Roman" w:cs="Times New Roman"/>
                <w:sz w:val="24"/>
                <w:szCs w:val="24"/>
                <w:lang w:eastAsia="ru-RU"/>
              </w:rPr>
              <w:t xml:space="preserve">2. </w:t>
            </w:r>
            <w:r w:rsidRPr="00494FD1">
              <w:rPr>
                <w:rFonts w:ascii="Times New Roman" w:hAnsi="Times New Roman" w:cs="Times New Roman"/>
                <w:sz w:val="24"/>
                <w:szCs w:val="24"/>
              </w:rPr>
              <w:t>Общее родительское собрание: «Значение режима дня в жизни дошкольника»</w:t>
            </w:r>
          </w:p>
          <w:p w14:paraId="495D3662" w14:textId="77777777" w:rsidR="0056579F" w:rsidRPr="00494FD1" w:rsidRDefault="0056579F" w:rsidP="00DF286A">
            <w:pPr>
              <w:pStyle w:val="ab"/>
              <w:rPr>
                <w:rFonts w:ascii="Times New Roman" w:hAnsi="Times New Roman" w:cs="Times New Roman"/>
                <w:sz w:val="24"/>
                <w:szCs w:val="24"/>
                <w:lang w:eastAsia="ru-RU"/>
              </w:rPr>
            </w:pPr>
          </w:p>
          <w:p w14:paraId="17FC1D67" w14:textId="77777777" w:rsidR="0056579F" w:rsidRPr="00494FD1" w:rsidRDefault="0056579F" w:rsidP="00DF286A">
            <w:pPr>
              <w:pStyle w:val="ab"/>
              <w:rPr>
                <w:rFonts w:ascii="Times New Roman" w:hAnsi="Times New Roman" w:cs="Times New Roman"/>
                <w:sz w:val="24"/>
                <w:szCs w:val="24"/>
                <w:lang w:eastAsia="ru-RU"/>
              </w:rPr>
            </w:pPr>
          </w:p>
        </w:tc>
        <w:tc>
          <w:tcPr>
            <w:tcW w:w="2835" w:type="dxa"/>
            <w:tcBorders>
              <w:top w:val="single" w:sz="4" w:space="0" w:color="auto"/>
              <w:bottom w:val="single" w:sz="4" w:space="0" w:color="auto"/>
              <w:right w:val="single" w:sz="4" w:space="0" w:color="auto"/>
            </w:tcBorders>
          </w:tcPr>
          <w:p w14:paraId="3E00BD0D"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 xml:space="preserve">1. </w:t>
            </w:r>
            <w:r w:rsidRPr="00494FD1">
              <w:rPr>
                <w:rFonts w:ascii="Times New Roman" w:hAnsi="Times New Roman" w:cs="Times New Roman"/>
                <w:sz w:val="24"/>
                <w:szCs w:val="24"/>
              </w:rPr>
              <w:t xml:space="preserve">Праздник бабушек и дедушек (1 октября): </w:t>
            </w:r>
            <w:r w:rsidRPr="00494FD1">
              <w:rPr>
                <w:rFonts w:ascii="Times New Roman" w:hAnsi="Times New Roman" w:cs="Times New Roman"/>
                <w:bCs/>
                <w:sz w:val="24"/>
                <w:szCs w:val="24"/>
              </w:rPr>
              <w:t>Вручение открыток людям пожилого возраста на прилегающей территории к ДОУ.</w:t>
            </w:r>
          </w:p>
          <w:p w14:paraId="3D618440"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 xml:space="preserve">2. День отца в России (16 октября): </w:t>
            </w:r>
            <w:r w:rsidRPr="00494FD1">
              <w:rPr>
                <w:rFonts w:ascii="Times New Roman" w:hAnsi="Times New Roman" w:cs="Times New Roman"/>
                <w:bCs/>
                <w:sz w:val="24"/>
                <w:szCs w:val="24"/>
                <w:lang w:eastAsia="ru-RU"/>
              </w:rPr>
              <w:t>Развлечение</w:t>
            </w:r>
            <w:r w:rsidRPr="00494FD1">
              <w:rPr>
                <w:rFonts w:ascii="Times New Roman" w:hAnsi="Times New Roman" w:cs="Times New Roman"/>
                <w:sz w:val="24"/>
                <w:szCs w:val="24"/>
                <w:lang w:eastAsia="ru-RU"/>
              </w:rPr>
              <w:t xml:space="preserve"> </w:t>
            </w:r>
          </w:p>
          <w:p w14:paraId="611B4DA3"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bCs/>
                <w:sz w:val="24"/>
                <w:szCs w:val="24"/>
                <w:lang w:eastAsia="ru-RU"/>
              </w:rPr>
              <w:t>«Папа может всё, что угодно»</w:t>
            </w:r>
          </w:p>
          <w:p w14:paraId="6F7E3D81"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 xml:space="preserve">3. </w:t>
            </w:r>
            <w:r w:rsidRPr="00494FD1">
              <w:rPr>
                <w:rFonts w:ascii="Times New Roman" w:hAnsi="Times New Roman" w:cs="Times New Roman"/>
                <w:sz w:val="24"/>
                <w:szCs w:val="24"/>
              </w:rPr>
              <w:t>Осенний бал</w:t>
            </w:r>
          </w:p>
        </w:tc>
        <w:tc>
          <w:tcPr>
            <w:tcW w:w="6946" w:type="dxa"/>
            <w:tcBorders>
              <w:top w:val="single" w:sz="4" w:space="0" w:color="auto"/>
              <w:bottom w:val="single" w:sz="4" w:space="0" w:color="auto"/>
              <w:right w:val="single" w:sz="4" w:space="0" w:color="auto"/>
            </w:tcBorders>
          </w:tcPr>
          <w:p w14:paraId="590A6F27"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 xml:space="preserve">День Матери в России (27 ноября): </w:t>
            </w:r>
            <w:r w:rsidRPr="00494FD1">
              <w:rPr>
                <w:rFonts w:ascii="Times New Roman" w:hAnsi="Times New Roman" w:cs="Times New Roman"/>
                <w:bCs/>
                <w:sz w:val="24"/>
                <w:szCs w:val="24"/>
                <w:lang w:eastAsia="ru-RU"/>
              </w:rPr>
              <w:t>«В каждом рисунке – МАМА»</w:t>
            </w:r>
          </w:p>
        </w:tc>
      </w:tr>
      <w:tr w:rsidR="0056579F" w:rsidRPr="00494FD1" w14:paraId="76CA342C" w14:textId="77777777" w:rsidTr="00C44C0A">
        <w:tc>
          <w:tcPr>
            <w:tcW w:w="2410" w:type="dxa"/>
          </w:tcPr>
          <w:p w14:paraId="2916C4FB"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Познавательное направление</w:t>
            </w:r>
          </w:p>
        </w:tc>
        <w:tc>
          <w:tcPr>
            <w:tcW w:w="2977" w:type="dxa"/>
          </w:tcPr>
          <w:p w14:paraId="698FA195"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195 лет Л.Н. Толстому (9 сентября): беседа, выставка рисунков</w:t>
            </w:r>
          </w:p>
        </w:tc>
        <w:tc>
          <w:tcPr>
            <w:tcW w:w="2835" w:type="dxa"/>
            <w:tcBorders>
              <w:top w:val="single" w:sz="4" w:space="0" w:color="auto"/>
              <w:bottom w:val="single" w:sz="4" w:space="0" w:color="auto"/>
              <w:right w:val="single" w:sz="4" w:space="0" w:color="auto"/>
            </w:tcBorders>
          </w:tcPr>
          <w:p w14:paraId="4636B588"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 xml:space="preserve"> Всемирный день городов (31 октября): просмотр презентации</w:t>
            </w:r>
          </w:p>
        </w:tc>
        <w:tc>
          <w:tcPr>
            <w:tcW w:w="6946" w:type="dxa"/>
            <w:tcBorders>
              <w:top w:val="single" w:sz="4" w:space="0" w:color="auto"/>
              <w:bottom w:val="single" w:sz="4" w:space="0" w:color="auto"/>
              <w:right w:val="single" w:sz="4" w:space="0" w:color="auto"/>
            </w:tcBorders>
          </w:tcPr>
          <w:p w14:paraId="3BDF0B88"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sz w:val="24"/>
                <w:szCs w:val="24"/>
                <w:lang w:eastAsia="ru-RU"/>
              </w:rPr>
              <w:t xml:space="preserve">День рождения Деда Мороза в России (18 ноября): </w:t>
            </w:r>
            <w:r w:rsidRPr="00494FD1">
              <w:rPr>
                <w:rFonts w:ascii="Times New Roman" w:hAnsi="Times New Roman" w:cs="Times New Roman"/>
                <w:bCs/>
                <w:sz w:val="24"/>
                <w:szCs w:val="24"/>
                <w:lang w:eastAsia="ru-RU"/>
              </w:rPr>
              <w:t>Сюжетно-ролевая игра «У дедушки день рождения».</w:t>
            </w:r>
          </w:p>
        </w:tc>
      </w:tr>
      <w:tr w:rsidR="0056579F" w:rsidRPr="00494FD1" w14:paraId="0A1D4A1D" w14:textId="77777777" w:rsidTr="00C44C0A">
        <w:tc>
          <w:tcPr>
            <w:tcW w:w="2410" w:type="dxa"/>
          </w:tcPr>
          <w:p w14:paraId="46407F09"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Физическое и оздоровительное направление</w:t>
            </w:r>
          </w:p>
        </w:tc>
        <w:tc>
          <w:tcPr>
            <w:tcW w:w="2977" w:type="dxa"/>
          </w:tcPr>
          <w:p w14:paraId="33564A45"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Спортивные состязания: «Мама, папа, я – спортивная семья»</w:t>
            </w:r>
          </w:p>
        </w:tc>
        <w:tc>
          <w:tcPr>
            <w:tcW w:w="2835" w:type="dxa"/>
            <w:tcBorders>
              <w:top w:val="single" w:sz="4" w:space="0" w:color="auto"/>
              <w:bottom w:val="single" w:sz="4" w:space="0" w:color="auto"/>
              <w:right w:val="single" w:sz="4" w:space="0" w:color="auto"/>
            </w:tcBorders>
          </w:tcPr>
          <w:p w14:paraId="106C1648" w14:textId="77777777" w:rsidR="0056579F" w:rsidRPr="00494FD1" w:rsidRDefault="0056579F" w:rsidP="00DF286A">
            <w:pPr>
              <w:pStyle w:val="ab"/>
              <w:rPr>
                <w:rFonts w:ascii="Times New Roman" w:hAnsi="Times New Roman" w:cs="Times New Roman"/>
                <w:sz w:val="24"/>
                <w:szCs w:val="24"/>
                <w:lang w:eastAsia="ru-RU"/>
              </w:rPr>
            </w:pPr>
          </w:p>
        </w:tc>
        <w:tc>
          <w:tcPr>
            <w:tcW w:w="6946" w:type="dxa"/>
            <w:tcBorders>
              <w:top w:val="single" w:sz="4" w:space="0" w:color="auto"/>
              <w:bottom w:val="single" w:sz="4" w:space="0" w:color="auto"/>
              <w:right w:val="single" w:sz="4" w:space="0" w:color="auto"/>
            </w:tcBorders>
          </w:tcPr>
          <w:p w14:paraId="1D9F7A23" w14:textId="77777777" w:rsidR="0056579F" w:rsidRPr="00494FD1" w:rsidRDefault="0056579F" w:rsidP="00DF286A">
            <w:pPr>
              <w:pStyle w:val="ab"/>
              <w:rPr>
                <w:rFonts w:ascii="Times New Roman" w:hAnsi="Times New Roman" w:cs="Times New Roman"/>
                <w:sz w:val="24"/>
                <w:szCs w:val="24"/>
                <w:lang w:eastAsia="ru-RU"/>
              </w:rPr>
            </w:pPr>
          </w:p>
        </w:tc>
      </w:tr>
      <w:tr w:rsidR="0056579F" w:rsidRPr="00494FD1" w14:paraId="2E47F501" w14:textId="77777777" w:rsidTr="00C44C0A">
        <w:tc>
          <w:tcPr>
            <w:tcW w:w="2410" w:type="dxa"/>
          </w:tcPr>
          <w:p w14:paraId="20B0F342"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Трудовое направление</w:t>
            </w:r>
          </w:p>
        </w:tc>
        <w:tc>
          <w:tcPr>
            <w:tcW w:w="2977" w:type="dxa"/>
          </w:tcPr>
          <w:p w14:paraId="3F70F1B6"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 xml:space="preserve">1. День работников леса (17 сентября): беседа, просмотр презентации </w:t>
            </w:r>
          </w:p>
          <w:p w14:paraId="6AF59893"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2. День воспитателя и всех дошкольных работников (27 сентября): «День дублера!»</w:t>
            </w:r>
          </w:p>
        </w:tc>
        <w:tc>
          <w:tcPr>
            <w:tcW w:w="2835" w:type="dxa"/>
            <w:tcBorders>
              <w:top w:val="single" w:sz="4" w:space="0" w:color="auto"/>
              <w:bottom w:val="single" w:sz="4" w:space="0" w:color="auto"/>
              <w:right w:val="single" w:sz="4" w:space="0" w:color="auto"/>
            </w:tcBorders>
          </w:tcPr>
          <w:p w14:paraId="6AEB27DA" w14:textId="77777777" w:rsidR="0056579F" w:rsidRPr="00494FD1" w:rsidRDefault="0056579F" w:rsidP="00DF286A">
            <w:pPr>
              <w:pStyle w:val="ab"/>
              <w:rPr>
                <w:rFonts w:ascii="Times New Roman" w:hAnsi="Times New Roman" w:cs="Times New Roman"/>
                <w:bCs/>
                <w:sz w:val="24"/>
                <w:szCs w:val="24"/>
                <w:lang w:eastAsia="ru-RU"/>
              </w:rPr>
            </w:pPr>
            <w:r w:rsidRPr="00494FD1">
              <w:rPr>
                <w:rFonts w:ascii="Times New Roman" w:hAnsi="Times New Roman" w:cs="Times New Roman"/>
                <w:sz w:val="24"/>
                <w:szCs w:val="24"/>
                <w:lang w:eastAsia="ru-RU"/>
              </w:rPr>
              <w:t xml:space="preserve">День учителя (5 октября): </w:t>
            </w:r>
            <w:r w:rsidRPr="00494FD1">
              <w:rPr>
                <w:rFonts w:ascii="Times New Roman" w:hAnsi="Times New Roman" w:cs="Times New Roman"/>
                <w:bCs/>
                <w:sz w:val="24"/>
                <w:szCs w:val="24"/>
                <w:lang w:eastAsia="ru-RU"/>
              </w:rPr>
              <w:t>Беседа «Профессия-учитель»</w:t>
            </w:r>
          </w:p>
          <w:p w14:paraId="5A64B820" w14:textId="77777777" w:rsidR="0056579F" w:rsidRPr="00494FD1" w:rsidRDefault="0056579F" w:rsidP="00DF286A">
            <w:pPr>
              <w:pStyle w:val="ab"/>
              <w:rPr>
                <w:rFonts w:ascii="Times New Roman" w:hAnsi="Times New Roman" w:cs="Times New Roman"/>
                <w:sz w:val="24"/>
                <w:szCs w:val="24"/>
                <w:lang w:eastAsia="ru-RU"/>
              </w:rPr>
            </w:pPr>
          </w:p>
        </w:tc>
        <w:tc>
          <w:tcPr>
            <w:tcW w:w="6946" w:type="dxa"/>
            <w:tcBorders>
              <w:top w:val="single" w:sz="4" w:space="0" w:color="auto"/>
              <w:bottom w:val="single" w:sz="4" w:space="0" w:color="auto"/>
              <w:right w:val="single" w:sz="4" w:space="0" w:color="auto"/>
            </w:tcBorders>
          </w:tcPr>
          <w:p w14:paraId="64F88D0C"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t>День сотрудника внутренних дел Российской Федерации (10 ноября): «В гостях у ребят сотрудник полиции»</w:t>
            </w:r>
          </w:p>
        </w:tc>
      </w:tr>
      <w:tr w:rsidR="0056579F" w:rsidRPr="00494FD1" w14:paraId="71B71924" w14:textId="77777777" w:rsidTr="00C44C0A">
        <w:trPr>
          <w:trHeight w:val="509"/>
        </w:trPr>
        <w:tc>
          <w:tcPr>
            <w:tcW w:w="2410" w:type="dxa"/>
          </w:tcPr>
          <w:p w14:paraId="198EF391"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sz w:val="24"/>
                <w:szCs w:val="24"/>
                <w:lang w:eastAsia="ru-RU"/>
              </w:rPr>
              <w:lastRenderedPageBreak/>
              <w:t>Этико-эстетическое направление</w:t>
            </w:r>
          </w:p>
        </w:tc>
        <w:tc>
          <w:tcPr>
            <w:tcW w:w="2977" w:type="dxa"/>
          </w:tcPr>
          <w:p w14:paraId="1C22D11A" w14:textId="77777777" w:rsidR="0056579F" w:rsidRPr="00494FD1" w:rsidRDefault="0056579F" w:rsidP="00DF286A">
            <w:pPr>
              <w:pStyle w:val="ab"/>
              <w:rPr>
                <w:rFonts w:ascii="Times New Roman" w:hAnsi="Times New Roman" w:cs="Times New Roman"/>
                <w:sz w:val="24"/>
                <w:szCs w:val="24"/>
                <w:lang w:eastAsia="ru-RU"/>
              </w:rPr>
            </w:pPr>
          </w:p>
        </w:tc>
        <w:tc>
          <w:tcPr>
            <w:tcW w:w="2835" w:type="dxa"/>
            <w:tcBorders>
              <w:top w:val="single" w:sz="4" w:space="0" w:color="auto"/>
              <w:bottom w:val="single" w:sz="4" w:space="0" w:color="auto"/>
              <w:right w:val="single" w:sz="4" w:space="0" w:color="auto"/>
            </w:tcBorders>
          </w:tcPr>
          <w:p w14:paraId="7EBC9A99"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color w:val="000000"/>
                <w:sz w:val="24"/>
                <w:szCs w:val="24"/>
                <w:shd w:val="clear" w:color="auto" w:fill="FFFFFF"/>
              </w:rPr>
              <w:t xml:space="preserve">«Краски осени» - выставка поделок совместного творчества </w:t>
            </w:r>
          </w:p>
        </w:tc>
        <w:tc>
          <w:tcPr>
            <w:tcW w:w="6946" w:type="dxa"/>
            <w:tcBorders>
              <w:top w:val="single" w:sz="4" w:space="0" w:color="auto"/>
              <w:bottom w:val="single" w:sz="4" w:space="0" w:color="auto"/>
              <w:right w:val="single" w:sz="4" w:space="0" w:color="auto"/>
            </w:tcBorders>
          </w:tcPr>
          <w:p w14:paraId="2483DCB7" w14:textId="77777777" w:rsidR="0056579F" w:rsidRPr="00494FD1" w:rsidRDefault="0056579F" w:rsidP="00DF286A">
            <w:pPr>
              <w:pStyle w:val="ab"/>
              <w:rPr>
                <w:rFonts w:ascii="Times New Roman" w:hAnsi="Times New Roman" w:cs="Times New Roman"/>
                <w:sz w:val="24"/>
                <w:szCs w:val="24"/>
                <w:lang w:eastAsia="ru-RU"/>
              </w:rPr>
            </w:pPr>
            <w:r w:rsidRPr="00494FD1">
              <w:rPr>
                <w:rFonts w:ascii="Times New Roman" w:hAnsi="Times New Roman" w:cs="Times New Roman"/>
                <w:color w:val="000000"/>
                <w:sz w:val="24"/>
                <w:szCs w:val="24"/>
                <w:shd w:val="clear" w:color="auto" w:fill="FFFFFF"/>
              </w:rPr>
              <w:t>«Талантливая мама» - конкурс рисунков ко Дню Матери</w:t>
            </w:r>
          </w:p>
        </w:tc>
      </w:tr>
    </w:tbl>
    <w:p w14:paraId="184C70EB" w14:textId="77777777" w:rsidR="0056579F" w:rsidRDefault="0056579F" w:rsidP="0056579F">
      <w:pPr>
        <w:pStyle w:val="ab"/>
        <w:rPr>
          <w:rFonts w:ascii="Times New Roman" w:hAnsi="Times New Roman"/>
          <w:sz w:val="24"/>
          <w:szCs w:val="24"/>
        </w:rPr>
      </w:pPr>
      <w:r>
        <w:rPr>
          <w:rFonts w:ascii="Times New Roman" w:hAnsi="Times New Roman"/>
          <w:sz w:val="24"/>
          <w:szCs w:val="24"/>
        </w:rPr>
        <w:t xml:space="preserve">      </w:t>
      </w:r>
    </w:p>
    <w:tbl>
      <w:tblPr>
        <w:tblStyle w:val="a4"/>
        <w:tblW w:w="15117" w:type="dxa"/>
        <w:tblInd w:w="-34" w:type="dxa"/>
        <w:tblLook w:val="04A0" w:firstRow="1" w:lastRow="0" w:firstColumn="1" w:lastColumn="0" w:noHBand="0" w:noVBand="1"/>
      </w:tblPr>
      <w:tblGrid>
        <w:gridCol w:w="3089"/>
        <w:gridCol w:w="4074"/>
        <w:gridCol w:w="3880"/>
        <w:gridCol w:w="4074"/>
      </w:tblGrid>
      <w:tr w:rsidR="0056579F" w14:paraId="1E390D19" w14:textId="77777777" w:rsidTr="00C44C0A">
        <w:trPr>
          <w:trHeight w:val="672"/>
        </w:trPr>
        <w:tc>
          <w:tcPr>
            <w:tcW w:w="3089" w:type="dxa"/>
          </w:tcPr>
          <w:p w14:paraId="47949E25" w14:textId="18BAC8BD" w:rsidR="0056579F" w:rsidRDefault="0056579F" w:rsidP="00DF286A">
            <w:pPr>
              <w:pStyle w:val="ab"/>
            </w:pPr>
            <w:r>
              <w:t xml:space="preserve"> Направление</w:t>
            </w:r>
          </w:p>
        </w:tc>
        <w:tc>
          <w:tcPr>
            <w:tcW w:w="4074" w:type="dxa"/>
          </w:tcPr>
          <w:p w14:paraId="2B83C2D1" w14:textId="77777777" w:rsidR="0056579F" w:rsidRDefault="0056579F" w:rsidP="00DF286A">
            <w:pPr>
              <w:pStyle w:val="ab"/>
            </w:pPr>
            <w:r>
              <w:t>Мероприятие</w:t>
            </w:r>
          </w:p>
        </w:tc>
        <w:tc>
          <w:tcPr>
            <w:tcW w:w="3880" w:type="dxa"/>
          </w:tcPr>
          <w:p w14:paraId="78D58970" w14:textId="77777777" w:rsidR="0056579F" w:rsidRDefault="0056579F" w:rsidP="00DF286A">
            <w:pPr>
              <w:pStyle w:val="ab"/>
            </w:pPr>
            <w:r>
              <w:t>Мероприятие</w:t>
            </w:r>
          </w:p>
        </w:tc>
        <w:tc>
          <w:tcPr>
            <w:tcW w:w="4074" w:type="dxa"/>
          </w:tcPr>
          <w:p w14:paraId="330692C3" w14:textId="77777777" w:rsidR="0056579F" w:rsidRDefault="0056579F" w:rsidP="00DF286A">
            <w:pPr>
              <w:pStyle w:val="ab"/>
            </w:pPr>
            <w:r>
              <w:t>Мероприятие</w:t>
            </w:r>
          </w:p>
        </w:tc>
      </w:tr>
      <w:tr w:rsidR="0056579F" w14:paraId="2278ED8E" w14:textId="77777777" w:rsidTr="00C44C0A">
        <w:trPr>
          <w:trHeight w:val="632"/>
        </w:trPr>
        <w:tc>
          <w:tcPr>
            <w:tcW w:w="3089" w:type="dxa"/>
          </w:tcPr>
          <w:p w14:paraId="0DB82BC9" w14:textId="2D550A41" w:rsidR="0056579F" w:rsidRDefault="0056579F" w:rsidP="0056579F">
            <w:pPr>
              <w:pStyle w:val="ab"/>
              <w:ind w:firstLine="0"/>
            </w:pPr>
            <w:r>
              <w:t>воспитания</w:t>
            </w:r>
          </w:p>
        </w:tc>
        <w:tc>
          <w:tcPr>
            <w:tcW w:w="4074" w:type="dxa"/>
          </w:tcPr>
          <w:p w14:paraId="6D747E3B" w14:textId="77777777" w:rsidR="0056579F" w:rsidRDefault="0056579F" w:rsidP="00DF286A">
            <w:pPr>
              <w:pStyle w:val="ab"/>
            </w:pPr>
            <w:r>
              <w:t>Декабрь</w:t>
            </w:r>
          </w:p>
        </w:tc>
        <w:tc>
          <w:tcPr>
            <w:tcW w:w="3880" w:type="dxa"/>
          </w:tcPr>
          <w:p w14:paraId="291B90D3" w14:textId="77777777" w:rsidR="0056579F" w:rsidRDefault="0056579F" w:rsidP="00DF286A">
            <w:pPr>
              <w:pStyle w:val="ab"/>
            </w:pPr>
            <w:r>
              <w:t>Январь</w:t>
            </w:r>
          </w:p>
        </w:tc>
        <w:tc>
          <w:tcPr>
            <w:tcW w:w="4074" w:type="dxa"/>
          </w:tcPr>
          <w:p w14:paraId="218FBE01" w14:textId="77777777" w:rsidR="0056579F" w:rsidRDefault="0056579F" w:rsidP="00DF286A">
            <w:pPr>
              <w:pStyle w:val="ab"/>
            </w:pPr>
            <w:r>
              <w:t>Февраль</w:t>
            </w:r>
          </w:p>
        </w:tc>
      </w:tr>
    </w:tbl>
    <w:p w14:paraId="143E151D" w14:textId="77777777" w:rsidR="0056579F" w:rsidRDefault="0056579F" w:rsidP="0056579F">
      <w:pPr>
        <w:pStyle w:val="ab"/>
        <w:rPr>
          <w:rFonts w:ascii="Times New Roman" w:hAnsi="Times New Roman"/>
          <w:sz w:val="24"/>
          <w:szCs w:val="24"/>
        </w:rPr>
      </w:pPr>
    </w:p>
    <w:p w14:paraId="2CBCB9AD" w14:textId="77777777" w:rsidR="0056579F" w:rsidRDefault="0056579F" w:rsidP="0056579F">
      <w:pPr>
        <w:pStyle w:val="ab"/>
        <w:rPr>
          <w:rFonts w:ascii="Times New Roman" w:hAnsi="Times New Roman"/>
          <w:sz w:val="24"/>
          <w:szCs w:val="24"/>
        </w:rPr>
      </w:pPr>
    </w:p>
    <w:p w14:paraId="5F2BE7E7" w14:textId="77777777" w:rsidR="0056579F" w:rsidRPr="00494FD1" w:rsidRDefault="0056579F" w:rsidP="0056579F">
      <w:pPr>
        <w:pStyle w:val="ab"/>
        <w:rPr>
          <w:rFonts w:ascii="Times New Roman" w:hAnsi="Times New Roman" w:cs="Times New Roman"/>
          <w:sz w:val="24"/>
          <w:szCs w:val="24"/>
        </w:rPr>
      </w:pPr>
    </w:p>
    <w:p w14:paraId="326C82C1" w14:textId="77777777" w:rsidR="0056579F" w:rsidRPr="00494FD1" w:rsidRDefault="0056579F" w:rsidP="0056579F">
      <w:pPr>
        <w:pStyle w:val="ab"/>
        <w:rPr>
          <w:rFonts w:ascii="Times New Roman" w:hAnsi="Times New Roman" w:cs="Times New Roman"/>
          <w:sz w:val="24"/>
          <w:szCs w:val="24"/>
        </w:rPr>
      </w:pPr>
      <w:r>
        <w:rPr>
          <w:rFonts w:ascii="Times New Roman" w:hAnsi="Times New Roman"/>
          <w:sz w:val="24"/>
          <w:szCs w:val="24"/>
        </w:rPr>
        <w:t xml:space="preserve">      </w:t>
      </w:r>
    </w:p>
    <w:p w14:paraId="07E0E6EE" w14:textId="77777777" w:rsidR="0056579F" w:rsidRPr="00494FD1" w:rsidRDefault="0056579F" w:rsidP="0056579F">
      <w:pPr>
        <w:pStyle w:val="ab"/>
        <w:rPr>
          <w:rFonts w:ascii="Times New Roman" w:hAnsi="Times New Roman" w:cs="Times New Roman"/>
          <w:sz w:val="24"/>
          <w:szCs w:val="24"/>
        </w:rPr>
      </w:pPr>
    </w:p>
    <w:p w14:paraId="5A07F082" w14:textId="77777777" w:rsidR="0056579F" w:rsidRPr="00494FD1" w:rsidRDefault="0056579F" w:rsidP="0056579F">
      <w:pPr>
        <w:pStyle w:val="ab"/>
        <w:rPr>
          <w:rFonts w:ascii="Times New Roman" w:hAnsi="Times New Roman" w:cs="Times New Roman"/>
          <w:sz w:val="24"/>
          <w:szCs w:val="24"/>
        </w:rPr>
      </w:pPr>
      <w:r w:rsidRPr="00494FD1">
        <w:rPr>
          <w:rFonts w:ascii="Times New Roman" w:hAnsi="Times New Roman" w:cs="Times New Roman"/>
          <w:sz w:val="24"/>
          <w:szCs w:val="24"/>
        </w:rPr>
        <w:t xml:space="preserve">  </w:t>
      </w:r>
    </w:p>
    <w:p w14:paraId="5E1437A4" w14:textId="77777777" w:rsidR="0056579F" w:rsidRPr="00494FD1" w:rsidRDefault="0056579F" w:rsidP="0056579F">
      <w:pPr>
        <w:pStyle w:val="ab"/>
        <w:rPr>
          <w:rFonts w:ascii="Times New Roman" w:hAnsi="Times New Roman" w:cs="Times New Roman"/>
          <w:sz w:val="24"/>
          <w:szCs w:val="24"/>
        </w:rPr>
      </w:pPr>
    </w:p>
    <w:tbl>
      <w:tblPr>
        <w:tblpPr w:leftFromText="180" w:rightFromText="180" w:vertAnchor="page" w:horzAnchor="margin" w:tblpXSpec="center" w:tblpY="361"/>
        <w:tblW w:w="149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
        <w:gridCol w:w="2514"/>
        <w:gridCol w:w="47"/>
        <w:gridCol w:w="4045"/>
        <w:gridCol w:w="93"/>
        <w:gridCol w:w="3896"/>
        <w:gridCol w:w="46"/>
        <w:gridCol w:w="4289"/>
      </w:tblGrid>
      <w:tr w:rsidR="0056579F" w:rsidRPr="00161C71" w14:paraId="18C928FD" w14:textId="77777777" w:rsidTr="00C44C0A">
        <w:trPr>
          <w:gridBefore w:val="1"/>
          <w:wBefore w:w="47" w:type="dxa"/>
          <w:trHeight w:val="3482"/>
        </w:trPr>
        <w:tc>
          <w:tcPr>
            <w:tcW w:w="2561" w:type="dxa"/>
            <w:gridSpan w:val="2"/>
          </w:tcPr>
          <w:p w14:paraId="48A773CE" w14:textId="77777777" w:rsidR="0056579F" w:rsidRPr="00494FD1" w:rsidRDefault="0056579F" w:rsidP="00DF286A">
            <w:pPr>
              <w:spacing w:after="0" w:line="240" w:lineRule="auto"/>
              <w:rPr>
                <w:rFonts w:ascii="Times New Roman" w:hAnsi="Times New Roman"/>
                <w:bCs/>
                <w:sz w:val="24"/>
                <w:szCs w:val="24"/>
                <w:lang w:eastAsia="ru-RU"/>
              </w:rPr>
            </w:pPr>
            <w:r w:rsidRPr="00494FD1">
              <w:rPr>
                <w:rFonts w:ascii="Times New Roman" w:hAnsi="Times New Roman"/>
                <w:bCs/>
                <w:sz w:val="24"/>
                <w:szCs w:val="24"/>
                <w:lang w:eastAsia="ru-RU"/>
              </w:rPr>
              <w:t>Патриотическое направление</w:t>
            </w:r>
          </w:p>
        </w:tc>
        <w:tc>
          <w:tcPr>
            <w:tcW w:w="4138" w:type="dxa"/>
            <w:gridSpan w:val="2"/>
          </w:tcPr>
          <w:p w14:paraId="5B128EE2" w14:textId="77777777" w:rsidR="0056579F" w:rsidRPr="009A3031" w:rsidRDefault="0056579F" w:rsidP="00DF286A">
            <w:pPr>
              <w:spacing w:after="0" w:line="240" w:lineRule="auto"/>
              <w:rPr>
                <w:rFonts w:ascii="Times New Roman" w:hAnsi="Times New Roman"/>
                <w:bCs/>
                <w:lang w:eastAsia="ru-RU"/>
              </w:rPr>
            </w:pPr>
            <w:r w:rsidRPr="00494FD1">
              <w:rPr>
                <w:rFonts w:ascii="Times New Roman" w:hAnsi="Times New Roman"/>
                <w:sz w:val="24"/>
                <w:szCs w:val="24"/>
                <w:lang w:eastAsia="ru-RU"/>
              </w:rPr>
              <w:t xml:space="preserve">1. День неизвестного солдата (3 декабря): </w:t>
            </w:r>
            <w:r w:rsidRPr="00494FD1">
              <w:rPr>
                <w:rFonts w:ascii="Times New Roman" w:hAnsi="Times New Roman"/>
                <w:bCs/>
                <w:sz w:val="24"/>
                <w:szCs w:val="24"/>
                <w:lang w:eastAsia="ru-RU"/>
              </w:rPr>
              <w:t xml:space="preserve">Презентация </w:t>
            </w:r>
            <w:r w:rsidRPr="009A3031">
              <w:rPr>
                <w:rFonts w:ascii="Times New Roman" w:hAnsi="Times New Roman"/>
                <w:bCs/>
                <w:lang w:eastAsia="ru-RU"/>
              </w:rPr>
              <w:t>«Неизвестный солдат»</w:t>
            </w:r>
          </w:p>
          <w:p w14:paraId="72006743" w14:textId="77777777" w:rsidR="0056579F" w:rsidRPr="009A3031" w:rsidRDefault="0056579F" w:rsidP="00DF286A">
            <w:pPr>
              <w:spacing w:after="0" w:line="240" w:lineRule="auto"/>
              <w:rPr>
                <w:rFonts w:ascii="Times New Roman" w:hAnsi="Times New Roman"/>
                <w:bCs/>
                <w:lang w:eastAsia="ru-RU"/>
              </w:rPr>
            </w:pPr>
            <w:r w:rsidRPr="009A3031">
              <w:rPr>
                <w:rFonts w:ascii="Times New Roman" w:hAnsi="Times New Roman"/>
                <w:lang w:eastAsia="ru-RU"/>
              </w:rPr>
              <w:t xml:space="preserve">2. День Героев Отечества (9 декабря): </w:t>
            </w:r>
            <w:r w:rsidRPr="009A3031">
              <w:rPr>
                <w:rFonts w:ascii="Times New Roman" w:hAnsi="Times New Roman"/>
                <w:bCs/>
                <w:lang w:eastAsia="ru-RU"/>
              </w:rPr>
              <w:t>Презентация «Герои Отечества»</w:t>
            </w:r>
          </w:p>
          <w:p w14:paraId="14867C83" w14:textId="77777777" w:rsidR="0056579F" w:rsidRPr="009A3031" w:rsidRDefault="0056579F" w:rsidP="00DF286A">
            <w:pPr>
              <w:spacing w:after="0" w:line="240" w:lineRule="auto"/>
              <w:rPr>
                <w:rFonts w:ascii="Times New Roman" w:hAnsi="Times New Roman"/>
                <w:bCs/>
                <w:lang w:eastAsia="ru-RU"/>
              </w:rPr>
            </w:pPr>
            <w:r w:rsidRPr="009A3031">
              <w:rPr>
                <w:rFonts w:ascii="Times New Roman" w:hAnsi="Times New Roman"/>
                <w:lang w:eastAsia="ru-RU"/>
              </w:rPr>
              <w:t xml:space="preserve">3. День Конституции РФ (12 декабря): </w:t>
            </w:r>
            <w:r w:rsidRPr="009A3031">
              <w:rPr>
                <w:rFonts w:ascii="Times New Roman" w:hAnsi="Times New Roman"/>
                <w:bCs/>
                <w:lang w:eastAsia="ru-RU"/>
              </w:rPr>
              <w:t>Тематические беседы об основном законе России, государственных символах</w:t>
            </w:r>
          </w:p>
          <w:p w14:paraId="06637B25" w14:textId="77777777" w:rsidR="0056579F" w:rsidRPr="009A3031" w:rsidRDefault="0056579F" w:rsidP="00DF286A">
            <w:pPr>
              <w:spacing w:after="0" w:line="240" w:lineRule="auto"/>
              <w:rPr>
                <w:rFonts w:ascii="Times New Roman" w:hAnsi="Times New Roman"/>
                <w:bCs/>
                <w:lang w:eastAsia="ru-RU"/>
              </w:rPr>
            </w:pPr>
            <w:r w:rsidRPr="009A3031">
              <w:rPr>
                <w:rFonts w:ascii="Times New Roman" w:hAnsi="Times New Roman"/>
                <w:bCs/>
                <w:lang w:eastAsia="ru-RU"/>
              </w:rPr>
              <w:t>(демонстрация презентаций)</w:t>
            </w:r>
          </w:p>
          <w:p w14:paraId="3177EDD8" w14:textId="77777777" w:rsidR="0056579F" w:rsidRPr="00494FD1" w:rsidRDefault="0056579F" w:rsidP="00DF286A">
            <w:pPr>
              <w:spacing w:after="0" w:line="240" w:lineRule="auto"/>
              <w:rPr>
                <w:rFonts w:ascii="Times New Roman" w:hAnsi="Times New Roman"/>
                <w:sz w:val="24"/>
                <w:szCs w:val="24"/>
                <w:lang w:eastAsia="ru-RU"/>
              </w:rPr>
            </w:pPr>
            <w:r w:rsidRPr="009A3031">
              <w:rPr>
                <w:rFonts w:ascii="Times New Roman" w:hAnsi="Times New Roman"/>
                <w:bCs/>
                <w:lang w:eastAsia="ru-RU"/>
              </w:rPr>
              <w:t>- «Главная книга страны»</w:t>
            </w:r>
          </w:p>
        </w:tc>
        <w:tc>
          <w:tcPr>
            <w:tcW w:w="3942" w:type="dxa"/>
            <w:gridSpan w:val="2"/>
            <w:tcBorders>
              <w:top w:val="single" w:sz="4" w:space="0" w:color="auto"/>
              <w:bottom w:val="single" w:sz="4" w:space="0" w:color="auto"/>
              <w:right w:val="single" w:sz="4" w:space="0" w:color="auto"/>
            </w:tcBorders>
          </w:tcPr>
          <w:p w14:paraId="60EC422C" w14:textId="77777777" w:rsidR="0056579F" w:rsidRPr="00FF2D15" w:rsidRDefault="0056579F" w:rsidP="00DF286A">
            <w:pPr>
              <w:widowControl w:val="0"/>
              <w:autoSpaceDE w:val="0"/>
              <w:autoSpaceDN w:val="0"/>
              <w:spacing w:before="44" w:after="0" w:line="240" w:lineRule="auto"/>
              <w:rPr>
                <w:rFonts w:ascii="Times New Roman" w:hAnsi="Times New Roman"/>
                <w:lang w:eastAsia="ru-RU"/>
              </w:rPr>
            </w:pPr>
            <w:r w:rsidRPr="00FF2D15">
              <w:rPr>
                <w:rFonts w:ascii="Times New Roman" w:hAnsi="Times New Roman"/>
                <w:lang w:eastAsia="ru-RU"/>
              </w:rPr>
              <w:t>День полного освобождения Ленинграда о</w:t>
            </w:r>
            <w:r>
              <w:rPr>
                <w:rFonts w:ascii="Times New Roman" w:hAnsi="Times New Roman"/>
                <w:lang w:eastAsia="ru-RU"/>
              </w:rPr>
              <w:t xml:space="preserve">т </w:t>
            </w:r>
            <w:r w:rsidRPr="00FF2D15">
              <w:rPr>
                <w:rFonts w:ascii="Times New Roman" w:hAnsi="Times New Roman"/>
                <w:lang w:eastAsia="ru-RU"/>
              </w:rPr>
              <w:t xml:space="preserve">фашисткой блокады (27 января): </w:t>
            </w:r>
            <w:r w:rsidRPr="00FF2D15">
              <w:rPr>
                <w:rFonts w:ascii="Times New Roman" w:hAnsi="Times New Roman"/>
                <w:bCs/>
                <w:lang w:eastAsia="ru-RU"/>
              </w:rPr>
              <w:t xml:space="preserve">Тематическое мероприятие, посвященное Дню снятия блокады </w:t>
            </w:r>
          </w:p>
        </w:tc>
        <w:tc>
          <w:tcPr>
            <w:tcW w:w="4289" w:type="dxa"/>
            <w:tcBorders>
              <w:top w:val="single" w:sz="4" w:space="0" w:color="auto"/>
              <w:bottom w:val="single" w:sz="4" w:space="0" w:color="auto"/>
              <w:right w:val="single" w:sz="4" w:space="0" w:color="auto"/>
            </w:tcBorders>
          </w:tcPr>
          <w:p w14:paraId="62B36F7E" w14:textId="77777777" w:rsidR="0056579F" w:rsidRPr="00FF2D15" w:rsidRDefault="0056579F" w:rsidP="00DF286A">
            <w:pPr>
              <w:widowControl w:val="0"/>
              <w:autoSpaceDE w:val="0"/>
              <w:autoSpaceDN w:val="0"/>
              <w:spacing w:before="42" w:after="0" w:line="240" w:lineRule="auto"/>
              <w:ind w:right="83"/>
              <w:rPr>
                <w:rFonts w:ascii="Times New Roman" w:hAnsi="Times New Roman"/>
                <w:lang w:eastAsia="ru-RU"/>
              </w:rPr>
            </w:pPr>
            <w:r w:rsidRPr="00FF2D15">
              <w:rPr>
                <w:rFonts w:ascii="Times New Roman" w:hAnsi="Times New Roman"/>
                <w:lang w:eastAsia="ru-RU"/>
              </w:rPr>
              <w:t xml:space="preserve">День защитника Отечества (23 февраля): </w:t>
            </w:r>
            <w:r w:rsidRPr="00FF2D15">
              <w:rPr>
                <w:rFonts w:ascii="Times New Roman" w:hAnsi="Times New Roman"/>
                <w:bCs/>
                <w:lang w:eastAsia="ru-RU"/>
              </w:rPr>
              <w:t>Познавательно-исследовательская деятельность. Беседа с рассматриванием иллюстраций «Где служили наши папы и дедушки?»</w:t>
            </w:r>
          </w:p>
        </w:tc>
      </w:tr>
      <w:tr w:rsidR="0056579F" w:rsidRPr="00C505B4" w14:paraId="3CD23150" w14:textId="77777777" w:rsidTr="00C44C0A">
        <w:trPr>
          <w:trHeight w:val="1677"/>
        </w:trPr>
        <w:tc>
          <w:tcPr>
            <w:tcW w:w="2561" w:type="dxa"/>
            <w:gridSpan w:val="2"/>
          </w:tcPr>
          <w:p w14:paraId="7836412E" w14:textId="77777777" w:rsidR="0056579F" w:rsidRPr="009A3031" w:rsidRDefault="0056579F" w:rsidP="00DF286A">
            <w:pPr>
              <w:spacing w:after="0" w:line="240" w:lineRule="auto"/>
              <w:rPr>
                <w:rFonts w:ascii="Times New Roman" w:hAnsi="Times New Roman"/>
                <w:bCs/>
                <w:lang w:eastAsia="ru-RU"/>
              </w:rPr>
            </w:pPr>
            <w:r w:rsidRPr="009A3031">
              <w:rPr>
                <w:rFonts w:ascii="Times New Roman" w:hAnsi="Times New Roman"/>
                <w:bCs/>
                <w:lang w:eastAsia="ru-RU"/>
              </w:rPr>
              <w:lastRenderedPageBreak/>
              <w:t>Духовно - нравственное</w:t>
            </w:r>
          </w:p>
        </w:tc>
        <w:tc>
          <w:tcPr>
            <w:tcW w:w="4092" w:type="dxa"/>
            <w:gridSpan w:val="2"/>
          </w:tcPr>
          <w:p w14:paraId="546F88A8" w14:textId="77777777" w:rsidR="0056579F" w:rsidRPr="00C505B4" w:rsidRDefault="0056579F" w:rsidP="00DF286A">
            <w:pPr>
              <w:spacing w:after="0" w:line="240" w:lineRule="auto"/>
              <w:rPr>
                <w:rFonts w:ascii="Times New Roman" w:hAnsi="Times New Roman"/>
                <w:lang w:eastAsia="ru-RU"/>
              </w:rPr>
            </w:pPr>
          </w:p>
        </w:tc>
        <w:tc>
          <w:tcPr>
            <w:tcW w:w="3989" w:type="dxa"/>
            <w:gridSpan w:val="2"/>
            <w:tcBorders>
              <w:top w:val="single" w:sz="4" w:space="0" w:color="auto"/>
              <w:bottom w:val="single" w:sz="4" w:space="0" w:color="auto"/>
              <w:right w:val="single" w:sz="4" w:space="0" w:color="auto"/>
            </w:tcBorders>
          </w:tcPr>
          <w:p w14:paraId="55DA741D" w14:textId="77777777" w:rsidR="0056579F" w:rsidRPr="00C505B4" w:rsidRDefault="0056579F" w:rsidP="00DF286A">
            <w:pPr>
              <w:widowControl w:val="0"/>
              <w:autoSpaceDE w:val="0"/>
              <w:autoSpaceDN w:val="0"/>
              <w:spacing w:before="44" w:after="0" w:line="240" w:lineRule="auto"/>
              <w:rPr>
                <w:rFonts w:ascii="Times New Roman" w:hAnsi="Times New Roman"/>
                <w:lang w:eastAsia="ru-RU"/>
              </w:rPr>
            </w:pPr>
            <w:r w:rsidRPr="00C505B4">
              <w:rPr>
                <w:rFonts w:ascii="Times New Roman" w:hAnsi="Times New Roman"/>
                <w:lang w:eastAsia="ru-RU"/>
              </w:rPr>
              <w:t>Рождественские колядки (9января): беседа, просмотр презентации</w:t>
            </w:r>
          </w:p>
        </w:tc>
        <w:tc>
          <w:tcPr>
            <w:tcW w:w="4335" w:type="dxa"/>
            <w:gridSpan w:val="2"/>
            <w:tcBorders>
              <w:top w:val="single" w:sz="4" w:space="0" w:color="auto"/>
              <w:bottom w:val="single" w:sz="4" w:space="0" w:color="auto"/>
              <w:right w:val="single" w:sz="4" w:space="0" w:color="auto"/>
            </w:tcBorders>
          </w:tcPr>
          <w:p w14:paraId="38A569A2" w14:textId="77777777" w:rsidR="0056579F" w:rsidRPr="00C505B4" w:rsidRDefault="0056579F" w:rsidP="00DF286A">
            <w:pPr>
              <w:widowControl w:val="0"/>
              <w:autoSpaceDE w:val="0"/>
              <w:autoSpaceDN w:val="0"/>
              <w:spacing w:before="42" w:after="0" w:line="240" w:lineRule="auto"/>
              <w:ind w:right="83"/>
              <w:rPr>
                <w:rFonts w:ascii="Times New Roman" w:hAnsi="Times New Roman"/>
                <w:lang w:eastAsia="ru-RU"/>
              </w:rPr>
            </w:pPr>
          </w:p>
        </w:tc>
      </w:tr>
      <w:tr w:rsidR="0056579F" w:rsidRPr="00C505B4" w14:paraId="6FE47CAA" w14:textId="77777777" w:rsidTr="00C44C0A">
        <w:trPr>
          <w:trHeight w:val="1677"/>
        </w:trPr>
        <w:tc>
          <w:tcPr>
            <w:tcW w:w="2561" w:type="dxa"/>
            <w:gridSpan w:val="2"/>
          </w:tcPr>
          <w:p w14:paraId="66BA8C26" w14:textId="77777777" w:rsidR="0056579F" w:rsidRPr="009A3031" w:rsidRDefault="0056579F" w:rsidP="00DF286A">
            <w:pPr>
              <w:spacing w:after="0" w:line="240" w:lineRule="auto"/>
              <w:rPr>
                <w:rFonts w:ascii="Times New Roman" w:hAnsi="Times New Roman"/>
                <w:bCs/>
                <w:lang w:eastAsia="ru-RU"/>
              </w:rPr>
            </w:pPr>
            <w:r w:rsidRPr="009A3031">
              <w:rPr>
                <w:rFonts w:ascii="Times New Roman" w:hAnsi="Times New Roman"/>
                <w:bCs/>
                <w:lang w:eastAsia="ru-RU"/>
              </w:rPr>
              <w:t>Социальное направление</w:t>
            </w:r>
          </w:p>
        </w:tc>
        <w:tc>
          <w:tcPr>
            <w:tcW w:w="4092" w:type="dxa"/>
            <w:gridSpan w:val="2"/>
          </w:tcPr>
          <w:p w14:paraId="1D9F6F97"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lang w:eastAsia="ru-RU"/>
              </w:rPr>
              <w:t xml:space="preserve"> 1. Конкурс поделок: «Подарок Деда Мороза»</w:t>
            </w:r>
          </w:p>
          <w:p w14:paraId="0888A8E9"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lang w:eastAsia="ru-RU"/>
              </w:rPr>
              <w:t>2.  Новогодний праздник</w:t>
            </w:r>
          </w:p>
        </w:tc>
        <w:tc>
          <w:tcPr>
            <w:tcW w:w="3989" w:type="dxa"/>
            <w:gridSpan w:val="2"/>
            <w:tcBorders>
              <w:top w:val="single" w:sz="4" w:space="0" w:color="auto"/>
              <w:bottom w:val="single" w:sz="4" w:space="0" w:color="auto"/>
              <w:right w:val="single" w:sz="4" w:space="0" w:color="auto"/>
            </w:tcBorders>
          </w:tcPr>
          <w:p w14:paraId="7DC496D5"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rPr>
              <w:t>Открытые просмотры для родителей и педагогов</w:t>
            </w:r>
          </w:p>
        </w:tc>
        <w:tc>
          <w:tcPr>
            <w:tcW w:w="4335" w:type="dxa"/>
            <w:gridSpan w:val="2"/>
            <w:tcBorders>
              <w:top w:val="single" w:sz="4" w:space="0" w:color="auto"/>
              <w:bottom w:val="single" w:sz="4" w:space="0" w:color="auto"/>
              <w:right w:val="single" w:sz="4" w:space="0" w:color="auto"/>
            </w:tcBorders>
          </w:tcPr>
          <w:p w14:paraId="79DB5F50" w14:textId="77777777" w:rsidR="0056579F" w:rsidRPr="00C505B4" w:rsidRDefault="0056579F" w:rsidP="00DF286A">
            <w:pPr>
              <w:spacing w:after="0" w:line="240" w:lineRule="auto"/>
              <w:rPr>
                <w:rFonts w:ascii="Times New Roman" w:hAnsi="Times New Roman"/>
                <w:lang w:eastAsia="ru-RU"/>
              </w:rPr>
            </w:pPr>
          </w:p>
        </w:tc>
      </w:tr>
      <w:tr w:rsidR="0056579F" w:rsidRPr="00C505B4" w14:paraId="215625F9" w14:textId="77777777" w:rsidTr="00C44C0A">
        <w:trPr>
          <w:trHeight w:val="1677"/>
        </w:trPr>
        <w:tc>
          <w:tcPr>
            <w:tcW w:w="2561" w:type="dxa"/>
            <w:gridSpan w:val="2"/>
          </w:tcPr>
          <w:p w14:paraId="2B8F88A9" w14:textId="77777777" w:rsidR="0056579F" w:rsidRPr="009A3031" w:rsidRDefault="0056579F" w:rsidP="00DF286A">
            <w:pPr>
              <w:spacing w:after="0" w:line="240" w:lineRule="auto"/>
              <w:rPr>
                <w:rFonts w:ascii="Times New Roman" w:hAnsi="Times New Roman"/>
                <w:bCs/>
                <w:lang w:eastAsia="ru-RU"/>
              </w:rPr>
            </w:pPr>
            <w:r w:rsidRPr="009A3031">
              <w:rPr>
                <w:rFonts w:ascii="Times New Roman" w:hAnsi="Times New Roman"/>
                <w:bCs/>
                <w:lang w:eastAsia="ru-RU"/>
              </w:rPr>
              <w:t>Познавательное направление</w:t>
            </w:r>
          </w:p>
        </w:tc>
        <w:tc>
          <w:tcPr>
            <w:tcW w:w="4092" w:type="dxa"/>
            <w:gridSpan w:val="2"/>
          </w:tcPr>
          <w:p w14:paraId="3C7A7B75" w14:textId="77777777" w:rsidR="0056579F" w:rsidRPr="00C505B4" w:rsidRDefault="0056579F" w:rsidP="00DF286A">
            <w:pPr>
              <w:spacing w:after="0" w:line="240" w:lineRule="auto"/>
              <w:rPr>
                <w:rFonts w:ascii="Times New Roman" w:hAnsi="Times New Roman"/>
                <w:lang w:eastAsia="ru-RU"/>
              </w:rPr>
            </w:pPr>
          </w:p>
        </w:tc>
        <w:tc>
          <w:tcPr>
            <w:tcW w:w="3989" w:type="dxa"/>
            <w:gridSpan w:val="2"/>
            <w:tcBorders>
              <w:top w:val="single" w:sz="4" w:space="0" w:color="auto"/>
              <w:bottom w:val="single" w:sz="4" w:space="0" w:color="auto"/>
              <w:right w:val="single" w:sz="4" w:space="0" w:color="auto"/>
            </w:tcBorders>
          </w:tcPr>
          <w:p w14:paraId="41DF1CF5"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lang w:eastAsia="ru-RU"/>
              </w:rPr>
              <w:t>145 лет Бажова (22 января): организация выставки книг</w:t>
            </w:r>
          </w:p>
        </w:tc>
        <w:tc>
          <w:tcPr>
            <w:tcW w:w="4335" w:type="dxa"/>
            <w:gridSpan w:val="2"/>
            <w:tcBorders>
              <w:top w:val="single" w:sz="4" w:space="0" w:color="auto"/>
              <w:bottom w:val="single" w:sz="4" w:space="0" w:color="auto"/>
              <w:right w:val="single" w:sz="4" w:space="0" w:color="auto"/>
            </w:tcBorders>
          </w:tcPr>
          <w:p w14:paraId="2766BA99" w14:textId="77777777" w:rsidR="0056579F" w:rsidRPr="00C505B4" w:rsidRDefault="0056579F" w:rsidP="00DF286A">
            <w:pPr>
              <w:spacing w:after="0" w:line="240" w:lineRule="auto"/>
              <w:rPr>
                <w:rFonts w:ascii="Times New Roman" w:hAnsi="Times New Roman"/>
                <w:bCs/>
                <w:lang w:eastAsia="ru-RU"/>
              </w:rPr>
            </w:pPr>
            <w:r w:rsidRPr="00C505B4">
              <w:rPr>
                <w:rFonts w:ascii="Times New Roman" w:hAnsi="Times New Roman"/>
                <w:lang w:eastAsia="ru-RU"/>
              </w:rPr>
              <w:t xml:space="preserve">1. День российской науки (8 февраля): </w:t>
            </w:r>
            <w:r w:rsidRPr="00C505B4">
              <w:rPr>
                <w:rFonts w:ascii="Times New Roman" w:hAnsi="Times New Roman"/>
                <w:bCs/>
                <w:lang w:eastAsia="ru-RU"/>
              </w:rPr>
              <w:t>Тематический день «Путешествие в страну Науки»</w:t>
            </w:r>
          </w:p>
          <w:p w14:paraId="2B114006"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lang w:eastAsia="ru-RU"/>
              </w:rPr>
              <w:t>2. 130 лет Бианки (11 февраля): беседа, организация выставки книг</w:t>
            </w:r>
          </w:p>
          <w:p w14:paraId="4FD1E1BF"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lang w:eastAsia="ru-RU"/>
              </w:rPr>
              <w:t>3. 225 лет Крылову (13 февраля): инсценировка отрывка</w:t>
            </w:r>
          </w:p>
          <w:p w14:paraId="41CE45BC"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lang w:eastAsia="ru-RU"/>
              </w:rPr>
              <w:t>4. Р</w:t>
            </w:r>
            <w:r w:rsidRPr="00C505B4">
              <w:rPr>
                <w:rFonts w:ascii="Times New Roman" w:hAnsi="Times New Roman"/>
              </w:rPr>
              <w:t>азвлечение «День Святого Валентина»</w:t>
            </w:r>
            <w:r>
              <w:rPr>
                <w:rFonts w:ascii="Times New Roman" w:hAnsi="Times New Roman"/>
              </w:rPr>
              <w:t xml:space="preserve"> </w:t>
            </w:r>
            <w:r w:rsidRPr="00C505B4">
              <w:rPr>
                <w:rFonts w:ascii="Times New Roman" w:hAnsi="Times New Roman"/>
              </w:rPr>
              <w:t>(14 февраля): праздничное мероприятие группе, оформление фотозоны</w:t>
            </w:r>
          </w:p>
        </w:tc>
      </w:tr>
      <w:tr w:rsidR="0056579F" w:rsidRPr="00C505B4" w14:paraId="10A6A01A" w14:textId="77777777" w:rsidTr="00C44C0A">
        <w:trPr>
          <w:trHeight w:val="1677"/>
        </w:trPr>
        <w:tc>
          <w:tcPr>
            <w:tcW w:w="2561" w:type="dxa"/>
            <w:gridSpan w:val="2"/>
          </w:tcPr>
          <w:p w14:paraId="00FB91C9" w14:textId="77777777" w:rsidR="0056579F" w:rsidRPr="00FF2D15" w:rsidRDefault="0056579F" w:rsidP="00DF286A">
            <w:pPr>
              <w:spacing w:after="0" w:line="240" w:lineRule="auto"/>
              <w:rPr>
                <w:rFonts w:ascii="Times New Roman" w:hAnsi="Times New Roman"/>
                <w:bCs/>
                <w:lang w:eastAsia="ru-RU"/>
              </w:rPr>
            </w:pPr>
            <w:r w:rsidRPr="00FF2D15">
              <w:rPr>
                <w:rFonts w:ascii="Times New Roman" w:hAnsi="Times New Roman"/>
                <w:bCs/>
                <w:lang w:eastAsia="ru-RU"/>
              </w:rPr>
              <w:t>Физическое и оздоровительное направление</w:t>
            </w:r>
          </w:p>
        </w:tc>
        <w:tc>
          <w:tcPr>
            <w:tcW w:w="4092" w:type="dxa"/>
            <w:gridSpan w:val="2"/>
          </w:tcPr>
          <w:p w14:paraId="4E1474B4" w14:textId="77777777" w:rsidR="0056579F" w:rsidRPr="00C505B4" w:rsidRDefault="0056579F" w:rsidP="00DF286A">
            <w:pPr>
              <w:spacing w:after="0" w:line="240" w:lineRule="auto"/>
              <w:rPr>
                <w:rFonts w:ascii="Times New Roman" w:hAnsi="Times New Roman"/>
                <w:lang w:eastAsia="ru-RU"/>
              </w:rPr>
            </w:pPr>
          </w:p>
        </w:tc>
        <w:tc>
          <w:tcPr>
            <w:tcW w:w="3989" w:type="dxa"/>
            <w:gridSpan w:val="2"/>
            <w:tcBorders>
              <w:top w:val="single" w:sz="4" w:space="0" w:color="auto"/>
              <w:bottom w:val="single" w:sz="4" w:space="0" w:color="auto"/>
              <w:right w:val="single" w:sz="4" w:space="0" w:color="auto"/>
            </w:tcBorders>
          </w:tcPr>
          <w:p w14:paraId="01CE0F70" w14:textId="77777777" w:rsidR="0056579F" w:rsidRPr="00C505B4" w:rsidRDefault="0056579F" w:rsidP="00DF286A">
            <w:pPr>
              <w:widowControl w:val="0"/>
              <w:autoSpaceDE w:val="0"/>
              <w:autoSpaceDN w:val="0"/>
              <w:spacing w:before="44" w:after="0" w:line="240" w:lineRule="auto"/>
              <w:jc w:val="both"/>
              <w:rPr>
                <w:rFonts w:ascii="Times New Roman" w:hAnsi="Times New Roman"/>
                <w:lang w:eastAsia="ru-RU"/>
              </w:rPr>
            </w:pPr>
          </w:p>
        </w:tc>
        <w:tc>
          <w:tcPr>
            <w:tcW w:w="4335" w:type="dxa"/>
            <w:gridSpan w:val="2"/>
            <w:tcBorders>
              <w:top w:val="single" w:sz="4" w:space="0" w:color="auto"/>
              <w:bottom w:val="single" w:sz="4" w:space="0" w:color="auto"/>
              <w:right w:val="single" w:sz="4" w:space="0" w:color="auto"/>
            </w:tcBorders>
          </w:tcPr>
          <w:p w14:paraId="5932E5CC"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lang w:eastAsia="ru-RU"/>
              </w:rPr>
              <w:t>День зимних видов спорта в России (7 февраля): беседы</w:t>
            </w:r>
          </w:p>
        </w:tc>
      </w:tr>
      <w:tr w:rsidR="0056579F" w:rsidRPr="00C505B4" w14:paraId="5DE68EBD" w14:textId="77777777" w:rsidTr="00C44C0A">
        <w:trPr>
          <w:trHeight w:val="1677"/>
        </w:trPr>
        <w:tc>
          <w:tcPr>
            <w:tcW w:w="2561" w:type="dxa"/>
            <w:gridSpan w:val="2"/>
          </w:tcPr>
          <w:p w14:paraId="6358B985" w14:textId="77777777" w:rsidR="0056579F" w:rsidRPr="00FF2D15" w:rsidRDefault="0056579F" w:rsidP="00DF286A">
            <w:pPr>
              <w:spacing w:after="0" w:line="240" w:lineRule="auto"/>
              <w:rPr>
                <w:rFonts w:ascii="Times New Roman" w:hAnsi="Times New Roman"/>
                <w:bCs/>
                <w:lang w:eastAsia="ru-RU"/>
              </w:rPr>
            </w:pPr>
            <w:r w:rsidRPr="00FF2D15">
              <w:rPr>
                <w:rFonts w:ascii="Times New Roman" w:hAnsi="Times New Roman"/>
                <w:bCs/>
                <w:lang w:eastAsia="ru-RU"/>
              </w:rPr>
              <w:t>Трудовое направление</w:t>
            </w:r>
          </w:p>
        </w:tc>
        <w:tc>
          <w:tcPr>
            <w:tcW w:w="4092" w:type="dxa"/>
            <w:gridSpan w:val="2"/>
          </w:tcPr>
          <w:p w14:paraId="5DD2065F" w14:textId="77777777" w:rsidR="0056579F" w:rsidRPr="00C505B4" w:rsidRDefault="0056579F" w:rsidP="00DF286A">
            <w:pPr>
              <w:spacing w:after="0" w:line="240" w:lineRule="auto"/>
              <w:rPr>
                <w:rFonts w:ascii="Times New Roman" w:hAnsi="Times New Roman"/>
                <w:bCs/>
                <w:lang w:eastAsia="ru-RU"/>
              </w:rPr>
            </w:pPr>
            <w:r w:rsidRPr="00C505B4">
              <w:rPr>
                <w:rFonts w:ascii="Times New Roman" w:hAnsi="Times New Roman"/>
                <w:lang w:eastAsia="ru-RU"/>
              </w:rPr>
              <w:t xml:space="preserve">Международный день художника (8 декабря): выставка рисунков: </w:t>
            </w:r>
            <w:r w:rsidRPr="00C505B4">
              <w:rPr>
                <w:rFonts w:ascii="Times New Roman" w:hAnsi="Times New Roman"/>
                <w:bCs/>
                <w:lang w:eastAsia="ru-RU"/>
              </w:rPr>
              <w:t xml:space="preserve">Мероприятие </w:t>
            </w:r>
          </w:p>
          <w:p w14:paraId="5D4B494B"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bCs/>
                <w:lang w:eastAsia="ru-RU"/>
              </w:rPr>
              <w:t>«Всемирный день художника»</w:t>
            </w:r>
          </w:p>
        </w:tc>
        <w:tc>
          <w:tcPr>
            <w:tcW w:w="3989" w:type="dxa"/>
            <w:gridSpan w:val="2"/>
            <w:tcBorders>
              <w:top w:val="single" w:sz="4" w:space="0" w:color="auto"/>
              <w:bottom w:val="single" w:sz="4" w:space="0" w:color="auto"/>
              <w:right w:val="single" w:sz="4" w:space="0" w:color="auto"/>
            </w:tcBorders>
          </w:tcPr>
          <w:p w14:paraId="2C47B9D5" w14:textId="77777777" w:rsidR="0056579F" w:rsidRPr="00C505B4" w:rsidRDefault="0056579F" w:rsidP="00DF286A">
            <w:pPr>
              <w:spacing w:after="0" w:line="240" w:lineRule="auto"/>
              <w:rPr>
                <w:rFonts w:ascii="Times New Roman" w:hAnsi="Times New Roman"/>
                <w:lang w:eastAsia="ru-RU"/>
              </w:rPr>
            </w:pPr>
          </w:p>
        </w:tc>
        <w:tc>
          <w:tcPr>
            <w:tcW w:w="4335" w:type="dxa"/>
            <w:gridSpan w:val="2"/>
            <w:tcBorders>
              <w:top w:val="single" w:sz="4" w:space="0" w:color="auto"/>
              <w:bottom w:val="single" w:sz="4" w:space="0" w:color="auto"/>
              <w:right w:val="single" w:sz="4" w:space="0" w:color="auto"/>
            </w:tcBorders>
          </w:tcPr>
          <w:p w14:paraId="56B0F652"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lang w:eastAsia="ru-RU"/>
              </w:rPr>
              <w:t>Международный день стоматолога (9 февраля): просмотр видеоролика</w:t>
            </w:r>
          </w:p>
        </w:tc>
      </w:tr>
      <w:tr w:rsidR="0056579F" w:rsidRPr="00C505B4" w14:paraId="56C345E3" w14:textId="77777777" w:rsidTr="00C44C0A">
        <w:trPr>
          <w:trHeight w:val="1677"/>
        </w:trPr>
        <w:tc>
          <w:tcPr>
            <w:tcW w:w="2561" w:type="dxa"/>
            <w:gridSpan w:val="2"/>
          </w:tcPr>
          <w:p w14:paraId="70FED887" w14:textId="77777777" w:rsidR="0056579F" w:rsidRPr="00FF2D15" w:rsidRDefault="0056579F" w:rsidP="00DF286A">
            <w:pPr>
              <w:spacing w:after="0" w:line="240" w:lineRule="auto"/>
              <w:rPr>
                <w:rFonts w:ascii="Times New Roman" w:hAnsi="Times New Roman"/>
                <w:bCs/>
                <w:lang w:eastAsia="ru-RU"/>
              </w:rPr>
            </w:pPr>
            <w:r w:rsidRPr="00FF2D15">
              <w:rPr>
                <w:rFonts w:ascii="Times New Roman" w:hAnsi="Times New Roman"/>
                <w:bCs/>
                <w:lang w:eastAsia="ru-RU"/>
              </w:rPr>
              <w:lastRenderedPageBreak/>
              <w:t>Этико-эстетическое направление</w:t>
            </w:r>
          </w:p>
        </w:tc>
        <w:tc>
          <w:tcPr>
            <w:tcW w:w="4092" w:type="dxa"/>
            <w:gridSpan w:val="2"/>
          </w:tcPr>
          <w:p w14:paraId="7BC59426" w14:textId="77777777" w:rsidR="0056579F" w:rsidRPr="00C505B4" w:rsidRDefault="0056579F" w:rsidP="00DF286A">
            <w:pPr>
              <w:spacing w:after="0" w:line="240" w:lineRule="auto"/>
              <w:rPr>
                <w:rFonts w:ascii="Times New Roman" w:hAnsi="Times New Roman"/>
                <w:color w:val="000000"/>
                <w:shd w:val="clear" w:color="auto" w:fill="FFFFFF"/>
              </w:rPr>
            </w:pPr>
            <w:r w:rsidRPr="00C505B4">
              <w:rPr>
                <w:rFonts w:ascii="Times New Roman" w:hAnsi="Times New Roman"/>
                <w:color w:val="000000"/>
                <w:shd w:val="clear" w:color="auto" w:fill="FFFFFF"/>
              </w:rPr>
              <w:t>«Новый год в сказке» - зимнее оформление группы</w:t>
            </w:r>
          </w:p>
          <w:p w14:paraId="65D15F3A" w14:textId="77777777" w:rsidR="0056579F" w:rsidRPr="00C505B4" w:rsidRDefault="0056579F" w:rsidP="00DF286A">
            <w:pPr>
              <w:spacing w:after="0" w:line="240" w:lineRule="auto"/>
              <w:rPr>
                <w:rFonts w:ascii="Times New Roman" w:hAnsi="Times New Roman"/>
                <w:lang w:eastAsia="ru-RU"/>
              </w:rPr>
            </w:pPr>
            <w:r w:rsidRPr="00C505B4">
              <w:rPr>
                <w:rFonts w:ascii="Times New Roman" w:hAnsi="Times New Roman"/>
                <w:bCs/>
                <w:lang w:eastAsia="ru-RU"/>
              </w:rPr>
              <w:t>Презентация «История празднования Нового года»</w:t>
            </w:r>
          </w:p>
        </w:tc>
        <w:tc>
          <w:tcPr>
            <w:tcW w:w="3989" w:type="dxa"/>
            <w:gridSpan w:val="2"/>
            <w:tcBorders>
              <w:top w:val="single" w:sz="4" w:space="0" w:color="auto"/>
              <w:bottom w:val="single" w:sz="4" w:space="0" w:color="auto"/>
              <w:right w:val="single" w:sz="4" w:space="0" w:color="auto"/>
            </w:tcBorders>
          </w:tcPr>
          <w:p w14:paraId="2C3F23CA" w14:textId="77777777" w:rsidR="0056579F" w:rsidRPr="00C505B4" w:rsidRDefault="0056579F" w:rsidP="00DF286A">
            <w:pPr>
              <w:spacing w:after="0" w:line="240" w:lineRule="auto"/>
              <w:rPr>
                <w:rFonts w:ascii="Times New Roman" w:hAnsi="Times New Roman"/>
                <w:lang w:eastAsia="ru-RU"/>
              </w:rPr>
            </w:pPr>
          </w:p>
        </w:tc>
        <w:tc>
          <w:tcPr>
            <w:tcW w:w="4335" w:type="dxa"/>
            <w:gridSpan w:val="2"/>
            <w:tcBorders>
              <w:top w:val="single" w:sz="4" w:space="0" w:color="auto"/>
              <w:bottom w:val="single" w:sz="4" w:space="0" w:color="auto"/>
              <w:right w:val="single" w:sz="4" w:space="0" w:color="auto"/>
            </w:tcBorders>
          </w:tcPr>
          <w:p w14:paraId="0D4CCF8E" w14:textId="77777777" w:rsidR="0056579F" w:rsidRPr="00C505B4" w:rsidRDefault="0056579F" w:rsidP="00DF286A">
            <w:pPr>
              <w:spacing w:after="0" w:line="240" w:lineRule="auto"/>
              <w:rPr>
                <w:rFonts w:ascii="Times New Roman" w:hAnsi="Times New Roman"/>
                <w:lang w:eastAsia="ru-RU"/>
              </w:rPr>
            </w:pPr>
          </w:p>
        </w:tc>
      </w:tr>
    </w:tbl>
    <w:p w14:paraId="1C5D045C" w14:textId="77777777" w:rsidR="0056579F" w:rsidRPr="00C505B4" w:rsidRDefault="0056579F" w:rsidP="0056579F">
      <w:pPr>
        <w:widowControl w:val="0"/>
        <w:autoSpaceDE w:val="0"/>
        <w:autoSpaceDN w:val="0"/>
        <w:spacing w:before="80" w:after="0" w:line="240" w:lineRule="auto"/>
        <w:jc w:val="center"/>
      </w:pPr>
      <w:r w:rsidRPr="00C505B4">
        <w:t xml:space="preserve">           </w:t>
      </w:r>
    </w:p>
    <w:p w14:paraId="377D10AB" w14:textId="77777777" w:rsidR="0056579F" w:rsidRPr="0033378C" w:rsidRDefault="0056579F" w:rsidP="0056579F">
      <w:pPr>
        <w:spacing w:after="0" w:line="240" w:lineRule="auto"/>
        <w:rPr>
          <w:rFonts w:ascii="Times New Roman" w:hAnsi="Times New Roman"/>
          <w:sz w:val="28"/>
          <w:szCs w:val="28"/>
        </w:rPr>
        <w:sectPr w:rsidR="0056579F" w:rsidRPr="0033378C" w:rsidSect="003D2270">
          <w:footerReference w:type="default" r:id="rId16"/>
          <w:footerReference w:type="first" r:id="rId17"/>
          <w:pgSz w:w="16838" w:h="11906" w:orient="landscape"/>
          <w:pgMar w:top="709" w:right="1134" w:bottom="851" w:left="1134" w:header="709" w:footer="731" w:gutter="0"/>
          <w:cols w:space="720"/>
          <w:docGrid w:linePitch="299"/>
        </w:sectPr>
      </w:pPr>
    </w:p>
    <w:tbl>
      <w:tblPr>
        <w:tblpPr w:leftFromText="180" w:rightFromText="180" w:vertAnchor="page" w:horzAnchor="margin" w:tblpXSpec="center" w:tblpY="442"/>
        <w:tblW w:w="10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34"/>
        <w:gridCol w:w="3240"/>
        <w:gridCol w:w="2989"/>
        <w:gridCol w:w="2726"/>
      </w:tblGrid>
      <w:tr w:rsidR="0056579F" w:rsidRPr="009A3031" w14:paraId="27371D9A" w14:textId="77777777" w:rsidTr="00DF286A">
        <w:tc>
          <w:tcPr>
            <w:tcW w:w="1534" w:type="dxa"/>
          </w:tcPr>
          <w:p w14:paraId="53F54264"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lastRenderedPageBreak/>
              <w:t>Направление воспитания</w:t>
            </w:r>
          </w:p>
        </w:tc>
        <w:tc>
          <w:tcPr>
            <w:tcW w:w="3240" w:type="dxa"/>
          </w:tcPr>
          <w:p w14:paraId="0300E11B"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Мероприятия</w:t>
            </w:r>
          </w:p>
          <w:p w14:paraId="53C87610"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Март</w:t>
            </w:r>
          </w:p>
        </w:tc>
        <w:tc>
          <w:tcPr>
            <w:tcW w:w="2989" w:type="dxa"/>
            <w:tcBorders>
              <w:top w:val="single" w:sz="4" w:space="0" w:color="auto"/>
              <w:bottom w:val="single" w:sz="4" w:space="0" w:color="auto"/>
              <w:right w:val="single" w:sz="4" w:space="0" w:color="auto"/>
            </w:tcBorders>
          </w:tcPr>
          <w:p w14:paraId="4C6638ED"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Мероприятия</w:t>
            </w:r>
          </w:p>
          <w:p w14:paraId="08A2C946"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Апрель</w:t>
            </w:r>
          </w:p>
        </w:tc>
        <w:tc>
          <w:tcPr>
            <w:tcW w:w="2726" w:type="dxa"/>
            <w:tcBorders>
              <w:top w:val="single" w:sz="4" w:space="0" w:color="auto"/>
              <w:bottom w:val="single" w:sz="4" w:space="0" w:color="auto"/>
              <w:right w:val="single" w:sz="4" w:space="0" w:color="auto"/>
            </w:tcBorders>
          </w:tcPr>
          <w:p w14:paraId="6810287E"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Мероприятия</w:t>
            </w:r>
          </w:p>
          <w:p w14:paraId="4EEE4E1A"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Май</w:t>
            </w:r>
          </w:p>
        </w:tc>
      </w:tr>
      <w:tr w:rsidR="0056579F" w:rsidRPr="009A3031" w14:paraId="03F14835" w14:textId="77777777" w:rsidTr="00DF286A">
        <w:tc>
          <w:tcPr>
            <w:tcW w:w="1534" w:type="dxa"/>
          </w:tcPr>
          <w:p w14:paraId="087774D7"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Патриотическое направление</w:t>
            </w:r>
          </w:p>
        </w:tc>
        <w:tc>
          <w:tcPr>
            <w:tcW w:w="3240" w:type="dxa"/>
          </w:tcPr>
          <w:p w14:paraId="69CA120D" w14:textId="77777777" w:rsidR="0056579F" w:rsidRPr="009A3031" w:rsidRDefault="0056579F" w:rsidP="00DF286A">
            <w:pPr>
              <w:pStyle w:val="ab"/>
              <w:rPr>
                <w:rFonts w:ascii="Times New Roman" w:hAnsi="Times New Roman" w:cs="Times New Roman"/>
                <w:sz w:val="24"/>
                <w:szCs w:val="24"/>
                <w:lang w:eastAsia="ru-RU"/>
              </w:rPr>
            </w:pPr>
          </w:p>
        </w:tc>
        <w:tc>
          <w:tcPr>
            <w:tcW w:w="2989" w:type="dxa"/>
            <w:tcBorders>
              <w:top w:val="single" w:sz="4" w:space="0" w:color="auto"/>
              <w:bottom w:val="single" w:sz="4" w:space="0" w:color="auto"/>
              <w:right w:val="single" w:sz="4" w:space="0" w:color="auto"/>
            </w:tcBorders>
          </w:tcPr>
          <w:p w14:paraId="08237489" w14:textId="77777777" w:rsidR="0056579F" w:rsidRPr="009A3031" w:rsidRDefault="0056579F" w:rsidP="00DF286A">
            <w:pPr>
              <w:pStyle w:val="ab"/>
              <w:rPr>
                <w:rFonts w:ascii="Times New Roman" w:hAnsi="Times New Roman" w:cs="Times New Roman"/>
                <w:sz w:val="24"/>
                <w:szCs w:val="24"/>
                <w:lang w:eastAsia="ru-RU"/>
              </w:rPr>
            </w:pPr>
          </w:p>
        </w:tc>
        <w:tc>
          <w:tcPr>
            <w:tcW w:w="2726" w:type="dxa"/>
            <w:tcBorders>
              <w:top w:val="single" w:sz="4" w:space="0" w:color="auto"/>
              <w:bottom w:val="single" w:sz="4" w:space="0" w:color="auto"/>
              <w:right w:val="single" w:sz="4" w:space="0" w:color="auto"/>
            </w:tcBorders>
          </w:tcPr>
          <w:p w14:paraId="533A7041" w14:textId="77777777" w:rsidR="0056579F" w:rsidRPr="009A3031" w:rsidRDefault="0056579F" w:rsidP="00DF286A">
            <w:pPr>
              <w:pStyle w:val="ab"/>
              <w:rPr>
                <w:rFonts w:ascii="Times New Roman" w:hAnsi="Times New Roman" w:cs="Times New Roman"/>
                <w:bCs/>
                <w:sz w:val="24"/>
                <w:szCs w:val="24"/>
                <w:lang w:eastAsia="ru-RU"/>
              </w:rPr>
            </w:pPr>
            <w:r w:rsidRPr="009A3031">
              <w:rPr>
                <w:rFonts w:ascii="Times New Roman" w:hAnsi="Times New Roman" w:cs="Times New Roman"/>
                <w:sz w:val="24"/>
                <w:szCs w:val="24"/>
                <w:lang w:eastAsia="ru-RU"/>
              </w:rPr>
              <w:t>День Победы (</w:t>
            </w:r>
            <w:r w:rsidRPr="009A3031">
              <w:rPr>
                <w:rFonts w:ascii="Times New Roman" w:hAnsi="Times New Roman" w:cs="Times New Roman"/>
                <w:bCs/>
                <w:sz w:val="24"/>
                <w:szCs w:val="24"/>
                <w:lang w:eastAsia="ru-RU"/>
              </w:rPr>
              <w:t>9 мая): Оформление фотовыставки «Мой папа и дедушка были солдатами»</w:t>
            </w:r>
          </w:p>
        </w:tc>
      </w:tr>
      <w:tr w:rsidR="0056579F" w:rsidRPr="009A3031" w14:paraId="531197E6" w14:textId="77777777" w:rsidTr="00DF286A">
        <w:tc>
          <w:tcPr>
            <w:tcW w:w="1534" w:type="dxa"/>
          </w:tcPr>
          <w:p w14:paraId="5A6BBD85"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Духовно - нравственное</w:t>
            </w:r>
          </w:p>
        </w:tc>
        <w:tc>
          <w:tcPr>
            <w:tcW w:w="3240" w:type="dxa"/>
          </w:tcPr>
          <w:p w14:paraId="72526DDB"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1. Всемирный день театра (27 марта): </w:t>
            </w:r>
            <w:r w:rsidRPr="009A3031">
              <w:rPr>
                <w:rFonts w:ascii="Times New Roman" w:hAnsi="Times New Roman" w:cs="Times New Roman"/>
                <w:bCs/>
                <w:sz w:val="24"/>
                <w:szCs w:val="24"/>
                <w:lang w:eastAsia="ru-RU"/>
              </w:rPr>
              <w:t>Проект «Мир театра».</w:t>
            </w:r>
          </w:p>
          <w:p w14:paraId="5F4D62E4"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2. Масленица (11-17 марта): праздничный концерт</w:t>
            </w:r>
          </w:p>
        </w:tc>
        <w:tc>
          <w:tcPr>
            <w:tcW w:w="2989" w:type="dxa"/>
            <w:tcBorders>
              <w:top w:val="single" w:sz="4" w:space="0" w:color="auto"/>
              <w:bottom w:val="single" w:sz="4" w:space="0" w:color="auto"/>
              <w:right w:val="single" w:sz="4" w:space="0" w:color="auto"/>
            </w:tcBorders>
          </w:tcPr>
          <w:p w14:paraId="36D7BA3E"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rPr>
              <w:t>Театрализация сказок</w:t>
            </w:r>
          </w:p>
        </w:tc>
        <w:tc>
          <w:tcPr>
            <w:tcW w:w="2726" w:type="dxa"/>
            <w:tcBorders>
              <w:top w:val="single" w:sz="4" w:space="0" w:color="auto"/>
              <w:bottom w:val="single" w:sz="4" w:space="0" w:color="auto"/>
              <w:right w:val="single" w:sz="4" w:space="0" w:color="auto"/>
            </w:tcBorders>
          </w:tcPr>
          <w:p w14:paraId="0D10A834"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Пасха (5 мая): беседа, оформление уголка</w:t>
            </w:r>
          </w:p>
        </w:tc>
      </w:tr>
      <w:tr w:rsidR="0056579F" w:rsidRPr="009A3031" w14:paraId="6A5A201D" w14:textId="77777777" w:rsidTr="00DF286A">
        <w:tc>
          <w:tcPr>
            <w:tcW w:w="1534" w:type="dxa"/>
          </w:tcPr>
          <w:p w14:paraId="64FD378E"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Социальное направление</w:t>
            </w:r>
          </w:p>
        </w:tc>
        <w:tc>
          <w:tcPr>
            <w:tcW w:w="3240" w:type="dxa"/>
          </w:tcPr>
          <w:p w14:paraId="61493D18" w14:textId="77777777" w:rsidR="0056579F" w:rsidRPr="009A3031" w:rsidRDefault="0056579F" w:rsidP="00DF286A">
            <w:pPr>
              <w:pStyle w:val="ab"/>
              <w:rPr>
                <w:rFonts w:ascii="Times New Roman" w:hAnsi="Times New Roman" w:cs="Times New Roman"/>
                <w:bCs/>
                <w:sz w:val="24"/>
                <w:szCs w:val="24"/>
                <w:lang w:eastAsia="ru-RU"/>
              </w:rPr>
            </w:pPr>
            <w:r w:rsidRPr="009A3031">
              <w:rPr>
                <w:rFonts w:ascii="Times New Roman" w:hAnsi="Times New Roman" w:cs="Times New Roman"/>
                <w:sz w:val="24"/>
                <w:szCs w:val="24"/>
                <w:lang w:eastAsia="ru-RU"/>
              </w:rPr>
              <w:t xml:space="preserve">1.  Международный женский день (8 марта): </w:t>
            </w:r>
            <w:r w:rsidRPr="009A3031">
              <w:rPr>
                <w:rFonts w:ascii="Times New Roman" w:hAnsi="Times New Roman" w:cs="Times New Roman"/>
                <w:bCs/>
                <w:sz w:val="24"/>
                <w:szCs w:val="24"/>
                <w:lang w:eastAsia="ru-RU"/>
              </w:rPr>
              <w:t xml:space="preserve">Оформление фотовыставки </w:t>
            </w:r>
          </w:p>
          <w:p w14:paraId="51B99AE2" w14:textId="77777777" w:rsidR="0056579F" w:rsidRPr="009A3031" w:rsidRDefault="0056579F" w:rsidP="00DF286A">
            <w:pPr>
              <w:pStyle w:val="ab"/>
              <w:rPr>
                <w:rFonts w:ascii="Times New Roman" w:hAnsi="Times New Roman" w:cs="Times New Roman"/>
                <w:bCs/>
                <w:sz w:val="24"/>
                <w:szCs w:val="24"/>
                <w:lang w:eastAsia="ru-RU"/>
              </w:rPr>
            </w:pPr>
            <w:r w:rsidRPr="009A3031">
              <w:rPr>
                <w:rFonts w:ascii="Times New Roman" w:hAnsi="Times New Roman" w:cs="Times New Roman"/>
                <w:bCs/>
                <w:sz w:val="24"/>
                <w:szCs w:val="24"/>
                <w:lang w:eastAsia="ru-RU"/>
              </w:rPr>
              <w:t>«Я с мамой!</w:t>
            </w:r>
          </w:p>
          <w:p w14:paraId="5877AFC9"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2. Праздник: «День семьи»</w:t>
            </w:r>
          </w:p>
          <w:p w14:paraId="029F8A24" w14:textId="77777777" w:rsidR="0056579F" w:rsidRPr="009A3031" w:rsidRDefault="0056579F" w:rsidP="00DF286A">
            <w:pPr>
              <w:pStyle w:val="ab"/>
              <w:rPr>
                <w:rFonts w:ascii="Times New Roman" w:hAnsi="Times New Roman" w:cs="Times New Roman"/>
                <w:sz w:val="24"/>
                <w:szCs w:val="24"/>
                <w:lang w:eastAsia="ru-RU"/>
              </w:rPr>
            </w:pPr>
          </w:p>
        </w:tc>
        <w:tc>
          <w:tcPr>
            <w:tcW w:w="2989" w:type="dxa"/>
            <w:tcBorders>
              <w:top w:val="single" w:sz="4" w:space="0" w:color="auto"/>
              <w:bottom w:val="single" w:sz="4" w:space="0" w:color="auto"/>
              <w:right w:val="single" w:sz="4" w:space="0" w:color="auto"/>
            </w:tcBorders>
          </w:tcPr>
          <w:p w14:paraId="3D832B92" w14:textId="77777777" w:rsidR="0056579F" w:rsidRPr="009A3031" w:rsidRDefault="0056579F" w:rsidP="00DF286A">
            <w:pPr>
              <w:pStyle w:val="ab"/>
              <w:rPr>
                <w:rFonts w:ascii="Times New Roman" w:hAnsi="Times New Roman" w:cs="Times New Roman"/>
                <w:sz w:val="24"/>
                <w:szCs w:val="24"/>
                <w:lang w:eastAsia="ru-RU"/>
              </w:rPr>
            </w:pPr>
          </w:p>
        </w:tc>
        <w:tc>
          <w:tcPr>
            <w:tcW w:w="2726" w:type="dxa"/>
            <w:tcBorders>
              <w:top w:val="single" w:sz="4" w:space="0" w:color="auto"/>
              <w:bottom w:val="single" w:sz="4" w:space="0" w:color="auto"/>
              <w:right w:val="single" w:sz="4" w:space="0" w:color="auto"/>
            </w:tcBorders>
          </w:tcPr>
          <w:p w14:paraId="6C2B451F"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1. Международный день Семьи (15 мая): </w:t>
            </w:r>
            <w:r w:rsidRPr="009A3031">
              <w:rPr>
                <w:rFonts w:ascii="Times New Roman" w:hAnsi="Times New Roman" w:cs="Times New Roman"/>
                <w:bCs/>
                <w:sz w:val="24"/>
                <w:szCs w:val="24"/>
                <w:lang w:eastAsia="ru-RU"/>
              </w:rPr>
              <w:t>Конкурс фотоколлажей «Семья - это то, что с тобою навсегда»</w:t>
            </w:r>
          </w:p>
          <w:p w14:paraId="5307B93C"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2. </w:t>
            </w:r>
            <w:r w:rsidRPr="009A3031">
              <w:rPr>
                <w:rFonts w:ascii="Times New Roman" w:hAnsi="Times New Roman" w:cs="Times New Roman"/>
                <w:color w:val="111111"/>
                <w:sz w:val="24"/>
                <w:szCs w:val="24"/>
                <w:shd w:val="clear" w:color="auto" w:fill="FFFFFF"/>
              </w:rPr>
              <w:t xml:space="preserve"> Итоговое родительское собрание: подведение итогов учебного года</w:t>
            </w:r>
          </w:p>
        </w:tc>
      </w:tr>
      <w:tr w:rsidR="0056579F" w:rsidRPr="009A3031" w14:paraId="7FA2FDC4" w14:textId="77777777" w:rsidTr="00DF286A">
        <w:tc>
          <w:tcPr>
            <w:tcW w:w="1534" w:type="dxa"/>
          </w:tcPr>
          <w:p w14:paraId="1E8EF944"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Познавательное направление</w:t>
            </w:r>
          </w:p>
        </w:tc>
        <w:tc>
          <w:tcPr>
            <w:tcW w:w="3240" w:type="dxa"/>
          </w:tcPr>
          <w:p w14:paraId="6DFD5B6D"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Всемирный день поэзии (21 марта): беседа, просмотр презентации</w:t>
            </w:r>
          </w:p>
        </w:tc>
        <w:tc>
          <w:tcPr>
            <w:tcW w:w="2989" w:type="dxa"/>
            <w:tcBorders>
              <w:top w:val="single" w:sz="4" w:space="0" w:color="auto"/>
              <w:bottom w:val="single" w:sz="4" w:space="0" w:color="auto"/>
              <w:right w:val="single" w:sz="4" w:space="0" w:color="auto"/>
            </w:tcBorders>
          </w:tcPr>
          <w:p w14:paraId="2BA94781"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1. Развлечение к Международному дню птиц (1 апреля): </w:t>
            </w:r>
            <w:r w:rsidRPr="009A3031">
              <w:rPr>
                <w:rFonts w:ascii="Times New Roman" w:hAnsi="Times New Roman" w:cs="Times New Roman"/>
                <w:bCs/>
                <w:sz w:val="24"/>
                <w:szCs w:val="24"/>
                <w:lang w:eastAsia="ru-RU"/>
              </w:rPr>
              <w:t>Мероприятие «Пернатые соседи»</w:t>
            </w:r>
          </w:p>
          <w:p w14:paraId="1828F0B7"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2. День космонавтики (12 апреля): </w:t>
            </w:r>
            <w:r w:rsidRPr="009A3031">
              <w:rPr>
                <w:rFonts w:ascii="Times New Roman" w:hAnsi="Times New Roman" w:cs="Times New Roman"/>
                <w:bCs/>
                <w:sz w:val="24"/>
                <w:szCs w:val="24"/>
                <w:lang w:eastAsia="ru-RU"/>
              </w:rPr>
              <w:t>Конкурс родительских стенгазет «Притяжение неизвестных планет»</w:t>
            </w:r>
          </w:p>
          <w:p w14:paraId="75A74F94" w14:textId="77777777" w:rsidR="0056579F" w:rsidRPr="009A3031" w:rsidRDefault="0056579F" w:rsidP="00DF286A">
            <w:pPr>
              <w:pStyle w:val="ab"/>
              <w:rPr>
                <w:rFonts w:ascii="Times New Roman" w:hAnsi="Times New Roman" w:cs="Times New Roman"/>
                <w:bCs/>
                <w:sz w:val="24"/>
                <w:szCs w:val="24"/>
                <w:lang w:eastAsia="ru-RU"/>
              </w:rPr>
            </w:pPr>
            <w:r w:rsidRPr="009A3031">
              <w:rPr>
                <w:rFonts w:ascii="Times New Roman" w:hAnsi="Times New Roman" w:cs="Times New Roman"/>
                <w:sz w:val="24"/>
                <w:szCs w:val="24"/>
                <w:lang w:eastAsia="ru-RU"/>
              </w:rPr>
              <w:lastRenderedPageBreak/>
              <w:t xml:space="preserve">3. Всемирный день Земли (22 апреля): </w:t>
            </w:r>
            <w:r w:rsidRPr="009A3031">
              <w:rPr>
                <w:rFonts w:ascii="Times New Roman" w:hAnsi="Times New Roman" w:cs="Times New Roman"/>
                <w:bCs/>
                <w:sz w:val="24"/>
                <w:szCs w:val="24"/>
                <w:lang w:eastAsia="ru-RU"/>
              </w:rPr>
              <w:t>Развлечение</w:t>
            </w:r>
          </w:p>
          <w:p w14:paraId="2EA4DC53"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bCs/>
                <w:sz w:val="24"/>
                <w:szCs w:val="24"/>
                <w:lang w:eastAsia="ru-RU"/>
              </w:rPr>
              <w:t xml:space="preserve"> «День Земли».</w:t>
            </w:r>
          </w:p>
          <w:p w14:paraId="05A523DD"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4. День пожарной охраны (30 апреля): просмотр видеоролика</w:t>
            </w:r>
          </w:p>
        </w:tc>
        <w:tc>
          <w:tcPr>
            <w:tcW w:w="2726" w:type="dxa"/>
            <w:tcBorders>
              <w:top w:val="single" w:sz="4" w:space="0" w:color="auto"/>
              <w:bottom w:val="single" w:sz="4" w:space="0" w:color="auto"/>
              <w:right w:val="single" w:sz="4" w:space="0" w:color="auto"/>
            </w:tcBorders>
          </w:tcPr>
          <w:p w14:paraId="2B5D823E" w14:textId="77777777" w:rsidR="0056579F" w:rsidRPr="009A3031" w:rsidRDefault="0056579F" w:rsidP="00DF286A">
            <w:pPr>
              <w:pStyle w:val="ab"/>
              <w:rPr>
                <w:rFonts w:ascii="Times New Roman" w:hAnsi="Times New Roman" w:cs="Times New Roman"/>
                <w:bCs/>
                <w:sz w:val="24"/>
                <w:szCs w:val="24"/>
                <w:lang w:eastAsia="ru-RU"/>
              </w:rPr>
            </w:pPr>
            <w:r w:rsidRPr="009A3031">
              <w:rPr>
                <w:rFonts w:ascii="Times New Roman" w:hAnsi="Times New Roman" w:cs="Times New Roman"/>
                <w:sz w:val="24"/>
                <w:szCs w:val="24"/>
                <w:lang w:eastAsia="ru-RU"/>
              </w:rPr>
              <w:lastRenderedPageBreak/>
              <w:t xml:space="preserve">1. Праздник Весны и Труда (1 мая): </w:t>
            </w:r>
            <w:r w:rsidRPr="009A3031">
              <w:rPr>
                <w:rFonts w:ascii="Times New Roman" w:hAnsi="Times New Roman" w:cs="Times New Roman"/>
                <w:bCs/>
                <w:sz w:val="24"/>
                <w:szCs w:val="24"/>
                <w:lang w:eastAsia="ru-RU"/>
              </w:rPr>
              <w:t>Показ видеоролика «История возникновения праздника 1 мая»</w:t>
            </w:r>
          </w:p>
          <w:p w14:paraId="3D5A5DC3"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2. Международный день музеев (18 мая): поездка в музей</w:t>
            </w:r>
          </w:p>
          <w:p w14:paraId="4ECBE87E"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3. День пограничника (28 мая): </w:t>
            </w:r>
            <w:r w:rsidRPr="009A3031">
              <w:rPr>
                <w:rFonts w:ascii="Times New Roman" w:hAnsi="Times New Roman" w:cs="Times New Roman"/>
                <w:bCs/>
                <w:sz w:val="24"/>
                <w:szCs w:val="24"/>
                <w:lang w:eastAsia="ru-RU"/>
              </w:rPr>
              <w:t xml:space="preserve">«Есть такая </w:t>
            </w:r>
            <w:r w:rsidRPr="009A3031">
              <w:rPr>
                <w:rFonts w:ascii="Times New Roman" w:hAnsi="Times New Roman" w:cs="Times New Roman"/>
                <w:bCs/>
                <w:sz w:val="24"/>
                <w:szCs w:val="24"/>
                <w:lang w:eastAsia="ru-RU"/>
              </w:rPr>
              <w:lastRenderedPageBreak/>
              <w:t>профессия – границу защищать» -презентация</w:t>
            </w:r>
          </w:p>
        </w:tc>
      </w:tr>
      <w:tr w:rsidR="0056579F" w:rsidRPr="009A3031" w14:paraId="007B36A7" w14:textId="77777777" w:rsidTr="00DF286A">
        <w:tc>
          <w:tcPr>
            <w:tcW w:w="1534" w:type="dxa"/>
          </w:tcPr>
          <w:p w14:paraId="2AEE39CC"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lastRenderedPageBreak/>
              <w:t>Физическое и оздоровительное направление</w:t>
            </w:r>
          </w:p>
        </w:tc>
        <w:tc>
          <w:tcPr>
            <w:tcW w:w="3240" w:type="dxa"/>
          </w:tcPr>
          <w:p w14:paraId="102C08AD"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Беседа: «Как правильно закаливаться» </w:t>
            </w:r>
          </w:p>
        </w:tc>
        <w:tc>
          <w:tcPr>
            <w:tcW w:w="2989" w:type="dxa"/>
            <w:tcBorders>
              <w:top w:val="single" w:sz="4" w:space="0" w:color="auto"/>
              <w:bottom w:val="single" w:sz="4" w:space="0" w:color="auto"/>
              <w:right w:val="single" w:sz="4" w:space="0" w:color="auto"/>
            </w:tcBorders>
          </w:tcPr>
          <w:p w14:paraId="045585DB" w14:textId="77777777" w:rsidR="0056579F" w:rsidRPr="009A3031" w:rsidRDefault="0056579F" w:rsidP="00DF286A">
            <w:pPr>
              <w:pStyle w:val="ab"/>
              <w:rPr>
                <w:rFonts w:ascii="Times New Roman" w:hAnsi="Times New Roman" w:cs="Times New Roman"/>
                <w:sz w:val="24"/>
                <w:szCs w:val="24"/>
                <w:lang w:eastAsia="ru-RU"/>
              </w:rPr>
            </w:pPr>
          </w:p>
        </w:tc>
        <w:tc>
          <w:tcPr>
            <w:tcW w:w="2726" w:type="dxa"/>
            <w:tcBorders>
              <w:top w:val="single" w:sz="4" w:space="0" w:color="auto"/>
              <w:bottom w:val="single" w:sz="4" w:space="0" w:color="auto"/>
              <w:right w:val="single" w:sz="4" w:space="0" w:color="auto"/>
            </w:tcBorders>
          </w:tcPr>
          <w:p w14:paraId="5FFCCE17" w14:textId="77777777" w:rsidR="0056579F" w:rsidRPr="009A3031" w:rsidRDefault="0056579F" w:rsidP="00DF286A">
            <w:pPr>
              <w:pStyle w:val="ab"/>
              <w:rPr>
                <w:rFonts w:ascii="Times New Roman" w:hAnsi="Times New Roman" w:cs="Times New Roman"/>
                <w:sz w:val="24"/>
                <w:szCs w:val="24"/>
                <w:lang w:eastAsia="ru-RU"/>
              </w:rPr>
            </w:pPr>
          </w:p>
        </w:tc>
      </w:tr>
      <w:tr w:rsidR="0056579F" w:rsidRPr="009A3031" w14:paraId="00B92CF9" w14:textId="77777777" w:rsidTr="00DF286A">
        <w:tc>
          <w:tcPr>
            <w:tcW w:w="1534" w:type="dxa"/>
          </w:tcPr>
          <w:p w14:paraId="11EC6688"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Трудовое направление</w:t>
            </w:r>
          </w:p>
        </w:tc>
        <w:tc>
          <w:tcPr>
            <w:tcW w:w="3240" w:type="dxa"/>
          </w:tcPr>
          <w:p w14:paraId="35263C49" w14:textId="77777777" w:rsidR="0056579F" w:rsidRPr="009A3031" w:rsidRDefault="0056579F" w:rsidP="00DF286A">
            <w:pPr>
              <w:pStyle w:val="ab"/>
              <w:rPr>
                <w:rFonts w:ascii="Times New Roman" w:hAnsi="Times New Roman" w:cs="Times New Roman"/>
                <w:sz w:val="24"/>
                <w:szCs w:val="24"/>
                <w:lang w:eastAsia="ru-RU"/>
              </w:rPr>
            </w:pPr>
          </w:p>
        </w:tc>
        <w:tc>
          <w:tcPr>
            <w:tcW w:w="2989" w:type="dxa"/>
            <w:tcBorders>
              <w:top w:val="single" w:sz="4" w:space="0" w:color="auto"/>
              <w:bottom w:val="single" w:sz="4" w:space="0" w:color="auto"/>
              <w:right w:val="single" w:sz="4" w:space="0" w:color="auto"/>
            </w:tcBorders>
          </w:tcPr>
          <w:p w14:paraId="16E38970"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Международный день ветеринаров (27 апреля): просмотр презентации; сюжетно-ролевая игра «Ветеринарная лечебница»</w:t>
            </w:r>
          </w:p>
        </w:tc>
        <w:tc>
          <w:tcPr>
            <w:tcW w:w="2726" w:type="dxa"/>
            <w:tcBorders>
              <w:top w:val="single" w:sz="4" w:space="0" w:color="auto"/>
              <w:bottom w:val="single" w:sz="4" w:space="0" w:color="auto"/>
              <w:right w:val="single" w:sz="4" w:space="0" w:color="auto"/>
            </w:tcBorders>
          </w:tcPr>
          <w:p w14:paraId="321C3F67" w14:textId="77777777" w:rsidR="0056579F" w:rsidRPr="009A3031" w:rsidRDefault="0056579F" w:rsidP="00DF286A">
            <w:pPr>
              <w:pStyle w:val="ab"/>
              <w:rPr>
                <w:rFonts w:ascii="Times New Roman" w:hAnsi="Times New Roman" w:cs="Times New Roman"/>
                <w:sz w:val="24"/>
                <w:szCs w:val="24"/>
                <w:lang w:eastAsia="ru-RU"/>
              </w:rPr>
            </w:pPr>
          </w:p>
        </w:tc>
      </w:tr>
      <w:tr w:rsidR="0056579F" w:rsidRPr="009A3031" w14:paraId="2B2A5FF0" w14:textId="77777777" w:rsidTr="00DF286A">
        <w:tc>
          <w:tcPr>
            <w:tcW w:w="1534" w:type="dxa"/>
          </w:tcPr>
          <w:p w14:paraId="5AFF006B"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Этико-эстетическое направление</w:t>
            </w:r>
          </w:p>
        </w:tc>
        <w:tc>
          <w:tcPr>
            <w:tcW w:w="3240" w:type="dxa"/>
          </w:tcPr>
          <w:p w14:paraId="03BFF4A9" w14:textId="77777777" w:rsidR="0056579F" w:rsidRPr="009A3031" w:rsidRDefault="0056579F" w:rsidP="00DF286A">
            <w:pPr>
              <w:pStyle w:val="ab"/>
              <w:rPr>
                <w:rFonts w:ascii="Times New Roman" w:hAnsi="Times New Roman" w:cs="Times New Roman"/>
                <w:sz w:val="24"/>
                <w:szCs w:val="24"/>
                <w:lang w:eastAsia="ru-RU"/>
              </w:rPr>
            </w:pPr>
          </w:p>
        </w:tc>
        <w:tc>
          <w:tcPr>
            <w:tcW w:w="2989" w:type="dxa"/>
            <w:tcBorders>
              <w:top w:val="single" w:sz="4" w:space="0" w:color="auto"/>
              <w:bottom w:val="single" w:sz="4" w:space="0" w:color="auto"/>
              <w:right w:val="single" w:sz="4" w:space="0" w:color="auto"/>
            </w:tcBorders>
          </w:tcPr>
          <w:p w14:paraId="7619AE50"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color w:val="000000"/>
                <w:sz w:val="24"/>
                <w:szCs w:val="24"/>
                <w:shd w:val="clear" w:color="auto" w:fill="FFFFFF"/>
              </w:rPr>
              <w:t>«Знакомый и незнакомый космос» - выставка детских работ</w:t>
            </w:r>
          </w:p>
        </w:tc>
        <w:tc>
          <w:tcPr>
            <w:tcW w:w="2726" w:type="dxa"/>
            <w:tcBorders>
              <w:top w:val="single" w:sz="4" w:space="0" w:color="auto"/>
              <w:bottom w:val="single" w:sz="4" w:space="0" w:color="auto"/>
              <w:right w:val="single" w:sz="4" w:space="0" w:color="auto"/>
            </w:tcBorders>
          </w:tcPr>
          <w:p w14:paraId="524138BC" w14:textId="77777777" w:rsidR="0056579F" w:rsidRPr="009A3031" w:rsidRDefault="0056579F" w:rsidP="00DF286A">
            <w:pPr>
              <w:pStyle w:val="ab"/>
              <w:rPr>
                <w:rFonts w:ascii="Times New Roman" w:hAnsi="Times New Roman" w:cs="Times New Roman"/>
                <w:sz w:val="24"/>
                <w:szCs w:val="24"/>
                <w:lang w:eastAsia="ru-RU"/>
              </w:rPr>
            </w:pPr>
          </w:p>
        </w:tc>
      </w:tr>
    </w:tbl>
    <w:p w14:paraId="13AF3349" w14:textId="77777777" w:rsidR="0056579F" w:rsidRPr="009A3031" w:rsidRDefault="0056579F" w:rsidP="0056579F">
      <w:pPr>
        <w:pStyle w:val="ab"/>
        <w:rPr>
          <w:rFonts w:ascii="Times New Roman" w:hAnsi="Times New Roman" w:cs="Times New Roman"/>
          <w:sz w:val="16"/>
          <w:szCs w:val="16"/>
        </w:rPr>
      </w:pPr>
      <w:r w:rsidRPr="009A3031">
        <w:rPr>
          <w:rFonts w:ascii="Times New Roman" w:hAnsi="Times New Roman" w:cs="Times New Roman"/>
          <w:sz w:val="16"/>
          <w:szCs w:val="16"/>
        </w:rPr>
        <w:t xml:space="preserve">           </w:t>
      </w:r>
    </w:p>
    <w:p w14:paraId="434F3ABB" w14:textId="77777777" w:rsidR="0056579F" w:rsidRPr="009A3031" w:rsidRDefault="0056579F" w:rsidP="0056579F">
      <w:pPr>
        <w:pStyle w:val="ab"/>
        <w:rPr>
          <w:rFonts w:ascii="Times New Roman" w:hAnsi="Times New Roman" w:cs="Times New Roman"/>
          <w:sz w:val="16"/>
          <w:szCs w:val="16"/>
        </w:rPr>
        <w:sectPr w:rsidR="0056579F" w:rsidRPr="009A3031" w:rsidSect="00822E04">
          <w:pgSz w:w="16838" w:h="11906" w:orient="landscape"/>
          <w:pgMar w:top="1701" w:right="1134" w:bottom="851" w:left="1134" w:header="709" w:footer="731" w:gutter="0"/>
          <w:cols w:space="720"/>
          <w:docGrid w:linePitch="299"/>
        </w:sectPr>
      </w:pPr>
    </w:p>
    <w:tbl>
      <w:tblPr>
        <w:tblpPr w:leftFromText="180" w:rightFromText="180" w:vertAnchor="page" w:horzAnchor="margin" w:tblpXSpec="center" w:tblpY="442"/>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2694"/>
        <w:gridCol w:w="2976"/>
        <w:gridCol w:w="2405"/>
      </w:tblGrid>
      <w:tr w:rsidR="0056579F" w:rsidRPr="009A3031" w14:paraId="5EF77856" w14:textId="77777777" w:rsidTr="00C053F5">
        <w:tc>
          <w:tcPr>
            <w:tcW w:w="1985" w:type="dxa"/>
          </w:tcPr>
          <w:p w14:paraId="518CEF26"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lastRenderedPageBreak/>
              <w:t>Направление воспитания</w:t>
            </w:r>
          </w:p>
        </w:tc>
        <w:tc>
          <w:tcPr>
            <w:tcW w:w="2694" w:type="dxa"/>
          </w:tcPr>
          <w:p w14:paraId="26BF6F21"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Мероприятия</w:t>
            </w:r>
          </w:p>
          <w:p w14:paraId="1917152A"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Июнь</w:t>
            </w:r>
          </w:p>
        </w:tc>
        <w:tc>
          <w:tcPr>
            <w:tcW w:w="2976" w:type="dxa"/>
            <w:tcBorders>
              <w:top w:val="single" w:sz="4" w:space="0" w:color="auto"/>
              <w:bottom w:val="single" w:sz="4" w:space="0" w:color="auto"/>
              <w:right w:val="single" w:sz="4" w:space="0" w:color="auto"/>
            </w:tcBorders>
          </w:tcPr>
          <w:p w14:paraId="2593AD5F"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Мероприятия</w:t>
            </w:r>
          </w:p>
          <w:p w14:paraId="2D6EE96F"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Июль</w:t>
            </w:r>
          </w:p>
        </w:tc>
        <w:tc>
          <w:tcPr>
            <w:tcW w:w="2405" w:type="dxa"/>
            <w:tcBorders>
              <w:top w:val="single" w:sz="4" w:space="0" w:color="auto"/>
              <w:bottom w:val="single" w:sz="4" w:space="0" w:color="auto"/>
              <w:right w:val="single" w:sz="4" w:space="0" w:color="auto"/>
            </w:tcBorders>
          </w:tcPr>
          <w:p w14:paraId="12FE0B96"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Мероприятия</w:t>
            </w:r>
          </w:p>
          <w:p w14:paraId="370F3F2D"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Август</w:t>
            </w:r>
          </w:p>
        </w:tc>
      </w:tr>
      <w:tr w:rsidR="0056579F" w:rsidRPr="009A3031" w14:paraId="26ED6D44" w14:textId="77777777" w:rsidTr="00C053F5">
        <w:tc>
          <w:tcPr>
            <w:tcW w:w="1985" w:type="dxa"/>
          </w:tcPr>
          <w:p w14:paraId="56D07706"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Патриотическое направление</w:t>
            </w:r>
          </w:p>
        </w:tc>
        <w:tc>
          <w:tcPr>
            <w:tcW w:w="2694" w:type="dxa"/>
          </w:tcPr>
          <w:p w14:paraId="1672FDB8"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1. День России (12 июня): </w:t>
            </w:r>
            <w:r w:rsidRPr="009A3031">
              <w:rPr>
                <w:rFonts w:ascii="Times New Roman" w:hAnsi="Times New Roman" w:cs="Times New Roman"/>
                <w:bCs/>
                <w:sz w:val="24"/>
                <w:szCs w:val="24"/>
                <w:lang w:eastAsia="ru-RU"/>
              </w:rPr>
              <w:t>Выставка поделок «Флаг России в детских руках»</w:t>
            </w:r>
          </w:p>
          <w:p w14:paraId="547C3BD5"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2. День памяти и скорби (22 июня): </w:t>
            </w:r>
            <w:r w:rsidRPr="009A3031">
              <w:rPr>
                <w:rFonts w:ascii="Times New Roman" w:hAnsi="Times New Roman" w:cs="Times New Roman"/>
                <w:bCs/>
                <w:sz w:val="24"/>
                <w:szCs w:val="24"/>
                <w:lang w:eastAsia="ru-RU"/>
              </w:rPr>
              <w:t>Тематическая выставка «Есть у войны печальный день,  начальный…».</w:t>
            </w:r>
          </w:p>
        </w:tc>
        <w:tc>
          <w:tcPr>
            <w:tcW w:w="2976" w:type="dxa"/>
            <w:tcBorders>
              <w:top w:val="single" w:sz="4" w:space="0" w:color="auto"/>
              <w:bottom w:val="single" w:sz="4" w:space="0" w:color="auto"/>
              <w:right w:val="single" w:sz="4" w:space="0" w:color="auto"/>
            </w:tcBorders>
          </w:tcPr>
          <w:p w14:paraId="3D1038DD"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День Военно-морского флота (30 июля): </w:t>
            </w:r>
            <w:r w:rsidRPr="009A3031">
              <w:rPr>
                <w:rFonts w:ascii="Times New Roman" w:hAnsi="Times New Roman" w:cs="Times New Roman"/>
                <w:bCs/>
                <w:sz w:val="24"/>
                <w:szCs w:val="24"/>
                <w:lang w:eastAsia="ru-RU"/>
              </w:rPr>
              <w:t>Тематическое развлечение для детей «День Военно-морского флота».</w:t>
            </w:r>
          </w:p>
        </w:tc>
        <w:tc>
          <w:tcPr>
            <w:tcW w:w="2405" w:type="dxa"/>
            <w:tcBorders>
              <w:top w:val="single" w:sz="4" w:space="0" w:color="auto"/>
              <w:bottom w:val="single" w:sz="4" w:space="0" w:color="auto"/>
              <w:right w:val="single" w:sz="4" w:space="0" w:color="auto"/>
            </w:tcBorders>
          </w:tcPr>
          <w:p w14:paraId="32625200"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1. День Воздушно-десантных войск (2 августа): </w:t>
            </w:r>
            <w:r w:rsidRPr="009A3031">
              <w:rPr>
                <w:rFonts w:ascii="Times New Roman" w:hAnsi="Times New Roman" w:cs="Times New Roman"/>
                <w:bCs/>
                <w:sz w:val="24"/>
                <w:szCs w:val="24"/>
                <w:lang w:eastAsia="ru-RU"/>
              </w:rPr>
              <w:t>Спортивный праздник «Никто кроме нас».</w:t>
            </w:r>
          </w:p>
          <w:p w14:paraId="00F08A11"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2. День государственного флага РФ (22 августа) </w:t>
            </w:r>
            <w:r w:rsidRPr="009A3031">
              <w:rPr>
                <w:rFonts w:ascii="Times New Roman" w:hAnsi="Times New Roman" w:cs="Times New Roman"/>
                <w:bCs/>
                <w:sz w:val="24"/>
                <w:szCs w:val="24"/>
                <w:lang w:eastAsia="ru-RU"/>
              </w:rPr>
              <w:t>Спортивное развлечение «Наш трехцветный флаг»</w:t>
            </w:r>
          </w:p>
        </w:tc>
      </w:tr>
      <w:tr w:rsidR="0056579F" w:rsidRPr="009A3031" w14:paraId="48A7CF2E" w14:textId="77777777" w:rsidTr="00C053F5">
        <w:tc>
          <w:tcPr>
            <w:tcW w:w="1985" w:type="dxa"/>
          </w:tcPr>
          <w:p w14:paraId="7D85A14B"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Духовно - нравственное</w:t>
            </w:r>
          </w:p>
        </w:tc>
        <w:tc>
          <w:tcPr>
            <w:tcW w:w="2694" w:type="dxa"/>
          </w:tcPr>
          <w:p w14:paraId="0A89AC8E" w14:textId="77777777" w:rsidR="0056579F" w:rsidRPr="009A3031" w:rsidRDefault="0056579F" w:rsidP="00DF286A">
            <w:pPr>
              <w:pStyle w:val="ab"/>
              <w:rPr>
                <w:rFonts w:ascii="Times New Roman" w:hAnsi="Times New Roman" w:cs="Times New Roman"/>
                <w:sz w:val="24"/>
                <w:szCs w:val="24"/>
                <w:lang w:eastAsia="ru-RU"/>
              </w:rPr>
            </w:pPr>
          </w:p>
        </w:tc>
        <w:tc>
          <w:tcPr>
            <w:tcW w:w="2976" w:type="dxa"/>
            <w:tcBorders>
              <w:top w:val="single" w:sz="4" w:space="0" w:color="auto"/>
              <w:bottom w:val="single" w:sz="4" w:space="0" w:color="auto"/>
              <w:right w:val="single" w:sz="4" w:space="0" w:color="auto"/>
            </w:tcBorders>
          </w:tcPr>
          <w:p w14:paraId="5EAD677A"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День семьи, любви и верности (8 июля): </w:t>
            </w:r>
            <w:r w:rsidRPr="009A3031">
              <w:rPr>
                <w:rFonts w:ascii="Times New Roman" w:hAnsi="Times New Roman" w:cs="Times New Roman"/>
                <w:bCs/>
                <w:sz w:val="24"/>
                <w:szCs w:val="24"/>
                <w:lang w:eastAsia="ru-RU"/>
              </w:rPr>
              <w:t>Акция «Символ праздника – ромашка» утренняя встреча родителей, сотрудников, вручение ромашек.</w:t>
            </w:r>
          </w:p>
        </w:tc>
        <w:tc>
          <w:tcPr>
            <w:tcW w:w="2405" w:type="dxa"/>
            <w:tcBorders>
              <w:top w:val="single" w:sz="4" w:space="0" w:color="auto"/>
              <w:bottom w:val="single" w:sz="4" w:space="0" w:color="auto"/>
              <w:right w:val="single" w:sz="4" w:space="0" w:color="auto"/>
            </w:tcBorders>
          </w:tcPr>
          <w:p w14:paraId="3D678D62" w14:textId="77777777" w:rsidR="0056579F" w:rsidRPr="009A3031" w:rsidRDefault="0056579F" w:rsidP="00DF286A">
            <w:pPr>
              <w:pStyle w:val="ab"/>
              <w:rPr>
                <w:rFonts w:ascii="Times New Roman" w:hAnsi="Times New Roman" w:cs="Times New Roman"/>
                <w:sz w:val="24"/>
                <w:szCs w:val="24"/>
                <w:lang w:eastAsia="ru-RU"/>
              </w:rPr>
            </w:pPr>
          </w:p>
        </w:tc>
      </w:tr>
      <w:tr w:rsidR="0056579F" w:rsidRPr="009A3031" w14:paraId="3E9CD49A" w14:textId="77777777" w:rsidTr="00C053F5">
        <w:tc>
          <w:tcPr>
            <w:tcW w:w="1985" w:type="dxa"/>
          </w:tcPr>
          <w:p w14:paraId="68C3E4BC"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Социальное направление</w:t>
            </w:r>
          </w:p>
        </w:tc>
        <w:tc>
          <w:tcPr>
            <w:tcW w:w="2694" w:type="dxa"/>
          </w:tcPr>
          <w:p w14:paraId="3E2AF602" w14:textId="77777777" w:rsidR="0056579F" w:rsidRPr="009A3031" w:rsidRDefault="0056579F" w:rsidP="00DF286A">
            <w:pPr>
              <w:pStyle w:val="ab"/>
              <w:rPr>
                <w:rFonts w:ascii="Times New Roman" w:hAnsi="Times New Roman" w:cs="Times New Roman"/>
                <w:bCs/>
                <w:sz w:val="24"/>
                <w:szCs w:val="24"/>
                <w:lang w:eastAsia="ru-RU"/>
              </w:rPr>
            </w:pPr>
            <w:r w:rsidRPr="009A3031">
              <w:rPr>
                <w:rFonts w:ascii="Times New Roman" w:hAnsi="Times New Roman" w:cs="Times New Roman"/>
                <w:sz w:val="24"/>
                <w:szCs w:val="24"/>
                <w:lang w:eastAsia="ru-RU"/>
              </w:rPr>
              <w:t xml:space="preserve"> Международный день защиты детей(1июня): </w:t>
            </w:r>
            <w:r w:rsidRPr="009A3031">
              <w:rPr>
                <w:rFonts w:ascii="Times New Roman" w:hAnsi="Times New Roman" w:cs="Times New Roman"/>
                <w:bCs/>
                <w:sz w:val="24"/>
                <w:szCs w:val="24"/>
                <w:lang w:eastAsia="ru-RU"/>
              </w:rPr>
              <w:t>Летний праздник «Лето – чудная пора»</w:t>
            </w:r>
          </w:p>
          <w:p w14:paraId="112C9248" w14:textId="77777777" w:rsidR="0056579F" w:rsidRPr="009A3031" w:rsidRDefault="0056579F" w:rsidP="00DF286A">
            <w:pPr>
              <w:pStyle w:val="ab"/>
              <w:rPr>
                <w:rFonts w:ascii="Times New Roman" w:hAnsi="Times New Roman" w:cs="Times New Roman"/>
                <w:bCs/>
                <w:sz w:val="24"/>
                <w:szCs w:val="24"/>
                <w:lang w:eastAsia="ru-RU"/>
              </w:rPr>
            </w:pPr>
            <w:r w:rsidRPr="009A3031">
              <w:rPr>
                <w:rFonts w:ascii="Times New Roman" w:hAnsi="Times New Roman" w:cs="Times New Roman"/>
                <w:bCs/>
                <w:sz w:val="24"/>
                <w:szCs w:val="24"/>
                <w:lang w:eastAsia="ru-RU"/>
              </w:rPr>
              <w:t xml:space="preserve">Дефиле </w:t>
            </w:r>
          </w:p>
          <w:p w14:paraId="75F488AE"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bCs/>
                <w:sz w:val="24"/>
                <w:szCs w:val="24"/>
                <w:lang w:eastAsia="ru-RU"/>
              </w:rPr>
              <w:t>«Летние панамы»</w:t>
            </w:r>
          </w:p>
        </w:tc>
        <w:tc>
          <w:tcPr>
            <w:tcW w:w="2976" w:type="dxa"/>
            <w:tcBorders>
              <w:top w:val="single" w:sz="4" w:space="0" w:color="auto"/>
              <w:bottom w:val="single" w:sz="4" w:space="0" w:color="auto"/>
              <w:right w:val="single" w:sz="4" w:space="0" w:color="auto"/>
            </w:tcBorders>
          </w:tcPr>
          <w:p w14:paraId="412C61B7" w14:textId="77777777" w:rsidR="0056579F" w:rsidRPr="009A3031" w:rsidRDefault="0056579F" w:rsidP="00DF286A">
            <w:pPr>
              <w:pStyle w:val="ab"/>
              <w:rPr>
                <w:rFonts w:ascii="Times New Roman" w:hAnsi="Times New Roman" w:cs="Times New Roman"/>
                <w:sz w:val="24"/>
                <w:szCs w:val="24"/>
                <w:lang w:eastAsia="ru-RU"/>
              </w:rPr>
            </w:pPr>
          </w:p>
        </w:tc>
        <w:tc>
          <w:tcPr>
            <w:tcW w:w="2405" w:type="dxa"/>
            <w:tcBorders>
              <w:top w:val="single" w:sz="4" w:space="0" w:color="auto"/>
              <w:bottom w:val="single" w:sz="4" w:space="0" w:color="auto"/>
              <w:right w:val="single" w:sz="4" w:space="0" w:color="auto"/>
            </w:tcBorders>
          </w:tcPr>
          <w:p w14:paraId="5EAD6F89" w14:textId="77777777" w:rsidR="0056579F" w:rsidRPr="009A3031" w:rsidRDefault="0056579F" w:rsidP="00DF286A">
            <w:pPr>
              <w:pStyle w:val="ab"/>
              <w:rPr>
                <w:rFonts w:ascii="Times New Roman" w:hAnsi="Times New Roman" w:cs="Times New Roman"/>
                <w:sz w:val="24"/>
                <w:szCs w:val="24"/>
                <w:lang w:eastAsia="ru-RU"/>
              </w:rPr>
            </w:pPr>
          </w:p>
        </w:tc>
      </w:tr>
      <w:tr w:rsidR="0056579F" w:rsidRPr="009A3031" w14:paraId="09AE325A" w14:textId="77777777" w:rsidTr="00C053F5">
        <w:tc>
          <w:tcPr>
            <w:tcW w:w="1985" w:type="dxa"/>
          </w:tcPr>
          <w:p w14:paraId="2194FF20"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Познавательное направление</w:t>
            </w:r>
          </w:p>
        </w:tc>
        <w:tc>
          <w:tcPr>
            <w:tcW w:w="2694" w:type="dxa"/>
          </w:tcPr>
          <w:p w14:paraId="6C0C26AB" w14:textId="77777777" w:rsidR="0056579F" w:rsidRPr="009A3031" w:rsidRDefault="0056579F" w:rsidP="00DF286A">
            <w:pPr>
              <w:pStyle w:val="ab"/>
              <w:rPr>
                <w:rFonts w:ascii="Times New Roman" w:hAnsi="Times New Roman" w:cs="Times New Roman"/>
                <w:bCs/>
                <w:sz w:val="24"/>
                <w:szCs w:val="24"/>
                <w:lang w:eastAsia="ru-RU"/>
              </w:rPr>
            </w:pPr>
            <w:r w:rsidRPr="009A3031">
              <w:rPr>
                <w:rFonts w:ascii="Times New Roman" w:hAnsi="Times New Roman" w:cs="Times New Roman"/>
                <w:sz w:val="24"/>
                <w:szCs w:val="24"/>
                <w:lang w:eastAsia="ru-RU"/>
              </w:rPr>
              <w:t xml:space="preserve">День рождения А.С. Пушкина (6 июня): </w:t>
            </w:r>
            <w:r w:rsidRPr="009A3031">
              <w:rPr>
                <w:rFonts w:ascii="Times New Roman" w:hAnsi="Times New Roman" w:cs="Times New Roman"/>
                <w:bCs/>
                <w:sz w:val="24"/>
                <w:szCs w:val="24"/>
                <w:lang w:eastAsia="ru-RU"/>
              </w:rPr>
              <w:t>Викторина «Мой русский язык» - собери пословицы.</w:t>
            </w:r>
          </w:p>
        </w:tc>
        <w:tc>
          <w:tcPr>
            <w:tcW w:w="2976" w:type="dxa"/>
            <w:tcBorders>
              <w:top w:val="single" w:sz="4" w:space="0" w:color="auto"/>
              <w:bottom w:val="single" w:sz="4" w:space="0" w:color="auto"/>
              <w:right w:val="single" w:sz="4" w:space="0" w:color="auto"/>
            </w:tcBorders>
          </w:tcPr>
          <w:p w14:paraId="2934693B"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День российской почты (14 июля): беседа</w:t>
            </w:r>
          </w:p>
        </w:tc>
        <w:tc>
          <w:tcPr>
            <w:tcW w:w="2405" w:type="dxa"/>
            <w:tcBorders>
              <w:top w:val="single" w:sz="4" w:space="0" w:color="auto"/>
              <w:bottom w:val="single" w:sz="4" w:space="0" w:color="auto"/>
              <w:right w:val="single" w:sz="4" w:space="0" w:color="auto"/>
            </w:tcBorders>
          </w:tcPr>
          <w:p w14:paraId="5AB5C0B1" w14:textId="77777777" w:rsidR="0056579F" w:rsidRPr="009A3031" w:rsidRDefault="0056579F" w:rsidP="00DF286A">
            <w:pPr>
              <w:pStyle w:val="ab"/>
              <w:rPr>
                <w:rFonts w:ascii="Times New Roman" w:hAnsi="Times New Roman" w:cs="Times New Roman"/>
                <w:sz w:val="24"/>
                <w:szCs w:val="24"/>
                <w:lang w:eastAsia="ru-RU"/>
              </w:rPr>
            </w:pPr>
          </w:p>
        </w:tc>
      </w:tr>
      <w:tr w:rsidR="0056579F" w:rsidRPr="009A3031" w14:paraId="68B3A898" w14:textId="77777777" w:rsidTr="00C053F5">
        <w:tc>
          <w:tcPr>
            <w:tcW w:w="1985" w:type="dxa"/>
          </w:tcPr>
          <w:p w14:paraId="7ACE5752"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lastRenderedPageBreak/>
              <w:t>Физическое и оздоровительное направление</w:t>
            </w:r>
          </w:p>
        </w:tc>
        <w:tc>
          <w:tcPr>
            <w:tcW w:w="2694" w:type="dxa"/>
          </w:tcPr>
          <w:p w14:paraId="58F8E092"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Беседа: «Как правильно принимать солнечные ванны»</w:t>
            </w:r>
          </w:p>
        </w:tc>
        <w:tc>
          <w:tcPr>
            <w:tcW w:w="2976" w:type="dxa"/>
            <w:tcBorders>
              <w:top w:val="single" w:sz="4" w:space="0" w:color="auto"/>
              <w:bottom w:val="single" w:sz="4" w:space="0" w:color="auto"/>
              <w:right w:val="single" w:sz="4" w:space="0" w:color="auto"/>
            </w:tcBorders>
          </w:tcPr>
          <w:p w14:paraId="5ECC1D93" w14:textId="77777777" w:rsidR="0056579F" w:rsidRPr="009A3031" w:rsidRDefault="0056579F" w:rsidP="00DF286A">
            <w:pPr>
              <w:pStyle w:val="ab"/>
              <w:rPr>
                <w:rFonts w:ascii="Times New Roman" w:hAnsi="Times New Roman" w:cs="Times New Roman"/>
                <w:sz w:val="24"/>
                <w:szCs w:val="24"/>
                <w:lang w:eastAsia="ru-RU"/>
              </w:rPr>
            </w:pPr>
          </w:p>
        </w:tc>
        <w:tc>
          <w:tcPr>
            <w:tcW w:w="2405" w:type="dxa"/>
            <w:tcBorders>
              <w:top w:val="single" w:sz="4" w:space="0" w:color="auto"/>
              <w:bottom w:val="single" w:sz="4" w:space="0" w:color="auto"/>
              <w:right w:val="single" w:sz="4" w:space="0" w:color="auto"/>
            </w:tcBorders>
          </w:tcPr>
          <w:p w14:paraId="579776C1" w14:textId="77777777" w:rsidR="0056579F" w:rsidRPr="009A3031" w:rsidRDefault="0056579F" w:rsidP="00DF286A">
            <w:pPr>
              <w:pStyle w:val="ab"/>
              <w:rPr>
                <w:rFonts w:ascii="Times New Roman" w:hAnsi="Times New Roman" w:cs="Times New Roman"/>
                <w:sz w:val="24"/>
                <w:szCs w:val="24"/>
                <w:lang w:eastAsia="ru-RU"/>
              </w:rPr>
            </w:pPr>
          </w:p>
        </w:tc>
      </w:tr>
      <w:tr w:rsidR="0056579F" w:rsidRPr="009A3031" w14:paraId="24B3E1D7" w14:textId="77777777" w:rsidTr="00C053F5">
        <w:tc>
          <w:tcPr>
            <w:tcW w:w="1985" w:type="dxa"/>
          </w:tcPr>
          <w:p w14:paraId="4F57D14B"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Трудовое направление</w:t>
            </w:r>
          </w:p>
        </w:tc>
        <w:tc>
          <w:tcPr>
            <w:tcW w:w="2694" w:type="dxa"/>
          </w:tcPr>
          <w:p w14:paraId="770510AC"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День медицинского работника (18 июня): «В гостях у ребят медицинский работник»</w:t>
            </w:r>
          </w:p>
        </w:tc>
        <w:tc>
          <w:tcPr>
            <w:tcW w:w="2976" w:type="dxa"/>
            <w:tcBorders>
              <w:top w:val="single" w:sz="4" w:space="0" w:color="auto"/>
              <w:bottom w:val="single" w:sz="4" w:space="0" w:color="auto"/>
              <w:right w:val="single" w:sz="4" w:space="0" w:color="auto"/>
            </w:tcBorders>
          </w:tcPr>
          <w:p w14:paraId="185D7BF1" w14:textId="77777777" w:rsidR="0056579F" w:rsidRPr="009A3031" w:rsidRDefault="0056579F" w:rsidP="00DF286A">
            <w:pPr>
              <w:pStyle w:val="ab"/>
              <w:rPr>
                <w:rFonts w:ascii="Times New Roman" w:hAnsi="Times New Roman" w:cs="Times New Roman"/>
                <w:sz w:val="24"/>
                <w:szCs w:val="24"/>
                <w:lang w:eastAsia="ru-RU"/>
              </w:rPr>
            </w:pPr>
          </w:p>
        </w:tc>
        <w:tc>
          <w:tcPr>
            <w:tcW w:w="2405" w:type="dxa"/>
            <w:tcBorders>
              <w:top w:val="single" w:sz="4" w:space="0" w:color="auto"/>
              <w:bottom w:val="single" w:sz="4" w:space="0" w:color="auto"/>
              <w:right w:val="single" w:sz="4" w:space="0" w:color="auto"/>
            </w:tcBorders>
          </w:tcPr>
          <w:p w14:paraId="55687DED"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 xml:space="preserve">1. День железнодорожника (4 августа): </w:t>
            </w:r>
            <w:r w:rsidRPr="009A3031">
              <w:rPr>
                <w:rFonts w:ascii="Times New Roman" w:hAnsi="Times New Roman" w:cs="Times New Roman"/>
                <w:bCs/>
                <w:sz w:val="24"/>
                <w:szCs w:val="24"/>
                <w:lang w:eastAsia="ru-RU"/>
              </w:rPr>
              <w:t xml:space="preserve">Презентация </w:t>
            </w:r>
            <w:r w:rsidRPr="009A3031">
              <w:rPr>
                <w:rFonts w:ascii="Times New Roman" w:hAnsi="Times New Roman" w:cs="Times New Roman"/>
                <w:sz w:val="24"/>
                <w:szCs w:val="24"/>
                <w:lang w:eastAsia="ru-RU"/>
              </w:rPr>
              <w:t>2. День строителя (11 августа): оформление коллажа</w:t>
            </w:r>
          </w:p>
        </w:tc>
      </w:tr>
      <w:tr w:rsidR="0056579F" w:rsidRPr="009A3031" w14:paraId="0C6B349C" w14:textId="77777777" w:rsidTr="00C053F5">
        <w:tc>
          <w:tcPr>
            <w:tcW w:w="1985" w:type="dxa"/>
          </w:tcPr>
          <w:p w14:paraId="23EBA86F"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sz w:val="24"/>
                <w:szCs w:val="24"/>
                <w:lang w:eastAsia="ru-RU"/>
              </w:rPr>
              <w:t>Этико-эстетическое направление</w:t>
            </w:r>
          </w:p>
        </w:tc>
        <w:tc>
          <w:tcPr>
            <w:tcW w:w="2694" w:type="dxa"/>
          </w:tcPr>
          <w:p w14:paraId="22A96E10" w14:textId="77777777" w:rsidR="0056579F" w:rsidRPr="009A3031" w:rsidRDefault="0056579F" w:rsidP="00DF286A">
            <w:pPr>
              <w:pStyle w:val="ab"/>
              <w:rPr>
                <w:rFonts w:ascii="Times New Roman" w:hAnsi="Times New Roman" w:cs="Times New Roman"/>
                <w:sz w:val="24"/>
                <w:szCs w:val="24"/>
                <w:lang w:eastAsia="ru-RU"/>
              </w:rPr>
            </w:pPr>
            <w:r w:rsidRPr="009A3031">
              <w:rPr>
                <w:rFonts w:ascii="Times New Roman" w:hAnsi="Times New Roman" w:cs="Times New Roman"/>
                <w:color w:val="000000"/>
                <w:sz w:val="24"/>
                <w:szCs w:val="24"/>
                <w:shd w:val="clear" w:color="auto" w:fill="FFFFFF"/>
              </w:rPr>
              <w:t>«Краски лета» - выставка поделок совместного творчества</w:t>
            </w:r>
          </w:p>
        </w:tc>
        <w:tc>
          <w:tcPr>
            <w:tcW w:w="2976" w:type="dxa"/>
            <w:tcBorders>
              <w:top w:val="single" w:sz="4" w:space="0" w:color="auto"/>
              <w:bottom w:val="single" w:sz="4" w:space="0" w:color="auto"/>
              <w:right w:val="single" w:sz="4" w:space="0" w:color="auto"/>
            </w:tcBorders>
          </w:tcPr>
          <w:p w14:paraId="58F01714" w14:textId="77777777" w:rsidR="0056579F" w:rsidRPr="009A3031" w:rsidRDefault="0056579F" w:rsidP="00DF286A">
            <w:pPr>
              <w:pStyle w:val="ab"/>
              <w:rPr>
                <w:rFonts w:ascii="Times New Roman" w:hAnsi="Times New Roman" w:cs="Times New Roman"/>
                <w:sz w:val="24"/>
                <w:szCs w:val="24"/>
                <w:lang w:eastAsia="ru-RU"/>
              </w:rPr>
            </w:pPr>
          </w:p>
        </w:tc>
        <w:tc>
          <w:tcPr>
            <w:tcW w:w="2405" w:type="dxa"/>
            <w:tcBorders>
              <w:top w:val="single" w:sz="4" w:space="0" w:color="auto"/>
              <w:bottom w:val="single" w:sz="4" w:space="0" w:color="auto"/>
              <w:right w:val="single" w:sz="4" w:space="0" w:color="auto"/>
            </w:tcBorders>
          </w:tcPr>
          <w:p w14:paraId="0DB24E1C" w14:textId="77777777" w:rsidR="0056579F" w:rsidRPr="009A3031" w:rsidRDefault="0056579F" w:rsidP="00DF286A">
            <w:pPr>
              <w:pStyle w:val="ab"/>
              <w:rPr>
                <w:rFonts w:ascii="Times New Roman" w:hAnsi="Times New Roman" w:cs="Times New Roman"/>
                <w:sz w:val="24"/>
                <w:szCs w:val="24"/>
                <w:lang w:eastAsia="ru-RU"/>
              </w:rPr>
            </w:pPr>
          </w:p>
        </w:tc>
      </w:tr>
    </w:tbl>
    <w:p w14:paraId="07CDED23" w14:textId="77777777" w:rsidR="0056579F" w:rsidRPr="009A3031" w:rsidRDefault="0056579F" w:rsidP="0056579F">
      <w:pPr>
        <w:pStyle w:val="ab"/>
        <w:rPr>
          <w:rFonts w:ascii="Times New Roman" w:hAnsi="Times New Roman" w:cs="Times New Roman"/>
          <w:sz w:val="16"/>
          <w:szCs w:val="16"/>
        </w:rPr>
      </w:pPr>
      <w:r w:rsidRPr="009A3031">
        <w:rPr>
          <w:rFonts w:ascii="Times New Roman" w:hAnsi="Times New Roman" w:cs="Times New Roman"/>
          <w:sz w:val="16"/>
          <w:szCs w:val="16"/>
        </w:rPr>
        <w:t xml:space="preserve">           </w:t>
      </w:r>
    </w:p>
    <w:p w14:paraId="020F0E7E" w14:textId="77777777" w:rsidR="0056579F" w:rsidRPr="009A3031" w:rsidRDefault="0056579F" w:rsidP="0056579F">
      <w:pPr>
        <w:pStyle w:val="ab"/>
        <w:ind w:left="-709"/>
        <w:rPr>
          <w:rFonts w:ascii="Times New Roman" w:hAnsi="Times New Roman" w:cs="Times New Roman"/>
          <w:sz w:val="16"/>
          <w:szCs w:val="16"/>
        </w:rPr>
      </w:pPr>
    </w:p>
    <w:p w14:paraId="3F3137E9" w14:textId="77777777" w:rsidR="00FD193D" w:rsidRDefault="00FD193D" w:rsidP="00C25AB2">
      <w:pPr>
        <w:spacing w:after="0" w:line="240" w:lineRule="auto"/>
        <w:jc w:val="both"/>
        <w:rPr>
          <w:rFonts w:ascii="Times New Roman" w:hAnsi="Times New Roman" w:cs="Times New Roman"/>
          <w:b/>
          <w:sz w:val="28"/>
          <w:szCs w:val="28"/>
        </w:rPr>
      </w:pPr>
    </w:p>
    <w:p w14:paraId="5E3ABA9D" w14:textId="77777777" w:rsidR="001B3ADA" w:rsidRDefault="001B3ADA" w:rsidP="00C25AB2">
      <w:pPr>
        <w:spacing w:after="0" w:line="240" w:lineRule="auto"/>
        <w:jc w:val="both"/>
        <w:rPr>
          <w:rFonts w:ascii="Times New Roman" w:hAnsi="Times New Roman" w:cs="Times New Roman"/>
          <w:b/>
          <w:sz w:val="28"/>
          <w:szCs w:val="28"/>
        </w:rPr>
      </w:pPr>
    </w:p>
    <w:p w14:paraId="0E15F221" w14:textId="77777777" w:rsidR="001B3ADA" w:rsidRDefault="001B3ADA" w:rsidP="00C25AB2">
      <w:pPr>
        <w:spacing w:after="0" w:line="240" w:lineRule="auto"/>
        <w:jc w:val="both"/>
        <w:rPr>
          <w:rFonts w:ascii="Times New Roman" w:hAnsi="Times New Roman" w:cs="Times New Roman"/>
          <w:b/>
          <w:sz w:val="28"/>
          <w:szCs w:val="28"/>
        </w:rPr>
      </w:pPr>
    </w:p>
    <w:p w14:paraId="290C1583" w14:textId="77777777" w:rsidR="00426B9C" w:rsidRDefault="00FD193D" w:rsidP="00A67C7B">
      <w:pPr>
        <w:spacing w:after="0" w:line="240" w:lineRule="auto"/>
        <w:ind w:left="-567"/>
        <w:jc w:val="right"/>
        <w:rPr>
          <w:rFonts w:ascii="Times New Roman" w:hAnsi="Times New Roman" w:cs="Times New Roman"/>
          <w:b/>
          <w:sz w:val="28"/>
          <w:szCs w:val="28"/>
        </w:rPr>
      </w:pPr>
      <w:r>
        <w:rPr>
          <w:rFonts w:ascii="Times New Roman" w:hAnsi="Times New Roman" w:cs="Times New Roman"/>
          <w:b/>
          <w:sz w:val="28"/>
          <w:szCs w:val="28"/>
        </w:rPr>
        <w:t xml:space="preserve">                                                                               </w:t>
      </w:r>
      <w:r w:rsidR="00C053F5">
        <w:rPr>
          <w:rFonts w:ascii="Times New Roman" w:hAnsi="Times New Roman" w:cs="Times New Roman"/>
          <w:b/>
          <w:sz w:val="28"/>
          <w:szCs w:val="28"/>
        </w:rPr>
        <w:t xml:space="preserve">                                                                                                 </w:t>
      </w:r>
      <w:r w:rsidR="00A67C7B">
        <w:rPr>
          <w:rFonts w:ascii="Times New Roman" w:hAnsi="Times New Roman" w:cs="Times New Roman"/>
          <w:b/>
          <w:sz w:val="28"/>
          <w:szCs w:val="28"/>
        </w:rPr>
        <w:t xml:space="preserve">                            </w:t>
      </w:r>
    </w:p>
    <w:p w14:paraId="1601BDFA" w14:textId="77777777" w:rsidR="00426B9C" w:rsidRDefault="00426B9C" w:rsidP="00A67C7B">
      <w:pPr>
        <w:spacing w:after="0" w:line="240" w:lineRule="auto"/>
        <w:ind w:left="-567"/>
        <w:jc w:val="right"/>
        <w:rPr>
          <w:rFonts w:ascii="Times New Roman" w:hAnsi="Times New Roman" w:cs="Times New Roman"/>
          <w:b/>
          <w:sz w:val="28"/>
          <w:szCs w:val="28"/>
        </w:rPr>
      </w:pPr>
    </w:p>
    <w:p w14:paraId="0273B0C6" w14:textId="77777777" w:rsidR="00426B9C" w:rsidRDefault="00426B9C" w:rsidP="00A67C7B">
      <w:pPr>
        <w:spacing w:after="0" w:line="240" w:lineRule="auto"/>
        <w:ind w:left="-567"/>
        <w:jc w:val="right"/>
        <w:rPr>
          <w:rFonts w:ascii="Times New Roman" w:hAnsi="Times New Roman" w:cs="Times New Roman"/>
          <w:b/>
          <w:sz w:val="28"/>
          <w:szCs w:val="28"/>
        </w:rPr>
      </w:pPr>
    </w:p>
    <w:p w14:paraId="6BD59E21" w14:textId="77777777" w:rsidR="00426B9C" w:rsidRDefault="00426B9C" w:rsidP="00A67C7B">
      <w:pPr>
        <w:spacing w:after="0" w:line="240" w:lineRule="auto"/>
        <w:ind w:left="-567"/>
        <w:jc w:val="right"/>
        <w:rPr>
          <w:rFonts w:ascii="Times New Roman" w:hAnsi="Times New Roman" w:cs="Times New Roman"/>
          <w:b/>
          <w:sz w:val="28"/>
          <w:szCs w:val="28"/>
        </w:rPr>
      </w:pPr>
    </w:p>
    <w:p w14:paraId="5D401D68" w14:textId="77777777" w:rsidR="00426B9C" w:rsidRDefault="00426B9C" w:rsidP="00A67C7B">
      <w:pPr>
        <w:spacing w:after="0" w:line="240" w:lineRule="auto"/>
        <w:ind w:left="-567"/>
        <w:jc w:val="right"/>
        <w:rPr>
          <w:rFonts w:ascii="Times New Roman" w:hAnsi="Times New Roman" w:cs="Times New Roman"/>
          <w:b/>
          <w:sz w:val="28"/>
          <w:szCs w:val="28"/>
        </w:rPr>
      </w:pPr>
    </w:p>
    <w:p w14:paraId="60EB8CCE" w14:textId="77777777" w:rsidR="00426B9C" w:rsidRDefault="00426B9C" w:rsidP="00A67C7B">
      <w:pPr>
        <w:spacing w:after="0" w:line="240" w:lineRule="auto"/>
        <w:ind w:left="-567"/>
        <w:jc w:val="right"/>
        <w:rPr>
          <w:rFonts w:ascii="Times New Roman" w:hAnsi="Times New Roman" w:cs="Times New Roman"/>
          <w:b/>
          <w:sz w:val="28"/>
          <w:szCs w:val="28"/>
        </w:rPr>
      </w:pPr>
    </w:p>
    <w:p w14:paraId="6E1ADAAF" w14:textId="77777777" w:rsidR="00426B9C" w:rsidRDefault="00426B9C" w:rsidP="00A67C7B">
      <w:pPr>
        <w:spacing w:after="0" w:line="240" w:lineRule="auto"/>
        <w:ind w:left="-567"/>
        <w:jc w:val="right"/>
        <w:rPr>
          <w:rFonts w:ascii="Times New Roman" w:hAnsi="Times New Roman" w:cs="Times New Roman"/>
          <w:b/>
          <w:sz w:val="28"/>
          <w:szCs w:val="28"/>
        </w:rPr>
      </w:pPr>
    </w:p>
    <w:p w14:paraId="3657C982" w14:textId="77777777" w:rsidR="00426B9C" w:rsidRDefault="00426B9C" w:rsidP="00A67C7B">
      <w:pPr>
        <w:spacing w:after="0" w:line="240" w:lineRule="auto"/>
        <w:ind w:left="-567"/>
        <w:jc w:val="right"/>
        <w:rPr>
          <w:rFonts w:ascii="Times New Roman" w:hAnsi="Times New Roman" w:cs="Times New Roman"/>
          <w:b/>
          <w:sz w:val="28"/>
          <w:szCs w:val="28"/>
        </w:rPr>
      </w:pPr>
    </w:p>
    <w:p w14:paraId="56218B43" w14:textId="77777777" w:rsidR="00E0686C" w:rsidRDefault="00E0686C" w:rsidP="00C359CE">
      <w:pPr>
        <w:spacing w:after="0" w:line="240" w:lineRule="auto"/>
        <w:ind w:left="-567"/>
        <w:jc w:val="center"/>
        <w:rPr>
          <w:rFonts w:ascii="Times New Roman" w:hAnsi="Times New Roman" w:cs="Times New Roman"/>
          <w:b/>
          <w:sz w:val="28"/>
          <w:szCs w:val="28"/>
        </w:rPr>
      </w:pPr>
    </w:p>
    <w:p w14:paraId="7C8AEAED" w14:textId="77777777" w:rsidR="00E0686C" w:rsidRDefault="00E0686C" w:rsidP="00C359CE">
      <w:pPr>
        <w:spacing w:after="0" w:line="240" w:lineRule="auto"/>
        <w:ind w:left="-567"/>
        <w:jc w:val="center"/>
        <w:rPr>
          <w:rFonts w:ascii="Times New Roman" w:hAnsi="Times New Roman" w:cs="Times New Roman"/>
          <w:b/>
          <w:sz w:val="28"/>
          <w:szCs w:val="28"/>
        </w:rPr>
      </w:pPr>
    </w:p>
    <w:p w14:paraId="7EAE94D2" w14:textId="77777777" w:rsidR="00E0686C" w:rsidRDefault="00E0686C" w:rsidP="00C359CE">
      <w:pPr>
        <w:spacing w:after="0" w:line="240" w:lineRule="auto"/>
        <w:ind w:left="-567"/>
        <w:jc w:val="center"/>
        <w:rPr>
          <w:rFonts w:ascii="Times New Roman" w:hAnsi="Times New Roman" w:cs="Times New Roman"/>
          <w:b/>
          <w:sz w:val="28"/>
          <w:szCs w:val="28"/>
        </w:rPr>
      </w:pPr>
    </w:p>
    <w:p w14:paraId="5C4C653F" w14:textId="77777777" w:rsidR="00E0686C" w:rsidRDefault="00E0686C" w:rsidP="00C359CE">
      <w:pPr>
        <w:spacing w:after="0" w:line="240" w:lineRule="auto"/>
        <w:ind w:left="-567"/>
        <w:jc w:val="center"/>
        <w:rPr>
          <w:rFonts w:ascii="Times New Roman" w:hAnsi="Times New Roman" w:cs="Times New Roman"/>
          <w:b/>
          <w:sz w:val="28"/>
          <w:szCs w:val="28"/>
        </w:rPr>
      </w:pPr>
    </w:p>
    <w:p w14:paraId="3828A1B1" w14:textId="77777777" w:rsidR="00E0686C" w:rsidRDefault="00E0686C" w:rsidP="00C359CE">
      <w:pPr>
        <w:spacing w:after="0" w:line="240" w:lineRule="auto"/>
        <w:ind w:left="-567"/>
        <w:jc w:val="center"/>
        <w:rPr>
          <w:rFonts w:ascii="Times New Roman" w:hAnsi="Times New Roman" w:cs="Times New Roman"/>
          <w:b/>
          <w:sz w:val="28"/>
          <w:szCs w:val="28"/>
        </w:rPr>
      </w:pPr>
    </w:p>
    <w:p w14:paraId="54840544" w14:textId="77777777" w:rsidR="00E0686C" w:rsidRDefault="00E0686C" w:rsidP="00C359CE">
      <w:pPr>
        <w:spacing w:after="0" w:line="240" w:lineRule="auto"/>
        <w:ind w:left="-567"/>
        <w:jc w:val="center"/>
        <w:rPr>
          <w:rFonts w:ascii="Times New Roman" w:hAnsi="Times New Roman" w:cs="Times New Roman"/>
          <w:b/>
          <w:sz w:val="28"/>
          <w:szCs w:val="28"/>
        </w:rPr>
      </w:pPr>
    </w:p>
    <w:p w14:paraId="44A2D653" w14:textId="77777777" w:rsidR="00E0686C" w:rsidRDefault="00E0686C" w:rsidP="00C359CE">
      <w:pPr>
        <w:spacing w:after="0" w:line="240" w:lineRule="auto"/>
        <w:ind w:left="-567"/>
        <w:jc w:val="center"/>
        <w:rPr>
          <w:rFonts w:ascii="Times New Roman" w:hAnsi="Times New Roman" w:cs="Times New Roman"/>
          <w:b/>
          <w:sz w:val="28"/>
          <w:szCs w:val="28"/>
        </w:rPr>
      </w:pPr>
    </w:p>
    <w:p w14:paraId="431824F5" w14:textId="77777777" w:rsidR="00E0686C" w:rsidRDefault="00E0686C" w:rsidP="00C359CE">
      <w:pPr>
        <w:spacing w:after="0" w:line="240" w:lineRule="auto"/>
        <w:ind w:left="-567"/>
        <w:jc w:val="center"/>
        <w:rPr>
          <w:rFonts w:ascii="Times New Roman" w:hAnsi="Times New Roman" w:cs="Times New Roman"/>
          <w:b/>
          <w:sz w:val="28"/>
          <w:szCs w:val="28"/>
        </w:rPr>
      </w:pPr>
    </w:p>
    <w:p w14:paraId="607442E3" w14:textId="77777777" w:rsidR="00E0686C" w:rsidRDefault="00E0686C" w:rsidP="00C359CE">
      <w:pPr>
        <w:spacing w:after="0" w:line="240" w:lineRule="auto"/>
        <w:ind w:left="-567"/>
        <w:jc w:val="center"/>
        <w:rPr>
          <w:rFonts w:ascii="Times New Roman" w:hAnsi="Times New Roman" w:cs="Times New Roman"/>
          <w:b/>
          <w:sz w:val="28"/>
          <w:szCs w:val="28"/>
        </w:rPr>
      </w:pPr>
    </w:p>
    <w:p w14:paraId="2EF2074F" w14:textId="77777777" w:rsidR="00E0686C" w:rsidRDefault="00E0686C" w:rsidP="00C359CE">
      <w:pPr>
        <w:spacing w:after="0" w:line="240" w:lineRule="auto"/>
        <w:ind w:left="-567"/>
        <w:jc w:val="center"/>
        <w:rPr>
          <w:rFonts w:ascii="Times New Roman" w:hAnsi="Times New Roman" w:cs="Times New Roman"/>
          <w:b/>
          <w:sz w:val="28"/>
          <w:szCs w:val="28"/>
        </w:rPr>
      </w:pPr>
    </w:p>
    <w:p w14:paraId="15025B20" w14:textId="77777777" w:rsidR="00E0686C" w:rsidRDefault="00E0686C" w:rsidP="00C359CE">
      <w:pPr>
        <w:spacing w:after="0" w:line="240" w:lineRule="auto"/>
        <w:ind w:left="-567"/>
        <w:jc w:val="center"/>
        <w:rPr>
          <w:rFonts w:ascii="Times New Roman" w:hAnsi="Times New Roman" w:cs="Times New Roman"/>
          <w:b/>
          <w:sz w:val="28"/>
          <w:szCs w:val="28"/>
        </w:rPr>
      </w:pPr>
    </w:p>
    <w:p w14:paraId="2C800F1A" w14:textId="77777777" w:rsidR="00E0686C" w:rsidRDefault="00E0686C" w:rsidP="00C359CE">
      <w:pPr>
        <w:spacing w:after="0" w:line="240" w:lineRule="auto"/>
        <w:ind w:left="-567"/>
        <w:jc w:val="center"/>
        <w:rPr>
          <w:rFonts w:ascii="Times New Roman" w:hAnsi="Times New Roman" w:cs="Times New Roman"/>
          <w:b/>
          <w:sz w:val="28"/>
          <w:szCs w:val="28"/>
        </w:rPr>
      </w:pPr>
    </w:p>
    <w:p w14:paraId="50187FF9" w14:textId="77777777" w:rsidR="00E0686C" w:rsidRDefault="00E0686C" w:rsidP="00C359CE">
      <w:pPr>
        <w:spacing w:after="0" w:line="240" w:lineRule="auto"/>
        <w:ind w:left="-567"/>
        <w:jc w:val="center"/>
        <w:rPr>
          <w:rFonts w:ascii="Times New Roman" w:hAnsi="Times New Roman" w:cs="Times New Roman"/>
          <w:b/>
          <w:sz w:val="28"/>
          <w:szCs w:val="28"/>
        </w:rPr>
      </w:pPr>
    </w:p>
    <w:p w14:paraId="63F6219E" w14:textId="77777777" w:rsidR="00E0686C" w:rsidRDefault="00E0686C" w:rsidP="00C359CE">
      <w:pPr>
        <w:spacing w:after="0" w:line="240" w:lineRule="auto"/>
        <w:ind w:left="-567"/>
        <w:jc w:val="center"/>
        <w:rPr>
          <w:rFonts w:ascii="Times New Roman" w:hAnsi="Times New Roman" w:cs="Times New Roman"/>
          <w:b/>
          <w:sz w:val="28"/>
          <w:szCs w:val="28"/>
        </w:rPr>
      </w:pPr>
    </w:p>
    <w:p w14:paraId="0F1BBAD1" w14:textId="77777777" w:rsidR="00E0686C" w:rsidRDefault="00E0686C" w:rsidP="00C359CE">
      <w:pPr>
        <w:spacing w:after="0" w:line="240" w:lineRule="auto"/>
        <w:ind w:left="-567"/>
        <w:jc w:val="center"/>
        <w:rPr>
          <w:rFonts w:ascii="Times New Roman" w:hAnsi="Times New Roman" w:cs="Times New Roman"/>
          <w:b/>
          <w:sz w:val="28"/>
          <w:szCs w:val="28"/>
        </w:rPr>
      </w:pPr>
    </w:p>
    <w:p w14:paraId="029CEA95" w14:textId="59864541" w:rsidR="00FD193D" w:rsidRPr="000C0D90" w:rsidRDefault="00D14D19" w:rsidP="00C359CE">
      <w:pPr>
        <w:spacing w:after="0" w:line="240" w:lineRule="auto"/>
        <w:ind w:left="-567"/>
        <w:jc w:val="center"/>
        <w:rPr>
          <w:rFonts w:ascii="Times New Roman" w:hAnsi="Times New Roman" w:cs="Times New Roman"/>
          <w:b/>
          <w:sz w:val="28"/>
          <w:szCs w:val="28"/>
        </w:rPr>
      </w:pPr>
      <w:r w:rsidRPr="000C0D90">
        <w:rPr>
          <w:rFonts w:ascii="Times New Roman" w:hAnsi="Times New Roman" w:cs="Times New Roman"/>
          <w:b/>
          <w:sz w:val="28"/>
          <w:szCs w:val="28"/>
        </w:rPr>
        <w:lastRenderedPageBreak/>
        <w:t xml:space="preserve">Приложение </w:t>
      </w:r>
      <w:r w:rsidR="000C0D90" w:rsidRPr="000C0D90">
        <w:rPr>
          <w:rFonts w:ascii="Times New Roman" w:hAnsi="Times New Roman" w:cs="Times New Roman"/>
          <w:b/>
          <w:sz w:val="28"/>
          <w:szCs w:val="28"/>
        </w:rPr>
        <w:t>3</w:t>
      </w:r>
      <w:r w:rsidRPr="000C0D90">
        <w:rPr>
          <w:rFonts w:ascii="Times New Roman" w:hAnsi="Times New Roman" w:cs="Times New Roman"/>
          <w:b/>
          <w:sz w:val="28"/>
          <w:szCs w:val="28"/>
        </w:rPr>
        <w:t>.</w:t>
      </w:r>
    </w:p>
    <w:p w14:paraId="58DFFAB1" w14:textId="77777777" w:rsidR="00FD193D" w:rsidRPr="000C0D90" w:rsidRDefault="00D14D19" w:rsidP="00C25AB2">
      <w:pPr>
        <w:spacing w:after="0" w:line="240" w:lineRule="auto"/>
        <w:jc w:val="center"/>
        <w:rPr>
          <w:rFonts w:ascii="Times New Roman" w:hAnsi="Times New Roman" w:cs="Times New Roman"/>
          <w:b/>
          <w:sz w:val="28"/>
          <w:szCs w:val="28"/>
        </w:rPr>
      </w:pPr>
      <w:r w:rsidRPr="000C0D90">
        <w:rPr>
          <w:rFonts w:ascii="Times New Roman" w:hAnsi="Times New Roman" w:cs="Times New Roman"/>
          <w:b/>
          <w:sz w:val="28"/>
          <w:szCs w:val="28"/>
        </w:rPr>
        <w:t xml:space="preserve">Перспективное планирование взаимодействия с родителями </w:t>
      </w:r>
    </w:p>
    <w:p w14:paraId="23A14AB8" w14:textId="4EA9956D" w:rsidR="00D14D19" w:rsidRPr="000C0D90" w:rsidRDefault="00D14D19" w:rsidP="00C25AB2">
      <w:pPr>
        <w:spacing w:after="0" w:line="240" w:lineRule="auto"/>
        <w:jc w:val="center"/>
        <w:rPr>
          <w:rFonts w:ascii="Times New Roman" w:hAnsi="Times New Roman" w:cs="Times New Roman"/>
          <w:b/>
          <w:sz w:val="28"/>
          <w:szCs w:val="28"/>
        </w:rPr>
      </w:pPr>
      <w:r w:rsidRPr="000C0D90">
        <w:rPr>
          <w:rFonts w:ascii="Times New Roman" w:hAnsi="Times New Roman" w:cs="Times New Roman"/>
          <w:b/>
          <w:sz w:val="28"/>
          <w:szCs w:val="28"/>
        </w:rPr>
        <w:t>(законными представителями).</w:t>
      </w:r>
    </w:p>
    <w:p w14:paraId="5AD65202" w14:textId="77777777" w:rsidR="00C053F5" w:rsidRPr="001B3ADA" w:rsidRDefault="00C053F5" w:rsidP="00C053F5">
      <w:pPr>
        <w:spacing w:after="0" w:line="240" w:lineRule="auto"/>
        <w:rPr>
          <w:rFonts w:ascii="Times New Roman" w:hAnsi="Times New Roman" w:cs="Times New Roman"/>
          <w:b/>
          <w:color w:val="00B050"/>
          <w:sz w:val="28"/>
          <w:szCs w:val="28"/>
        </w:rPr>
      </w:pPr>
    </w:p>
    <w:p w14:paraId="5CC8781E" w14:textId="77777777" w:rsidR="00A67C7B" w:rsidRPr="00A67C7B" w:rsidRDefault="00A67C7B" w:rsidP="00A67C7B">
      <w:pPr>
        <w:spacing w:after="0" w:line="240" w:lineRule="auto"/>
        <w:jc w:val="center"/>
        <w:rPr>
          <w:rFonts w:ascii="Times New Roman" w:hAnsi="Times New Roman" w:cs="Times New Roman"/>
          <w:bCs/>
          <w:sz w:val="24"/>
          <w:szCs w:val="24"/>
        </w:rPr>
      </w:pPr>
      <w:r w:rsidRPr="00A67C7B">
        <w:rPr>
          <w:rFonts w:ascii="Times New Roman" w:hAnsi="Times New Roman" w:cs="Times New Roman"/>
          <w:bCs/>
          <w:sz w:val="24"/>
          <w:szCs w:val="24"/>
        </w:rPr>
        <w:t>Автономная некоммерческая организация дошкольного образования</w:t>
      </w:r>
    </w:p>
    <w:p w14:paraId="11B4FE9A" w14:textId="77777777" w:rsidR="00A67C7B" w:rsidRPr="00A67C7B" w:rsidRDefault="00A67C7B" w:rsidP="00A67C7B">
      <w:pPr>
        <w:spacing w:after="0" w:line="240" w:lineRule="auto"/>
        <w:jc w:val="center"/>
        <w:rPr>
          <w:rFonts w:ascii="Times New Roman" w:hAnsi="Times New Roman" w:cs="Times New Roman"/>
          <w:bCs/>
          <w:sz w:val="24"/>
          <w:szCs w:val="24"/>
        </w:rPr>
      </w:pPr>
      <w:r w:rsidRPr="00A67C7B">
        <w:rPr>
          <w:rFonts w:ascii="Times New Roman" w:hAnsi="Times New Roman" w:cs="Times New Roman"/>
          <w:bCs/>
          <w:sz w:val="24"/>
          <w:szCs w:val="24"/>
        </w:rPr>
        <w:t>Детский сад «Солнечный»</w:t>
      </w:r>
    </w:p>
    <w:p w14:paraId="67981C68" w14:textId="77777777" w:rsidR="00A67C7B" w:rsidRPr="00A67C7B" w:rsidRDefault="00A67C7B" w:rsidP="00A67C7B">
      <w:pPr>
        <w:spacing w:after="0" w:line="240" w:lineRule="auto"/>
        <w:rPr>
          <w:rFonts w:ascii="Times New Roman" w:hAnsi="Times New Roman" w:cs="Times New Roman"/>
          <w:bCs/>
          <w:sz w:val="24"/>
          <w:szCs w:val="24"/>
        </w:rPr>
      </w:pPr>
    </w:p>
    <w:p w14:paraId="5186A00A" w14:textId="77777777" w:rsidR="00A67C7B" w:rsidRPr="00DC610E" w:rsidRDefault="00A67C7B" w:rsidP="00A67C7B">
      <w:pPr>
        <w:spacing w:after="0" w:line="240" w:lineRule="auto"/>
        <w:rPr>
          <w:rFonts w:ascii="Times New Roman" w:hAnsi="Times New Roman" w:cs="Times New Roman"/>
          <w:bCs/>
          <w:sz w:val="28"/>
          <w:szCs w:val="28"/>
        </w:rPr>
      </w:pPr>
    </w:p>
    <w:p w14:paraId="3FB0C191" w14:textId="77777777" w:rsidR="00A67C7B" w:rsidRDefault="00A67C7B" w:rsidP="00A67C7B">
      <w:pPr>
        <w:spacing w:after="0" w:line="240" w:lineRule="auto"/>
        <w:rPr>
          <w:rFonts w:ascii="Times New Roman" w:hAnsi="Times New Roman" w:cs="Times New Roman"/>
          <w:bCs/>
          <w:sz w:val="28"/>
          <w:szCs w:val="28"/>
        </w:rPr>
      </w:pPr>
    </w:p>
    <w:p w14:paraId="6B570EF6" w14:textId="77777777" w:rsidR="00A67C7B" w:rsidRPr="00C359CE" w:rsidRDefault="00A67C7B" w:rsidP="00C359CE">
      <w:pPr>
        <w:pStyle w:val="ab"/>
        <w:jc w:val="center"/>
        <w:rPr>
          <w:rFonts w:ascii="Times New Roman" w:hAnsi="Times New Roman" w:cs="Times New Roman"/>
        </w:rPr>
      </w:pPr>
      <w:r w:rsidRPr="00C359CE">
        <w:rPr>
          <w:rFonts w:ascii="Times New Roman" w:hAnsi="Times New Roman" w:cs="Times New Roman"/>
        </w:rPr>
        <w:t>Перспективное планирование</w:t>
      </w:r>
    </w:p>
    <w:p w14:paraId="05E5D18E" w14:textId="77777777" w:rsidR="00A67C7B" w:rsidRPr="00C359CE" w:rsidRDefault="00A67C7B" w:rsidP="00C359CE">
      <w:pPr>
        <w:pStyle w:val="ab"/>
        <w:jc w:val="center"/>
        <w:rPr>
          <w:rFonts w:ascii="Times New Roman" w:hAnsi="Times New Roman" w:cs="Times New Roman"/>
        </w:rPr>
      </w:pPr>
      <w:r w:rsidRPr="00C359CE">
        <w:rPr>
          <w:rFonts w:ascii="Times New Roman" w:hAnsi="Times New Roman" w:cs="Times New Roman"/>
        </w:rPr>
        <w:t>Работа с родителями</w:t>
      </w:r>
    </w:p>
    <w:p w14:paraId="5CA4F480" w14:textId="64C4A58C" w:rsidR="00A67C7B" w:rsidRPr="00C359CE" w:rsidRDefault="006033EE" w:rsidP="00C359CE">
      <w:pPr>
        <w:pStyle w:val="ab"/>
        <w:jc w:val="center"/>
        <w:rPr>
          <w:rFonts w:ascii="Times New Roman" w:hAnsi="Times New Roman" w:cs="Times New Roman"/>
        </w:rPr>
      </w:pPr>
      <w:r>
        <w:rPr>
          <w:rFonts w:ascii="Times New Roman" w:hAnsi="Times New Roman" w:cs="Times New Roman"/>
        </w:rPr>
        <w:t>Средняя группа №3</w:t>
      </w:r>
    </w:p>
    <w:p w14:paraId="3F44AA04" w14:textId="0BC2E2AF" w:rsidR="00A67C7B" w:rsidRPr="00C359CE" w:rsidRDefault="006033EE" w:rsidP="00C359CE">
      <w:pPr>
        <w:pStyle w:val="ab"/>
        <w:jc w:val="center"/>
        <w:rPr>
          <w:rFonts w:ascii="Times New Roman" w:hAnsi="Times New Roman" w:cs="Times New Roman"/>
        </w:rPr>
      </w:pPr>
      <w:r>
        <w:rPr>
          <w:rFonts w:ascii="Times New Roman" w:hAnsi="Times New Roman" w:cs="Times New Roman"/>
        </w:rPr>
        <w:t>«Радуга</w:t>
      </w:r>
      <w:r w:rsidR="00A67C7B" w:rsidRPr="00C359CE">
        <w:rPr>
          <w:rFonts w:ascii="Times New Roman" w:hAnsi="Times New Roman" w:cs="Times New Roman"/>
        </w:rPr>
        <w:t>»</w:t>
      </w:r>
    </w:p>
    <w:p w14:paraId="483B3B49" w14:textId="583F71EE" w:rsidR="00A67C7B" w:rsidRPr="00C359CE" w:rsidRDefault="006033EE" w:rsidP="00C359CE">
      <w:pPr>
        <w:pStyle w:val="ab"/>
        <w:jc w:val="center"/>
        <w:rPr>
          <w:rFonts w:ascii="Times New Roman" w:hAnsi="Times New Roman" w:cs="Times New Roman"/>
        </w:rPr>
      </w:pPr>
      <w:r>
        <w:rPr>
          <w:rFonts w:ascii="Times New Roman" w:hAnsi="Times New Roman" w:cs="Times New Roman"/>
        </w:rPr>
        <w:t>2024 – 2025</w:t>
      </w:r>
      <w:r w:rsidR="00A67C7B" w:rsidRPr="00C359CE">
        <w:rPr>
          <w:rFonts w:ascii="Times New Roman" w:hAnsi="Times New Roman" w:cs="Times New Roman"/>
        </w:rPr>
        <w:t>г.г.</w:t>
      </w:r>
    </w:p>
    <w:p w14:paraId="235E4593" w14:textId="77777777" w:rsidR="00A67C7B" w:rsidRPr="00DC610E" w:rsidRDefault="00A67C7B" w:rsidP="00A67C7B">
      <w:pPr>
        <w:spacing w:after="0" w:line="240" w:lineRule="auto"/>
        <w:jc w:val="center"/>
        <w:rPr>
          <w:rFonts w:ascii="Times New Roman" w:hAnsi="Times New Roman" w:cs="Times New Roman"/>
          <w:b/>
          <w:sz w:val="28"/>
          <w:szCs w:val="28"/>
        </w:rPr>
      </w:pPr>
    </w:p>
    <w:p w14:paraId="729FDB03" w14:textId="77777777" w:rsidR="00A67C7B" w:rsidRDefault="00A67C7B" w:rsidP="00A67C7B">
      <w:pPr>
        <w:jc w:val="center"/>
        <w:rPr>
          <w:rFonts w:ascii="Times New Roman" w:hAnsi="Times New Roman" w:cs="Times New Roman"/>
          <w:bCs/>
          <w:sz w:val="28"/>
          <w:szCs w:val="28"/>
        </w:rPr>
      </w:pPr>
    </w:p>
    <w:p w14:paraId="13A42803" w14:textId="45D44D2F" w:rsidR="00A67C7B" w:rsidRDefault="00A67C7B" w:rsidP="006033EE">
      <w:pPr>
        <w:pStyle w:val="pboth"/>
        <w:shd w:val="clear" w:color="auto" w:fill="FFFFFF"/>
        <w:spacing w:before="0" w:beforeAutospacing="0" w:after="0" w:afterAutospacing="0" w:line="293" w:lineRule="atLeast"/>
        <w:jc w:val="both"/>
        <w:rPr>
          <w:b/>
          <w:color w:val="000000"/>
          <w:sz w:val="22"/>
          <w:szCs w:val="22"/>
        </w:rPr>
      </w:pPr>
      <w:r w:rsidRPr="00DC610E">
        <w:rPr>
          <w:b/>
          <w:color w:val="000000"/>
          <w:sz w:val="28"/>
          <w:szCs w:val="28"/>
        </w:rPr>
        <w:t xml:space="preserve">                                                                                                </w:t>
      </w:r>
    </w:p>
    <w:p w14:paraId="379D5DA1" w14:textId="54C13892" w:rsidR="00A67C7B" w:rsidRPr="00A67C7B" w:rsidRDefault="00A67C7B" w:rsidP="00A67C7B">
      <w:pPr>
        <w:pStyle w:val="pboth"/>
        <w:shd w:val="clear" w:color="auto" w:fill="FFFFFF"/>
        <w:spacing w:before="0" w:beforeAutospacing="0" w:after="0" w:afterAutospacing="0" w:line="293" w:lineRule="atLeast"/>
        <w:jc w:val="center"/>
        <w:rPr>
          <w:b/>
          <w:color w:val="000000"/>
        </w:rPr>
      </w:pPr>
      <w:r w:rsidRPr="00A67C7B">
        <w:rPr>
          <w:b/>
          <w:color w:val="000000"/>
        </w:rPr>
        <w:t>Пояснительная записка</w:t>
      </w:r>
    </w:p>
    <w:p w14:paraId="0DB8033F" w14:textId="77777777" w:rsidR="00A67C7B" w:rsidRPr="00DC610E" w:rsidRDefault="00A67C7B" w:rsidP="00A67C7B">
      <w:pPr>
        <w:pStyle w:val="ab"/>
        <w:rPr>
          <w:rFonts w:ascii="Times New Roman" w:hAnsi="Times New Roman" w:cs="Times New Roman"/>
          <w:sz w:val="24"/>
          <w:szCs w:val="24"/>
        </w:rPr>
      </w:pPr>
    </w:p>
    <w:p w14:paraId="6541B878" w14:textId="77777777" w:rsidR="006033EE" w:rsidRPr="006033EE" w:rsidRDefault="006033EE" w:rsidP="006033EE">
      <w:pPr>
        <w:shd w:val="clear" w:color="auto" w:fill="FFFFFF"/>
        <w:spacing w:after="0" w:line="293" w:lineRule="atLeast"/>
        <w:jc w:val="both"/>
        <w:rPr>
          <w:rFonts w:ascii="Times New Roman" w:eastAsia="Times New Roman" w:hAnsi="Times New Roman" w:cs="Times New Roman"/>
          <w:color w:val="000000"/>
          <w:sz w:val="28"/>
          <w:szCs w:val="28"/>
          <w:lang w:eastAsia="ru-RU"/>
        </w:rPr>
      </w:pPr>
      <w:r w:rsidRPr="006033EE">
        <w:rPr>
          <w:rFonts w:ascii="Times New Roman" w:eastAsia="Times New Roman" w:hAnsi="Times New Roman" w:cs="Times New Roman"/>
          <w:color w:val="000000"/>
          <w:sz w:val="28"/>
          <w:szCs w:val="28"/>
          <w:lang w:eastAsia="ru-RU"/>
        </w:rPr>
        <w:t xml:space="preserve">В области социально-коммуникативного развития </w:t>
      </w:r>
      <w:r w:rsidRPr="006033EE">
        <w:rPr>
          <w:rFonts w:ascii="Times New Roman" w:eastAsia="Times New Roman" w:hAnsi="Times New Roman" w:cs="Times New Roman"/>
          <w:b/>
          <w:color w:val="000000"/>
          <w:sz w:val="28"/>
          <w:szCs w:val="28"/>
          <w:lang w:eastAsia="ru-RU"/>
        </w:rPr>
        <w:t>основными задачами</w:t>
      </w:r>
      <w:r w:rsidRPr="006033EE">
        <w:rPr>
          <w:rFonts w:ascii="Times New Roman" w:eastAsia="Times New Roman" w:hAnsi="Times New Roman" w:cs="Times New Roman"/>
          <w:color w:val="000000"/>
          <w:sz w:val="28"/>
          <w:szCs w:val="28"/>
          <w:lang w:eastAsia="ru-RU"/>
        </w:rPr>
        <w:t xml:space="preserve"> образовательной деятельности являются:</w:t>
      </w:r>
    </w:p>
    <w:p w14:paraId="254EB9DF" w14:textId="77777777" w:rsidR="006033EE" w:rsidRPr="006033EE" w:rsidRDefault="006033EE" w:rsidP="006033EE">
      <w:pPr>
        <w:shd w:val="clear" w:color="auto" w:fill="FFFFFF"/>
        <w:spacing w:after="0" w:line="293" w:lineRule="atLeast"/>
        <w:jc w:val="both"/>
        <w:rPr>
          <w:rFonts w:ascii="Times New Roman" w:eastAsia="Times New Roman" w:hAnsi="Times New Roman" w:cs="Times New Roman"/>
          <w:color w:val="000000"/>
          <w:sz w:val="28"/>
          <w:szCs w:val="28"/>
          <w:u w:val="single"/>
          <w:lang w:eastAsia="ru-RU"/>
        </w:rPr>
      </w:pPr>
      <w:r w:rsidRPr="006033EE">
        <w:rPr>
          <w:rFonts w:ascii="Times New Roman" w:eastAsia="Times New Roman" w:hAnsi="Times New Roman" w:cs="Times New Roman"/>
          <w:b/>
          <w:color w:val="000000"/>
          <w:sz w:val="28"/>
          <w:szCs w:val="28"/>
          <w:u w:val="single"/>
          <w:lang w:eastAsia="ru-RU"/>
        </w:rPr>
        <w:t>в сфере социальных отношений</w:t>
      </w:r>
      <w:r w:rsidRPr="006033EE">
        <w:rPr>
          <w:rFonts w:ascii="Times New Roman" w:eastAsia="Times New Roman" w:hAnsi="Times New Roman" w:cs="Times New Roman"/>
          <w:color w:val="000000"/>
          <w:sz w:val="28"/>
          <w:szCs w:val="28"/>
          <w:u w:val="single"/>
          <w:lang w:eastAsia="ru-RU"/>
        </w:rPr>
        <w:t>:</w:t>
      </w:r>
    </w:p>
    <w:p w14:paraId="583D7787" w14:textId="77777777" w:rsidR="006033EE" w:rsidRPr="006033EE" w:rsidRDefault="006033EE" w:rsidP="00794F0E">
      <w:pPr>
        <w:numPr>
          <w:ilvl w:val="0"/>
          <w:numId w:val="25"/>
        </w:numPr>
        <w:shd w:val="clear" w:color="auto" w:fill="FFFFFF"/>
        <w:spacing w:after="0" w:line="293" w:lineRule="atLeast"/>
        <w:contextualSpacing/>
        <w:jc w:val="both"/>
        <w:rPr>
          <w:rFonts w:ascii="Times New Roman" w:eastAsia="Times New Roman" w:hAnsi="Times New Roman" w:cs="Times New Roman"/>
          <w:color w:val="000000"/>
          <w:sz w:val="28"/>
          <w:szCs w:val="28"/>
          <w:lang w:eastAsia="ru-RU"/>
        </w:rPr>
      </w:pPr>
      <w:r w:rsidRPr="006033EE">
        <w:rPr>
          <w:rFonts w:ascii="Times New Roman" w:eastAsia="Times New Roman" w:hAnsi="Times New Roman" w:cs="Times New Roman"/>
          <w:color w:val="000000"/>
          <w:sz w:val="28"/>
          <w:szCs w:val="28"/>
          <w:lang w:eastAsia="ru-RU"/>
        </w:rPr>
        <w:t>формировать положительную самооценку, уверенность в своих силах, стремление к самостоятельности;</w:t>
      </w:r>
    </w:p>
    <w:p w14:paraId="491F55E0" w14:textId="77777777" w:rsidR="006033EE" w:rsidRPr="006033EE" w:rsidRDefault="006033EE" w:rsidP="00794F0E">
      <w:pPr>
        <w:numPr>
          <w:ilvl w:val="0"/>
          <w:numId w:val="25"/>
        </w:numPr>
        <w:shd w:val="clear" w:color="auto" w:fill="FFFFFF"/>
        <w:spacing w:after="0" w:line="293" w:lineRule="atLeast"/>
        <w:contextualSpacing/>
        <w:jc w:val="both"/>
        <w:rPr>
          <w:rFonts w:ascii="Times New Roman" w:eastAsia="Times New Roman" w:hAnsi="Times New Roman" w:cs="Times New Roman"/>
          <w:color w:val="000000"/>
          <w:sz w:val="28"/>
          <w:szCs w:val="28"/>
          <w:lang w:eastAsia="ru-RU"/>
        </w:rPr>
      </w:pPr>
      <w:r w:rsidRPr="006033EE">
        <w:rPr>
          <w:rFonts w:ascii="Times New Roman" w:eastAsia="Times New Roman" w:hAnsi="Times New Roman" w:cs="Times New Roman"/>
          <w:color w:val="000000"/>
          <w:sz w:val="28"/>
          <w:szCs w:val="28"/>
          <w:lang w:eastAsia="ru-RU"/>
        </w:rPr>
        <w:t>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14:paraId="522E586D" w14:textId="77777777" w:rsidR="006033EE" w:rsidRPr="006033EE" w:rsidRDefault="006033EE" w:rsidP="00794F0E">
      <w:pPr>
        <w:numPr>
          <w:ilvl w:val="0"/>
          <w:numId w:val="25"/>
        </w:numPr>
        <w:shd w:val="clear" w:color="auto" w:fill="FFFFFF"/>
        <w:spacing w:after="0" w:line="293" w:lineRule="atLeast"/>
        <w:contextualSpacing/>
        <w:jc w:val="both"/>
        <w:rPr>
          <w:rFonts w:ascii="Times New Roman" w:eastAsia="Times New Roman" w:hAnsi="Times New Roman" w:cs="Times New Roman"/>
          <w:color w:val="000000"/>
          <w:sz w:val="28"/>
          <w:szCs w:val="28"/>
          <w:lang w:eastAsia="ru-RU"/>
        </w:rPr>
      </w:pPr>
      <w:r w:rsidRPr="006033EE">
        <w:rPr>
          <w:rFonts w:ascii="Times New Roman" w:eastAsia="Times New Roman" w:hAnsi="Times New Roman" w:cs="Times New Roman"/>
          <w:color w:val="000000"/>
          <w:sz w:val="28"/>
          <w:szCs w:val="28"/>
          <w:lang w:eastAsia="ru-RU"/>
        </w:rPr>
        <w:t>развивать позитивное отношение и чувство принадлежности детей к семье, уважение к родителям (законным представителям), педагогам и окружающим людям; воспитывать доброжелательное отношение ко взрослым и детям;</w:t>
      </w:r>
    </w:p>
    <w:p w14:paraId="57033692" w14:textId="77777777" w:rsidR="006033EE" w:rsidRPr="006033EE" w:rsidRDefault="006033EE" w:rsidP="00794F0E">
      <w:pPr>
        <w:numPr>
          <w:ilvl w:val="0"/>
          <w:numId w:val="25"/>
        </w:numPr>
        <w:shd w:val="clear" w:color="auto" w:fill="FFFFFF"/>
        <w:spacing w:after="0" w:line="293" w:lineRule="atLeast"/>
        <w:contextualSpacing/>
        <w:jc w:val="both"/>
        <w:rPr>
          <w:rFonts w:ascii="Times New Roman" w:eastAsia="Times New Roman" w:hAnsi="Times New Roman" w:cs="Times New Roman"/>
          <w:color w:val="000000"/>
          <w:sz w:val="28"/>
          <w:szCs w:val="28"/>
          <w:lang w:eastAsia="ru-RU"/>
        </w:rPr>
      </w:pPr>
      <w:r w:rsidRPr="006033EE">
        <w:rPr>
          <w:rFonts w:ascii="Times New Roman" w:eastAsia="Times New Roman" w:hAnsi="Times New Roman" w:cs="Times New Roman"/>
          <w:color w:val="000000"/>
          <w:sz w:val="28"/>
          <w:szCs w:val="28"/>
          <w:lang w:eastAsia="ru-RU"/>
        </w:rPr>
        <w:lastRenderedPageBreak/>
        <w:t>воспитывать культуру общения со взрослыми и сверстниками, желание выполнять правила поведения, быть вежливыми в общении со взрослыми и сверстниками; развивать стремление к совместным играм, взаимодействию в паре или небольшой подгруппе, к взаимодействию в практической деятельности;</w:t>
      </w:r>
    </w:p>
    <w:p w14:paraId="31516B3D" w14:textId="77777777" w:rsidR="006033EE" w:rsidRPr="006033EE" w:rsidRDefault="006033EE" w:rsidP="006033EE">
      <w:pPr>
        <w:shd w:val="clear" w:color="auto" w:fill="FFFFFF"/>
        <w:spacing w:after="0" w:line="293" w:lineRule="atLeast"/>
        <w:jc w:val="both"/>
        <w:rPr>
          <w:rFonts w:ascii="Times New Roman" w:eastAsia="Times New Roman" w:hAnsi="Times New Roman" w:cs="Times New Roman"/>
          <w:b/>
          <w:color w:val="000000"/>
          <w:sz w:val="28"/>
          <w:szCs w:val="28"/>
          <w:lang w:eastAsia="ru-RU"/>
        </w:rPr>
      </w:pPr>
      <w:r w:rsidRPr="006033EE">
        <w:rPr>
          <w:rFonts w:ascii="Times New Roman" w:eastAsia="Times New Roman" w:hAnsi="Times New Roman" w:cs="Times New Roman"/>
          <w:b/>
          <w:color w:val="000000"/>
          <w:sz w:val="28"/>
          <w:szCs w:val="28"/>
          <w:u w:val="single"/>
          <w:lang w:eastAsia="ru-RU"/>
        </w:rPr>
        <w:t>в области формирования основ гражданственности и патриотизма</w:t>
      </w:r>
      <w:r w:rsidRPr="006033EE">
        <w:rPr>
          <w:rFonts w:ascii="Times New Roman" w:eastAsia="Times New Roman" w:hAnsi="Times New Roman" w:cs="Times New Roman"/>
          <w:b/>
          <w:color w:val="000000"/>
          <w:sz w:val="28"/>
          <w:szCs w:val="28"/>
          <w:lang w:eastAsia="ru-RU"/>
        </w:rPr>
        <w:t>:</w:t>
      </w:r>
    </w:p>
    <w:p w14:paraId="1B8BC1BA" w14:textId="77777777" w:rsidR="006033EE" w:rsidRPr="006033EE" w:rsidRDefault="006033EE" w:rsidP="00794F0E">
      <w:pPr>
        <w:numPr>
          <w:ilvl w:val="0"/>
          <w:numId w:val="26"/>
        </w:numPr>
        <w:shd w:val="clear" w:color="auto" w:fill="FFFFFF"/>
        <w:spacing w:after="0" w:line="293" w:lineRule="atLeast"/>
        <w:contextualSpacing/>
        <w:jc w:val="both"/>
        <w:rPr>
          <w:rFonts w:ascii="Times New Roman" w:eastAsia="Times New Roman" w:hAnsi="Times New Roman" w:cs="Times New Roman"/>
          <w:b/>
          <w:color w:val="000000"/>
          <w:sz w:val="28"/>
          <w:szCs w:val="28"/>
          <w:lang w:eastAsia="ru-RU"/>
        </w:rPr>
      </w:pPr>
      <w:r w:rsidRPr="006033EE">
        <w:rPr>
          <w:rFonts w:ascii="Times New Roman" w:eastAsia="Times New Roman" w:hAnsi="Times New Roman" w:cs="Times New Roman"/>
          <w:color w:val="000000"/>
          <w:sz w:val="28"/>
          <w:szCs w:val="28"/>
          <w:lang w:eastAsia="ru-RU"/>
        </w:rPr>
        <w:t>воспитывать уважительное отношение к Родине, символам страны, памятным датам;</w:t>
      </w:r>
    </w:p>
    <w:p w14:paraId="5B93C9BF" w14:textId="77777777" w:rsidR="006033EE" w:rsidRPr="006033EE" w:rsidRDefault="006033EE" w:rsidP="00794F0E">
      <w:pPr>
        <w:numPr>
          <w:ilvl w:val="0"/>
          <w:numId w:val="26"/>
        </w:numPr>
        <w:shd w:val="clear" w:color="auto" w:fill="FFFFFF"/>
        <w:spacing w:after="0" w:line="293" w:lineRule="atLeast"/>
        <w:contextualSpacing/>
        <w:jc w:val="both"/>
        <w:rPr>
          <w:rFonts w:ascii="Times New Roman" w:eastAsia="Times New Roman" w:hAnsi="Times New Roman" w:cs="Times New Roman"/>
          <w:b/>
          <w:color w:val="000000"/>
          <w:sz w:val="28"/>
          <w:szCs w:val="28"/>
          <w:lang w:eastAsia="ru-RU"/>
        </w:rPr>
      </w:pPr>
      <w:r w:rsidRPr="006033EE">
        <w:rPr>
          <w:rFonts w:ascii="Times New Roman" w:eastAsia="Times New Roman" w:hAnsi="Times New Roman" w:cs="Times New Roman"/>
          <w:color w:val="000000"/>
          <w:sz w:val="28"/>
          <w:szCs w:val="28"/>
          <w:lang w:eastAsia="ru-RU"/>
        </w:rPr>
        <w:t>воспитывать гордость за достижения страны в области спорта, науки, искусства и других областях;</w:t>
      </w:r>
    </w:p>
    <w:p w14:paraId="4FAF81AC" w14:textId="77777777" w:rsidR="006033EE" w:rsidRPr="006033EE" w:rsidRDefault="006033EE" w:rsidP="00794F0E">
      <w:pPr>
        <w:numPr>
          <w:ilvl w:val="0"/>
          <w:numId w:val="26"/>
        </w:numPr>
        <w:shd w:val="clear" w:color="auto" w:fill="FFFFFF"/>
        <w:spacing w:after="0" w:line="293" w:lineRule="atLeast"/>
        <w:contextualSpacing/>
        <w:jc w:val="both"/>
        <w:rPr>
          <w:rFonts w:ascii="Times New Roman" w:eastAsia="Times New Roman" w:hAnsi="Times New Roman" w:cs="Times New Roman"/>
          <w:b/>
          <w:color w:val="000000"/>
          <w:sz w:val="28"/>
          <w:szCs w:val="28"/>
          <w:lang w:eastAsia="ru-RU"/>
        </w:rPr>
      </w:pPr>
      <w:r w:rsidRPr="006033EE">
        <w:rPr>
          <w:rFonts w:ascii="Times New Roman" w:eastAsia="Times New Roman" w:hAnsi="Times New Roman" w:cs="Times New Roman"/>
          <w:color w:val="000000"/>
          <w:sz w:val="28"/>
          <w:szCs w:val="28"/>
          <w:lang w:eastAsia="ru-RU"/>
        </w:rPr>
        <w:t>развивать интерес детей к основным достопримечательностям населенного пункта, в котором они живут.</w:t>
      </w:r>
    </w:p>
    <w:p w14:paraId="1B0E82CC" w14:textId="77777777" w:rsidR="006033EE" w:rsidRPr="006033EE" w:rsidRDefault="006033EE" w:rsidP="006033EE">
      <w:pPr>
        <w:shd w:val="clear" w:color="auto" w:fill="FFFFFF"/>
        <w:spacing w:after="0" w:line="293" w:lineRule="atLeast"/>
        <w:jc w:val="both"/>
        <w:rPr>
          <w:rFonts w:ascii="Times New Roman" w:eastAsia="Times New Roman" w:hAnsi="Times New Roman" w:cs="Times New Roman"/>
          <w:color w:val="000000"/>
          <w:sz w:val="28"/>
          <w:szCs w:val="28"/>
          <w:u w:val="single"/>
          <w:lang w:eastAsia="ru-RU"/>
        </w:rPr>
      </w:pPr>
      <w:r w:rsidRPr="006033EE">
        <w:rPr>
          <w:rFonts w:ascii="Times New Roman" w:eastAsia="Times New Roman" w:hAnsi="Times New Roman" w:cs="Times New Roman"/>
          <w:b/>
          <w:color w:val="000000"/>
          <w:sz w:val="28"/>
          <w:szCs w:val="28"/>
          <w:u w:val="single"/>
          <w:lang w:eastAsia="ru-RU"/>
        </w:rPr>
        <w:t>в сфере трудового воспитания</w:t>
      </w:r>
      <w:r w:rsidRPr="006033EE">
        <w:rPr>
          <w:rFonts w:ascii="Times New Roman" w:eastAsia="Times New Roman" w:hAnsi="Times New Roman" w:cs="Times New Roman"/>
          <w:color w:val="000000"/>
          <w:sz w:val="28"/>
          <w:szCs w:val="28"/>
          <w:u w:val="single"/>
          <w:lang w:eastAsia="ru-RU"/>
        </w:rPr>
        <w:t>:</w:t>
      </w:r>
    </w:p>
    <w:p w14:paraId="16BC8163" w14:textId="77777777" w:rsidR="006033EE" w:rsidRPr="006033EE" w:rsidRDefault="006033EE" w:rsidP="00794F0E">
      <w:pPr>
        <w:numPr>
          <w:ilvl w:val="0"/>
          <w:numId w:val="27"/>
        </w:numPr>
        <w:shd w:val="clear" w:color="auto" w:fill="FFFFFF"/>
        <w:spacing w:after="0" w:line="293" w:lineRule="atLeast"/>
        <w:contextualSpacing/>
        <w:jc w:val="both"/>
        <w:rPr>
          <w:rFonts w:ascii="Times New Roman" w:eastAsia="Times New Roman" w:hAnsi="Times New Roman" w:cs="Times New Roman"/>
          <w:color w:val="000000"/>
          <w:sz w:val="28"/>
          <w:szCs w:val="28"/>
          <w:lang w:eastAsia="ru-RU"/>
        </w:rPr>
      </w:pPr>
      <w:r w:rsidRPr="006033EE">
        <w:rPr>
          <w:rFonts w:ascii="Times New Roman" w:eastAsia="Times New Roman" w:hAnsi="Times New Roman" w:cs="Times New Roman"/>
          <w:color w:val="000000"/>
          <w:sz w:val="28"/>
          <w:szCs w:val="28"/>
          <w:lang w:eastAsia="ru-RU"/>
        </w:rPr>
        <w:t>формировать представления об отдельных профессиях взрослых на основе ознакомления с конкретными видами труда;</w:t>
      </w:r>
    </w:p>
    <w:p w14:paraId="58BC6C0F" w14:textId="77777777" w:rsidR="006033EE" w:rsidRPr="006033EE" w:rsidRDefault="006033EE" w:rsidP="00794F0E">
      <w:pPr>
        <w:numPr>
          <w:ilvl w:val="0"/>
          <w:numId w:val="27"/>
        </w:numPr>
        <w:shd w:val="clear" w:color="auto" w:fill="FFFFFF"/>
        <w:spacing w:after="0" w:line="293" w:lineRule="atLeast"/>
        <w:contextualSpacing/>
        <w:jc w:val="both"/>
        <w:rPr>
          <w:rFonts w:ascii="Times New Roman" w:eastAsia="Times New Roman" w:hAnsi="Times New Roman" w:cs="Times New Roman"/>
          <w:color w:val="000000"/>
          <w:sz w:val="28"/>
          <w:szCs w:val="28"/>
          <w:lang w:eastAsia="ru-RU"/>
        </w:rPr>
      </w:pPr>
      <w:r w:rsidRPr="006033EE">
        <w:rPr>
          <w:rFonts w:ascii="Times New Roman" w:eastAsia="Times New Roman" w:hAnsi="Times New Roman" w:cs="Times New Roman"/>
          <w:color w:val="000000"/>
          <w:sz w:val="28"/>
          <w:szCs w:val="28"/>
          <w:lang w:eastAsia="ru-RU"/>
        </w:rPr>
        <w:t>воспитывать уважение и благодарность взрослым за их труд, заботу о детях;</w:t>
      </w:r>
    </w:p>
    <w:p w14:paraId="4F8A6506" w14:textId="77777777" w:rsidR="006033EE" w:rsidRPr="006033EE" w:rsidRDefault="006033EE" w:rsidP="00794F0E">
      <w:pPr>
        <w:numPr>
          <w:ilvl w:val="0"/>
          <w:numId w:val="27"/>
        </w:numPr>
        <w:shd w:val="clear" w:color="auto" w:fill="FFFFFF"/>
        <w:spacing w:after="0" w:line="293" w:lineRule="atLeast"/>
        <w:contextualSpacing/>
        <w:jc w:val="both"/>
        <w:rPr>
          <w:rFonts w:ascii="Times New Roman" w:eastAsia="Times New Roman" w:hAnsi="Times New Roman" w:cs="Times New Roman"/>
          <w:color w:val="000000"/>
          <w:sz w:val="28"/>
          <w:szCs w:val="28"/>
          <w:lang w:eastAsia="ru-RU"/>
        </w:rPr>
      </w:pPr>
      <w:r w:rsidRPr="006033EE">
        <w:rPr>
          <w:rFonts w:ascii="Times New Roman" w:eastAsia="Times New Roman" w:hAnsi="Times New Roman" w:cs="Times New Roman"/>
          <w:color w:val="000000"/>
          <w:sz w:val="28"/>
          <w:szCs w:val="28"/>
          <w:lang w:eastAsia="ru-RU"/>
        </w:rPr>
        <w:t>вовлекать в простейшие процессы хозяйственно-бытового труда;</w:t>
      </w:r>
    </w:p>
    <w:p w14:paraId="0B526E66" w14:textId="77777777" w:rsidR="006033EE" w:rsidRPr="006033EE" w:rsidRDefault="006033EE" w:rsidP="00794F0E">
      <w:pPr>
        <w:numPr>
          <w:ilvl w:val="0"/>
          <w:numId w:val="27"/>
        </w:numPr>
        <w:shd w:val="clear" w:color="auto" w:fill="FFFFFF"/>
        <w:spacing w:after="0" w:line="293" w:lineRule="atLeast"/>
        <w:contextualSpacing/>
        <w:jc w:val="both"/>
        <w:rPr>
          <w:rFonts w:ascii="Times New Roman" w:eastAsia="Times New Roman" w:hAnsi="Times New Roman" w:cs="Times New Roman"/>
          <w:color w:val="000000"/>
          <w:sz w:val="28"/>
          <w:szCs w:val="28"/>
          <w:lang w:eastAsia="ru-RU"/>
        </w:rPr>
      </w:pPr>
      <w:r w:rsidRPr="006033EE">
        <w:rPr>
          <w:rFonts w:ascii="Times New Roman" w:eastAsia="Times New Roman" w:hAnsi="Times New Roman" w:cs="Times New Roman"/>
          <w:color w:val="000000"/>
          <w:sz w:val="28"/>
          <w:szCs w:val="28"/>
          <w:lang w:eastAsia="ru-RU"/>
        </w:rPr>
        <w:t>развивать самостоятельность и уверенность в самообслуживании, желании включаться в повседневные трудовые дела в ДОО и семье;</w:t>
      </w:r>
    </w:p>
    <w:p w14:paraId="74620303" w14:textId="77777777" w:rsidR="006033EE" w:rsidRPr="006033EE" w:rsidRDefault="006033EE" w:rsidP="006033EE">
      <w:pPr>
        <w:spacing w:after="0" w:line="240" w:lineRule="auto"/>
        <w:rPr>
          <w:rFonts w:ascii="Times New Roman" w:eastAsia="Times New Roman" w:hAnsi="Times New Roman" w:cs="Times New Roman"/>
          <w:sz w:val="28"/>
          <w:szCs w:val="28"/>
          <w:lang w:eastAsia="ru-RU"/>
        </w:rPr>
      </w:pPr>
      <w:r w:rsidRPr="006033EE">
        <w:rPr>
          <w:rFonts w:ascii="Times New Roman" w:eastAsia="Times New Roman" w:hAnsi="Times New Roman" w:cs="Times New Roman"/>
          <w:b/>
          <w:sz w:val="28"/>
          <w:szCs w:val="28"/>
          <w:lang w:eastAsia="ru-RU"/>
        </w:rPr>
        <w:t>Содержание образовательной деятельности</w:t>
      </w:r>
      <w:r w:rsidRPr="006033EE">
        <w:rPr>
          <w:rFonts w:ascii="Times New Roman" w:eastAsia="Times New Roman" w:hAnsi="Times New Roman" w:cs="Times New Roman"/>
          <w:sz w:val="28"/>
          <w:szCs w:val="28"/>
          <w:lang w:eastAsia="ru-RU"/>
        </w:rPr>
        <w:t>.</w:t>
      </w:r>
    </w:p>
    <w:p w14:paraId="6F1A80A0" w14:textId="77777777" w:rsidR="006033EE" w:rsidRPr="006033EE" w:rsidRDefault="006033EE" w:rsidP="006033EE">
      <w:pPr>
        <w:spacing w:after="0" w:line="240" w:lineRule="auto"/>
        <w:rPr>
          <w:rFonts w:ascii="Times New Roman" w:eastAsia="Times New Roman" w:hAnsi="Times New Roman" w:cs="Times New Roman"/>
          <w:sz w:val="28"/>
          <w:szCs w:val="28"/>
          <w:u w:val="single"/>
          <w:lang w:eastAsia="ru-RU"/>
        </w:rPr>
      </w:pPr>
      <w:r w:rsidRPr="006033EE">
        <w:rPr>
          <w:rFonts w:ascii="Times New Roman" w:eastAsia="Times New Roman" w:hAnsi="Times New Roman" w:cs="Times New Roman"/>
          <w:b/>
          <w:sz w:val="28"/>
          <w:szCs w:val="28"/>
          <w:u w:val="single"/>
          <w:lang w:eastAsia="ru-RU"/>
        </w:rPr>
        <w:t>В сфере социальных отношений</w:t>
      </w:r>
      <w:r w:rsidRPr="006033EE">
        <w:rPr>
          <w:rFonts w:ascii="Times New Roman" w:eastAsia="Times New Roman" w:hAnsi="Times New Roman" w:cs="Times New Roman"/>
          <w:sz w:val="28"/>
          <w:szCs w:val="28"/>
          <w:u w:val="single"/>
          <w:lang w:eastAsia="ru-RU"/>
        </w:rPr>
        <w:t>.</w:t>
      </w:r>
    </w:p>
    <w:p w14:paraId="66C561C0" w14:textId="77777777" w:rsidR="006033EE" w:rsidRPr="006033EE" w:rsidRDefault="006033EE" w:rsidP="00794F0E">
      <w:pPr>
        <w:numPr>
          <w:ilvl w:val="0"/>
          <w:numId w:val="28"/>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гендерных различиях, семейных ролях и отношениях.</w:t>
      </w:r>
    </w:p>
    <w:p w14:paraId="3D43E4AF" w14:textId="77777777" w:rsidR="006033EE" w:rsidRPr="006033EE" w:rsidRDefault="006033EE" w:rsidP="00794F0E">
      <w:pPr>
        <w:numPr>
          <w:ilvl w:val="0"/>
          <w:numId w:val="28"/>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ребенку обнаружить свои ошибки и найти адекватный способ их устранения.</w:t>
      </w:r>
    </w:p>
    <w:p w14:paraId="70A8D08F" w14:textId="77777777" w:rsidR="006033EE" w:rsidRPr="006033EE" w:rsidRDefault="006033EE" w:rsidP="00794F0E">
      <w:pPr>
        <w:numPr>
          <w:ilvl w:val="0"/>
          <w:numId w:val="28"/>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 xml:space="preserve">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(эмпатийного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 При чтении художественной </w:t>
      </w:r>
      <w:r w:rsidRPr="006033EE">
        <w:rPr>
          <w:rFonts w:ascii="Times New Roman" w:eastAsia="Times New Roman" w:hAnsi="Times New Roman" w:cs="Times New Roman"/>
          <w:sz w:val="28"/>
          <w:szCs w:val="28"/>
          <w:lang w:eastAsia="ru-RU"/>
        </w:rPr>
        <w:lastRenderedPageBreak/>
        <w:t>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14:paraId="1755E6A0" w14:textId="77777777" w:rsidR="006033EE" w:rsidRPr="006033EE" w:rsidRDefault="006033EE" w:rsidP="00794F0E">
      <w:pPr>
        <w:numPr>
          <w:ilvl w:val="0"/>
          <w:numId w:val="28"/>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14:paraId="557D5886" w14:textId="77777777" w:rsidR="006033EE" w:rsidRPr="006033EE" w:rsidRDefault="006033EE" w:rsidP="00794F0E">
      <w:pPr>
        <w:numPr>
          <w:ilvl w:val="0"/>
          <w:numId w:val="28"/>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(3 - 4 человека). Обеспечивает развитие личностного отношения ребенка к соблюдению или нарушению моральных норм при взаимодействии со сверстником.</w:t>
      </w:r>
    </w:p>
    <w:p w14:paraId="44B9E2B3" w14:textId="77777777" w:rsidR="006033EE" w:rsidRPr="006033EE" w:rsidRDefault="006033EE" w:rsidP="00794F0E">
      <w:pPr>
        <w:numPr>
          <w:ilvl w:val="0"/>
          <w:numId w:val="28"/>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14:paraId="2A3AB496" w14:textId="77777777" w:rsidR="006033EE" w:rsidRPr="006033EE" w:rsidRDefault="006033EE" w:rsidP="00794F0E">
      <w:pPr>
        <w:numPr>
          <w:ilvl w:val="0"/>
          <w:numId w:val="28"/>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Развивает позитивное отношение к ДОО: знакомит с педагогическими и иными работниками ДОО, с доступными для восприятия детьми правилами жизнедеятельности в ДОО; ее традициями; воспитывает бережное отношение к пространству и оборудованию ДОО. Обращает внимание детей на изменение и украшение ее помещений и территории, поддерживает инициативу детей и совместно планирует презентацию продуктов деятельности (рисунков, поделок) в пространстве группы и прилегающих к ней помещениях.</w:t>
      </w:r>
    </w:p>
    <w:p w14:paraId="292EA3E1" w14:textId="77777777" w:rsidR="006033EE" w:rsidRPr="006033EE" w:rsidRDefault="006033EE" w:rsidP="006033EE">
      <w:pPr>
        <w:spacing w:after="0" w:line="240" w:lineRule="auto"/>
        <w:rPr>
          <w:rFonts w:ascii="Times New Roman" w:eastAsia="Times New Roman" w:hAnsi="Times New Roman" w:cs="Times New Roman"/>
          <w:sz w:val="28"/>
          <w:szCs w:val="28"/>
          <w:lang w:eastAsia="ru-RU"/>
        </w:rPr>
      </w:pPr>
      <w:r w:rsidRPr="006033EE">
        <w:rPr>
          <w:rFonts w:ascii="Times New Roman" w:eastAsia="Times New Roman" w:hAnsi="Times New Roman" w:cs="Times New Roman"/>
          <w:b/>
          <w:sz w:val="28"/>
          <w:szCs w:val="28"/>
          <w:lang w:eastAsia="ru-RU"/>
        </w:rPr>
        <w:t>В области формирования основ гражданственности и патриотизма</w:t>
      </w:r>
      <w:r w:rsidRPr="006033EE">
        <w:rPr>
          <w:rFonts w:ascii="Times New Roman" w:eastAsia="Times New Roman" w:hAnsi="Times New Roman" w:cs="Times New Roman"/>
          <w:sz w:val="28"/>
          <w:szCs w:val="28"/>
          <w:lang w:eastAsia="ru-RU"/>
        </w:rPr>
        <w:t>.</w:t>
      </w:r>
    </w:p>
    <w:p w14:paraId="7D51A9DA" w14:textId="77777777" w:rsidR="006033EE" w:rsidRPr="006033EE" w:rsidRDefault="006033EE" w:rsidP="00794F0E">
      <w:pPr>
        <w:numPr>
          <w:ilvl w:val="0"/>
          <w:numId w:val="29"/>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Воспитывает уважительное отношение к нашей Родине -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14:paraId="40EE1C76" w14:textId="77777777" w:rsidR="006033EE" w:rsidRPr="006033EE" w:rsidRDefault="006033EE" w:rsidP="00794F0E">
      <w:pPr>
        <w:numPr>
          <w:ilvl w:val="0"/>
          <w:numId w:val="29"/>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lastRenderedPageBreak/>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14:paraId="09C6B5E9" w14:textId="77777777" w:rsidR="006033EE" w:rsidRPr="006033EE" w:rsidRDefault="006033EE" w:rsidP="00794F0E">
      <w:pPr>
        <w:numPr>
          <w:ilvl w:val="0"/>
          <w:numId w:val="29"/>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Педагог обогащает представления детей о малой родине: знакомит с основными достопримечательностями населенного пункта, развивает интерес детей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14:paraId="273D535C" w14:textId="77777777" w:rsidR="006033EE" w:rsidRPr="006033EE" w:rsidRDefault="006033EE" w:rsidP="00794F0E">
      <w:pPr>
        <w:numPr>
          <w:ilvl w:val="0"/>
          <w:numId w:val="29"/>
        </w:numPr>
        <w:spacing w:after="0" w:line="240" w:lineRule="auto"/>
        <w:contextualSpacing/>
        <w:rPr>
          <w:rFonts w:ascii="Times New Roman" w:eastAsia="Times New Roman" w:hAnsi="Times New Roman" w:cs="Times New Roman"/>
          <w:sz w:val="28"/>
          <w:szCs w:val="28"/>
          <w:lang w:eastAsia="ru-RU"/>
        </w:rPr>
      </w:pPr>
      <w:r w:rsidRPr="006033EE">
        <w:rPr>
          <w:rFonts w:ascii="Times New Roman" w:eastAsia="Times New Roman" w:hAnsi="Times New Roman" w:cs="Times New Roman"/>
          <w:sz w:val="28"/>
          <w:szCs w:val="28"/>
          <w:lang w:eastAsia="ru-RU"/>
        </w:rPr>
        <w:t>Поддерживает интерес к народной культуре страны (традициям, устному народному творчеству, народной музыке, танцам, играм, игрушкам).</w:t>
      </w:r>
    </w:p>
    <w:p w14:paraId="76B3AE3C" w14:textId="77777777" w:rsidR="006033EE" w:rsidRPr="006033EE" w:rsidRDefault="006033EE" w:rsidP="006033EE">
      <w:pPr>
        <w:spacing w:after="0" w:line="240" w:lineRule="auto"/>
        <w:rPr>
          <w:rFonts w:ascii="Times New Roman" w:eastAsia="Times New Roman" w:hAnsi="Times New Roman" w:cs="Times New Roman"/>
          <w:lang w:eastAsia="ru-RU"/>
        </w:rPr>
      </w:pPr>
    </w:p>
    <w:p w14:paraId="66302E61" w14:textId="77777777" w:rsidR="006033EE" w:rsidRPr="006033EE" w:rsidRDefault="006033EE" w:rsidP="006033EE">
      <w:pPr>
        <w:spacing w:after="0" w:line="240" w:lineRule="auto"/>
        <w:rPr>
          <w:rFonts w:ascii="Times New Roman" w:eastAsia="Times New Roman" w:hAnsi="Times New Roman" w:cs="Times New Roman"/>
          <w:lang w:eastAsia="ru-RU"/>
        </w:rPr>
      </w:pPr>
    </w:p>
    <w:p w14:paraId="61701F5F" w14:textId="77777777" w:rsidR="006033EE" w:rsidRPr="006033EE" w:rsidRDefault="006033EE" w:rsidP="006033EE">
      <w:pPr>
        <w:spacing w:after="0" w:line="240" w:lineRule="auto"/>
        <w:rPr>
          <w:rFonts w:ascii="Times New Roman" w:eastAsia="Times New Roman" w:hAnsi="Times New Roman" w:cs="Times New Roman"/>
          <w:lang w:eastAsia="ru-RU"/>
        </w:rPr>
      </w:pPr>
    </w:p>
    <w:p w14:paraId="25705B13" w14:textId="77777777" w:rsidR="006033EE" w:rsidRPr="006033EE" w:rsidRDefault="006033EE" w:rsidP="006033EE">
      <w:pPr>
        <w:spacing w:after="0" w:line="240" w:lineRule="auto"/>
        <w:rPr>
          <w:rFonts w:ascii="Times New Roman" w:eastAsia="Times New Roman" w:hAnsi="Times New Roman" w:cs="Times New Roman"/>
          <w:lang w:eastAsia="ru-RU"/>
        </w:rPr>
      </w:pPr>
    </w:p>
    <w:p w14:paraId="6262C064" w14:textId="77777777" w:rsidR="006033EE" w:rsidRPr="006033EE" w:rsidRDefault="006033EE" w:rsidP="006033EE">
      <w:pPr>
        <w:spacing w:after="160" w:line="256" w:lineRule="auto"/>
        <w:jc w:val="center"/>
        <w:rPr>
          <w:rFonts w:ascii="Times New Roman" w:eastAsia="Calibri" w:hAnsi="Times New Roman" w:cs="Times New Roman"/>
          <w:b/>
          <w:sz w:val="56"/>
          <w:szCs w:val="56"/>
        </w:rPr>
      </w:pPr>
    </w:p>
    <w:p w14:paraId="017BAA07" w14:textId="77777777" w:rsidR="006033EE" w:rsidRPr="006033EE" w:rsidRDefault="006033EE" w:rsidP="006033EE">
      <w:pPr>
        <w:spacing w:after="160" w:line="256" w:lineRule="auto"/>
        <w:jc w:val="center"/>
        <w:rPr>
          <w:rFonts w:ascii="Times New Roman" w:eastAsia="Calibri" w:hAnsi="Times New Roman" w:cs="Times New Roman"/>
          <w:b/>
          <w:sz w:val="40"/>
          <w:szCs w:val="56"/>
        </w:rPr>
      </w:pPr>
    </w:p>
    <w:p w14:paraId="00367F07" w14:textId="77777777" w:rsidR="006033EE" w:rsidRPr="006033EE" w:rsidRDefault="006033EE" w:rsidP="006033EE">
      <w:pPr>
        <w:spacing w:after="160" w:line="256" w:lineRule="auto"/>
        <w:jc w:val="center"/>
        <w:rPr>
          <w:rFonts w:ascii="Times New Roman" w:eastAsia="Calibri" w:hAnsi="Times New Roman" w:cs="Times New Roman"/>
          <w:b/>
          <w:sz w:val="40"/>
          <w:szCs w:val="56"/>
        </w:rPr>
      </w:pPr>
    </w:p>
    <w:p w14:paraId="45B3D0AA" w14:textId="77777777" w:rsidR="006033EE" w:rsidRPr="006033EE" w:rsidRDefault="006033EE" w:rsidP="006033EE">
      <w:pPr>
        <w:spacing w:after="160" w:line="256" w:lineRule="auto"/>
        <w:jc w:val="center"/>
        <w:rPr>
          <w:rFonts w:ascii="Times New Roman" w:eastAsia="Calibri" w:hAnsi="Times New Roman" w:cs="Times New Roman"/>
          <w:b/>
          <w:sz w:val="40"/>
          <w:szCs w:val="56"/>
        </w:rPr>
      </w:pPr>
    </w:p>
    <w:p w14:paraId="1E58D3AD" w14:textId="77777777" w:rsidR="006033EE" w:rsidRPr="006033EE" w:rsidRDefault="006033EE" w:rsidP="006033EE">
      <w:pPr>
        <w:spacing w:after="160" w:line="256" w:lineRule="auto"/>
        <w:jc w:val="center"/>
        <w:rPr>
          <w:rFonts w:ascii="Times New Roman" w:eastAsia="Calibri" w:hAnsi="Times New Roman" w:cs="Times New Roman"/>
          <w:b/>
          <w:sz w:val="40"/>
          <w:szCs w:val="56"/>
        </w:rPr>
      </w:pPr>
    </w:p>
    <w:p w14:paraId="50BD4D9E" w14:textId="77777777" w:rsidR="006033EE" w:rsidRPr="006033EE" w:rsidRDefault="006033EE" w:rsidP="006033EE">
      <w:pPr>
        <w:spacing w:after="0" w:line="360" w:lineRule="auto"/>
        <w:ind w:firstLine="708"/>
        <w:jc w:val="both"/>
        <w:rPr>
          <w:rFonts w:ascii="Times New Roman" w:eastAsia="Calibri" w:hAnsi="Times New Roman" w:cs="Times New Roman"/>
          <w:sz w:val="28"/>
          <w:szCs w:val="28"/>
        </w:rPr>
      </w:pPr>
    </w:p>
    <w:tbl>
      <w:tblPr>
        <w:tblpPr w:leftFromText="180" w:rightFromText="180" w:bottomFromText="160" w:horzAnchor="margin" w:tblpX="-431" w:tblpY="-630"/>
        <w:tblW w:w="16161" w:type="dxa"/>
        <w:tblLayout w:type="fixed"/>
        <w:tblLook w:val="04A0" w:firstRow="1" w:lastRow="0" w:firstColumn="1" w:lastColumn="0" w:noHBand="0" w:noVBand="1"/>
      </w:tblPr>
      <w:tblGrid>
        <w:gridCol w:w="965"/>
        <w:gridCol w:w="3714"/>
        <w:gridCol w:w="11482"/>
      </w:tblGrid>
      <w:tr w:rsidR="006033EE" w:rsidRPr="006033EE" w14:paraId="781E61D4" w14:textId="77777777" w:rsidTr="00B9040D">
        <w:trPr>
          <w:trHeight w:val="983"/>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5781F7"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033EE">
              <w:rPr>
                <w:rFonts w:ascii="Times New Roman" w:eastAsia="Times New Roman" w:hAnsi="Times New Roman" w:cs="Times New Roman"/>
                <w:b/>
                <w:bCs/>
                <w:sz w:val="24"/>
                <w:szCs w:val="24"/>
                <w:lang w:eastAsia="ru-RU"/>
              </w:rPr>
              <w:t>№</w:t>
            </w:r>
          </w:p>
          <w:p w14:paraId="7D2192DB"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033EE">
              <w:rPr>
                <w:rFonts w:ascii="Times New Roman" w:eastAsia="Times New Roman" w:hAnsi="Times New Roman" w:cs="Times New Roman"/>
                <w:b/>
                <w:bCs/>
                <w:sz w:val="24"/>
                <w:szCs w:val="24"/>
                <w:lang w:eastAsia="ru-RU"/>
              </w:rPr>
              <w:t>не</w:t>
            </w:r>
          </w:p>
          <w:p w14:paraId="0C0BC942"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033EE">
              <w:rPr>
                <w:rFonts w:ascii="Times New Roman" w:eastAsia="Times New Roman" w:hAnsi="Times New Roman" w:cs="Times New Roman"/>
                <w:b/>
                <w:bCs/>
                <w:sz w:val="24"/>
                <w:szCs w:val="24"/>
                <w:lang w:eastAsia="ru-RU"/>
              </w:rPr>
              <w:t>де</w:t>
            </w:r>
          </w:p>
          <w:p w14:paraId="3B349975"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bCs/>
                <w:sz w:val="24"/>
                <w:szCs w:val="24"/>
                <w:lang w:eastAsia="ru-RU"/>
              </w:rPr>
              <w:t>ли</w:t>
            </w:r>
          </w:p>
        </w:tc>
        <w:tc>
          <w:tcPr>
            <w:tcW w:w="37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EFE4FC"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bCs/>
                <w:sz w:val="24"/>
                <w:szCs w:val="24"/>
                <w:lang w:eastAsia="ru-RU"/>
              </w:rPr>
              <w:t>Дата</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307C53"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Calibri" w:hAnsi="Times New Roman" w:cs="Times New Roman"/>
                <w:b/>
                <w:sz w:val="24"/>
                <w:szCs w:val="24"/>
              </w:rPr>
              <w:t>Формы работы с родителями</w:t>
            </w:r>
          </w:p>
        </w:tc>
      </w:tr>
      <w:tr w:rsidR="006033EE" w:rsidRPr="006033EE" w14:paraId="552419E5" w14:textId="77777777" w:rsidTr="00B9040D">
        <w:trPr>
          <w:trHeight w:val="706"/>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9BEE96"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lastRenderedPageBreak/>
              <w:t>1.</w:t>
            </w:r>
          </w:p>
        </w:tc>
        <w:tc>
          <w:tcPr>
            <w:tcW w:w="3714" w:type="dxa"/>
            <w:tcBorders>
              <w:top w:val="single" w:sz="4" w:space="0" w:color="00000A"/>
              <w:left w:val="single" w:sz="4" w:space="0" w:color="00000A"/>
              <w:bottom w:val="single" w:sz="4" w:space="0" w:color="00000A"/>
              <w:right w:val="single" w:sz="4" w:space="0" w:color="00000A"/>
            </w:tcBorders>
            <w:hideMark/>
          </w:tcPr>
          <w:p w14:paraId="391CD1FA"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02.09 – 06.09</w:t>
            </w:r>
          </w:p>
          <w:p w14:paraId="21B0235D"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 xml:space="preserve"> «Детский сад наш общий дом»</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7D495B75"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«Возрастные особенности развития детей 4-5 лет».</w:t>
            </w:r>
          </w:p>
          <w:p w14:paraId="02468BF2"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«Детские вопросы и как на них отвечать».</w:t>
            </w:r>
          </w:p>
          <w:p w14:paraId="677380E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 передвижка: «Чтобы дети не болели».</w:t>
            </w:r>
          </w:p>
        </w:tc>
      </w:tr>
      <w:tr w:rsidR="006033EE" w:rsidRPr="006033EE" w14:paraId="0516B575"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025515"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2587003D"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09.09-13.09</w:t>
            </w:r>
          </w:p>
          <w:p w14:paraId="4720F66E"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«Ходит осень по дорожке»</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569AC4BC"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 передвижка: «Осень золотая».</w:t>
            </w:r>
          </w:p>
          <w:p w14:paraId="0A7A33EC"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«Режим дня дошкольника 4-5 лет»</w:t>
            </w:r>
          </w:p>
          <w:p w14:paraId="0D268D20"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«Трудовое воспитание в детском саду».</w:t>
            </w:r>
          </w:p>
          <w:p w14:paraId="1B00B46F"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33EE">
              <w:rPr>
                <w:rFonts w:ascii="Times New Roman" w:eastAsia="Calibri" w:hAnsi="Times New Roman" w:cs="Times New Roman"/>
                <w:sz w:val="24"/>
                <w:szCs w:val="24"/>
              </w:rPr>
              <w:t>Выставка осенних поделок: «Осенний калейдоскоп».</w:t>
            </w:r>
          </w:p>
        </w:tc>
      </w:tr>
      <w:tr w:rsidR="006033EE" w:rsidRPr="006033EE" w14:paraId="34538614"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3C06A5"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3.</w:t>
            </w:r>
          </w:p>
        </w:tc>
        <w:tc>
          <w:tcPr>
            <w:tcW w:w="3714" w:type="dxa"/>
            <w:tcBorders>
              <w:top w:val="single" w:sz="4" w:space="0" w:color="00000A"/>
              <w:left w:val="single" w:sz="4" w:space="0" w:color="00000A"/>
              <w:bottom w:val="single" w:sz="4" w:space="0" w:color="00000A"/>
              <w:right w:val="single" w:sz="4" w:space="0" w:color="00000A"/>
            </w:tcBorders>
            <w:shd w:val="clear" w:color="auto" w:fill="FFFFFF"/>
          </w:tcPr>
          <w:p w14:paraId="40D7CA2C" w14:textId="77777777" w:rsidR="006033EE" w:rsidRPr="006033EE" w:rsidRDefault="006033EE" w:rsidP="006033EE">
            <w:pPr>
              <w:spacing w:after="0" w:line="256" w:lineRule="auto"/>
              <w:jc w:val="center"/>
              <w:rPr>
                <w:rFonts w:ascii="Times New Roman" w:eastAsia="Times New Roman" w:hAnsi="Times New Roman" w:cs="Times New Roman"/>
                <w:b/>
                <w:color w:val="000000"/>
                <w:sz w:val="24"/>
                <w:szCs w:val="24"/>
              </w:rPr>
            </w:pPr>
            <w:r w:rsidRPr="006033EE">
              <w:rPr>
                <w:rFonts w:ascii="Times New Roman" w:eastAsia="Times New Roman" w:hAnsi="Times New Roman" w:cs="Times New Roman"/>
                <w:b/>
                <w:color w:val="000000"/>
                <w:sz w:val="24"/>
                <w:szCs w:val="24"/>
              </w:rPr>
              <w:t>16.09-20.09</w:t>
            </w:r>
          </w:p>
          <w:p w14:paraId="3173D8D8" w14:textId="77777777" w:rsidR="006033EE" w:rsidRPr="006033EE" w:rsidRDefault="006033EE" w:rsidP="006033EE">
            <w:pPr>
              <w:spacing w:after="0" w:line="256" w:lineRule="auto"/>
              <w:jc w:val="center"/>
              <w:rPr>
                <w:rFonts w:ascii="Times New Roman" w:eastAsia="Times New Roman" w:hAnsi="Times New Roman" w:cs="Times New Roman"/>
                <w:b/>
                <w:color w:val="000000"/>
                <w:sz w:val="24"/>
                <w:szCs w:val="24"/>
              </w:rPr>
            </w:pPr>
            <w:r w:rsidRPr="006033EE">
              <w:rPr>
                <w:rFonts w:ascii="Times New Roman" w:eastAsia="Times New Roman" w:hAnsi="Times New Roman" w:cs="Times New Roman"/>
                <w:b/>
                <w:sz w:val="24"/>
                <w:szCs w:val="24"/>
              </w:rPr>
              <w:t>«Овощная ярмарка»</w:t>
            </w:r>
          </w:p>
          <w:p w14:paraId="4452AEA9"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33035B38"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 xml:space="preserve">Консультация для родителей: «Витамин </w:t>
            </w:r>
            <w:r w:rsidRPr="006033EE">
              <w:rPr>
                <w:rFonts w:ascii="Times New Roman" w:eastAsia="Calibri" w:hAnsi="Times New Roman" w:cs="Times New Roman"/>
                <w:sz w:val="24"/>
                <w:szCs w:val="24"/>
                <w:lang w:val="en-US"/>
              </w:rPr>
              <w:t>D</w:t>
            </w:r>
            <w:r w:rsidRPr="006033EE">
              <w:rPr>
                <w:rFonts w:ascii="Times New Roman" w:eastAsia="Calibri" w:hAnsi="Times New Roman" w:cs="Times New Roman"/>
                <w:sz w:val="24"/>
                <w:szCs w:val="24"/>
              </w:rPr>
              <w:t xml:space="preserve"> (кальциферол) «солнечный эликсир»».</w:t>
            </w:r>
          </w:p>
          <w:p w14:paraId="22CF344F"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«Особенности и проблемы речевого развития у детей среднего возраста. Пересказ как одна из форм развития речи и памяти».</w:t>
            </w:r>
          </w:p>
          <w:p w14:paraId="021680B0"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33EE">
              <w:rPr>
                <w:rFonts w:ascii="Times New Roman" w:eastAsia="Calibri" w:hAnsi="Times New Roman" w:cs="Times New Roman"/>
                <w:sz w:val="24"/>
                <w:szCs w:val="24"/>
              </w:rPr>
              <w:t>Консультация для родителей: «Чеснок: семь бед – один ответ».</w:t>
            </w:r>
          </w:p>
        </w:tc>
      </w:tr>
      <w:tr w:rsidR="006033EE" w:rsidRPr="006033EE" w14:paraId="28B273F6"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4B7235"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4.</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00690392"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23.09-27.09</w:t>
            </w:r>
          </w:p>
          <w:p w14:paraId="57BAA0E0"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«Фруктовый сад»</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2DBAA1FD"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 передвижка: «Фрукты – кладезь витаминов».</w:t>
            </w:r>
          </w:p>
          <w:p w14:paraId="6BE530B6"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Памятка: «Салаты каждый день – полезно и вкусно!».</w:t>
            </w:r>
          </w:p>
          <w:p w14:paraId="528AB319"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«Азбука витаминов».</w:t>
            </w:r>
          </w:p>
          <w:p w14:paraId="2E059F06"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33EE">
              <w:rPr>
                <w:rFonts w:ascii="Times New Roman" w:eastAsia="Calibri" w:hAnsi="Times New Roman" w:cs="Times New Roman"/>
                <w:sz w:val="24"/>
                <w:szCs w:val="24"/>
              </w:rPr>
              <w:t>Консультация: «Мифы об овощах и фруктах».</w:t>
            </w:r>
          </w:p>
        </w:tc>
      </w:tr>
      <w:tr w:rsidR="006033EE" w:rsidRPr="006033EE" w14:paraId="2734B246"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17627B"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5.</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5929F8C6"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30.09-04.10</w:t>
            </w:r>
          </w:p>
          <w:p w14:paraId="3A39B9F1"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«Лес - наше богатство» (деревья, кустарники, грибы, ягоды, цветы)</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539F2F9C"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Памятка для родителей: «Воспитание дружеских отношений в игре»</w:t>
            </w:r>
          </w:p>
          <w:p w14:paraId="1CF2647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«Положи твое сердце у чтения».</w:t>
            </w:r>
          </w:p>
          <w:p w14:paraId="1A0404B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«Роль дыхательных упражнений в укреплении здоровья ребенка».</w:t>
            </w:r>
          </w:p>
        </w:tc>
      </w:tr>
      <w:tr w:rsidR="006033EE" w:rsidRPr="006033EE" w14:paraId="41C3B252"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A7F535"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6.</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6576BA8F"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07.10-11.10</w:t>
            </w:r>
          </w:p>
          <w:p w14:paraId="16DFE4A8"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«Хлеб- всему голова»</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2653B94E"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Беседа с родителями: «Такие разные дети».</w:t>
            </w:r>
          </w:p>
          <w:p w14:paraId="74F8A89E"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медика: «Здоровье всему голова».</w:t>
            </w:r>
          </w:p>
          <w:p w14:paraId="0269B9F3"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Беседа: «Влияние пальчиковой гимнастики на развитие речи детей».</w:t>
            </w:r>
          </w:p>
          <w:p w14:paraId="2D0F5F3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 xml:space="preserve"> Консультация медика: «Иммунитет ребенка».</w:t>
            </w:r>
          </w:p>
        </w:tc>
      </w:tr>
      <w:tr w:rsidR="006033EE" w:rsidRPr="006033EE" w14:paraId="15AD0552" w14:textId="77777777" w:rsidTr="00B9040D">
        <w:trPr>
          <w:trHeight w:val="466"/>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9CC444"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7.</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18221B54"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14.10 – 18.10</w:t>
            </w:r>
          </w:p>
          <w:p w14:paraId="6F7F28F3"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«На ферме»</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7C52DE65"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«Заводить ли домашнее животное?»</w:t>
            </w:r>
          </w:p>
          <w:p w14:paraId="122ACD18"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передвижка: «Домашние животные - питомцы».</w:t>
            </w:r>
          </w:p>
          <w:p w14:paraId="0F0AC3B3"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Работа с родителями и детьми: «Реферат о домашнем животном».</w:t>
            </w:r>
          </w:p>
          <w:p w14:paraId="2B02636D"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«Как объяснить ребенку, что мучить животных нельзя?».</w:t>
            </w:r>
          </w:p>
        </w:tc>
      </w:tr>
      <w:tr w:rsidR="006033EE" w:rsidRPr="006033EE" w14:paraId="04E9AE3A"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B1E186"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8.</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28259724"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21.10 – 25.10</w:t>
            </w:r>
          </w:p>
          <w:p w14:paraId="4524022A"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«Знакомство с народной культурой и традициями»</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1173E70B" w14:textId="77777777" w:rsidR="006033EE" w:rsidRPr="006033EE" w:rsidRDefault="006033EE" w:rsidP="006033EE">
            <w:pPr>
              <w:spacing w:after="0" w:line="256"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sz w:val="24"/>
                <w:szCs w:val="24"/>
              </w:rPr>
              <w:t>Консультация: «</w:t>
            </w:r>
            <w:r w:rsidRPr="006033EE">
              <w:rPr>
                <w:rFonts w:ascii="Times New Roman" w:eastAsia="Calibri" w:hAnsi="Times New Roman" w:cs="Times New Roman"/>
                <w:color w:val="000000"/>
                <w:sz w:val="24"/>
                <w:szCs w:val="24"/>
                <w:shd w:val="clear" w:color="auto" w:fill="FFFFFF"/>
              </w:rPr>
              <w:t>Детские страшилки и эмоциональное состояние детей».</w:t>
            </w:r>
          </w:p>
          <w:p w14:paraId="2673460C" w14:textId="77777777" w:rsidR="006033EE" w:rsidRPr="006033EE" w:rsidRDefault="006033EE" w:rsidP="006033EE">
            <w:pPr>
              <w:spacing w:after="0" w:line="256" w:lineRule="auto"/>
              <w:jc w:val="center"/>
              <w:rPr>
                <w:rFonts w:ascii="Times New Roman" w:eastAsia="Calibri" w:hAnsi="Times New Roman" w:cs="Times New Roman"/>
                <w:color w:val="000000"/>
                <w:sz w:val="24"/>
                <w:szCs w:val="24"/>
                <w:shd w:val="clear" w:color="auto" w:fill="FFFFFF"/>
              </w:rPr>
            </w:pPr>
            <w:r w:rsidRPr="006033EE">
              <w:rPr>
                <w:rFonts w:ascii="Times New Roman" w:eastAsia="Calibri" w:hAnsi="Times New Roman" w:cs="Times New Roman"/>
                <w:color w:val="000000"/>
                <w:sz w:val="24"/>
                <w:szCs w:val="24"/>
                <w:shd w:val="clear" w:color="auto" w:fill="FFFFFF"/>
              </w:rPr>
              <w:t>Консультация: «Детские истерики»</w:t>
            </w:r>
          </w:p>
          <w:p w14:paraId="2F5304EA"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bCs/>
                <w:iCs/>
                <w:sz w:val="24"/>
                <w:szCs w:val="24"/>
                <w:shd w:val="clear" w:color="auto" w:fill="FFFFFF"/>
              </w:rPr>
              <w:t>Консультация для родителей: «Организация самообслуживания в детском саду и дома».</w:t>
            </w:r>
          </w:p>
          <w:p w14:paraId="1EF05496" w14:textId="77777777" w:rsidR="006033EE" w:rsidRPr="006033EE" w:rsidRDefault="006033EE" w:rsidP="006033EE">
            <w:pPr>
              <w:spacing w:after="0" w:line="256"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инструктора физической культуры «Физическое развитие детей 4-5 лет».</w:t>
            </w:r>
          </w:p>
        </w:tc>
      </w:tr>
      <w:tr w:rsidR="006033EE" w:rsidRPr="006033EE" w14:paraId="5D811254"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CD8F3C"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lastRenderedPageBreak/>
              <w:t>9.</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4FFCB20F"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28.10 – 01.11</w:t>
            </w:r>
          </w:p>
          <w:p w14:paraId="2C47CB4F"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«Мой город, моя республика, моя страна»</w:t>
            </w:r>
          </w:p>
          <w:p w14:paraId="594F51B7" w14:textId="77777777" w:rsidR="006033EE" w:rsidRPr="006033EE" w:rsidRDefault="006033EE" w:rsidP="006033EE">
            <w:pPr>
              <w:spacing w:after="0" w:line="240" w:lineRule="auto"/>
              <w:jc w:val="center"/>
              <w:rPr>
                <w:rFonts w:ascii="Times New Roman" w:eastAsia="Calibri" w:hAnsi="Times New Roman" w:cs="Times New Roman"/>
                <w:b/>
                <w:sz w:val="24"/>
                <w:szCs w:val="24"/>
              </w:rPr>
            </w:pPr>
            <w:r w:rsidRPr="006033EE">
              <w:rPr>
                <w:rFonts w:ascii="Times New Roman" w:eastAsia="Times New Roman" w:hAnsi="Times New Roman" w:cs="Times New Roman"/>
                <w:b/>
                <w:sz w:val="24"/>
                <w:szCs w:val="24"/>
              </w:rPr>
              <w:t>(День народного единства)</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52FEC647"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 передвижка: «Какие виды труда доступны ребенку?»</w:t>
            </w:r>
          </w:p>
          <w:p w14:paraId="130961BF"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 xml:space="preserve"> Консультации «Как развивать артикуляционный аппарат ребенка».</w:t>
            </w:r>
          </w:p>
          <w:p w14:paraId="69F78898"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«Воспитание чувство патриотизма у ребенка».</w:t>
            </w:r>
          </w:p>
          <w:p w14:paraId="58400F80"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Памятка для родителей: «Символика России».</w:t>
            </w:r>
          </w:p>
          <w:p w14:paraId="2C9F8B00"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передвижка: «Патриотическое воспитание детей 4-5 лет».</w:t>
            </w:r>
          </w:p>
          <w:p w14:paraId="7FA44F3F"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«Национальные праздники нашего города».</w:t>
            </w:r>
          </w:p>
        </w:tc>
      </w:tr>
      <w:tr w:rsidR="006033EE" w:rsidRPr="006033EE" w14:paraId="12D1A5D4" w14:textId="77777777" w:rsidTr="00B9040D">
        <w:trPr>
          <w:trHeight w:val="579"/>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A916D4"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10.</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60DD9596"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05.11-08.11</w:t>
            </w:r>
          </w:p>
          <w:p w14:paraId="2FC07BC7"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Calibri" w:hAnsi="Times New Roman" w:cs="Times New Roman"/>
                <w:b/>
                <w:sz w:val="24"/>
                <w:szCs w:val="24"/>
              </w:rPr>
              <w:t>«Мой дом, мебель, посуда»</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0659446F"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sz w:val="24"/>
                <w:szCs w:val="24"/>
              </w:rPr>
              <w:t>Консультация для родителей: «Страхи у детей».</w:t>
            </w:r>
            <w:r w:rsidRPr="006033EE">
              <w:rPr>
                <w:rFonts w:ascii="Times New Roman" w:eastAsia="Calibri" w:hAnsi="Times New Roman" w:cs="Times New Roman"/>
                <w:color w:val="000000"/>
                <w:sz w:val="24"/>
                <w:szCs w:val="24"/>
              </w:rPr>
              <w:t xml:space="preserve"> </w:t>
            </w:r>
          </w:p>
          <w:p w14:paraId="29A30036"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shd w:val="clear" w:color="auto" w:fill="FFFFFF"/>
              </w:rPr>
            </w:pPr>
            <w:r w:rsidRPr="006033EE">
              <w:rPr>
                <w:rFonts w:ascii="Times New Roman" w:eastAsia="Calibri" w:hAnsi="Times New Roman" w:cs="Times New Roman"/>
                <w:color w:val="000000"/>
                <w:sz w:val="24"/>
                <w:szCs w:val="24"/>
              </w:rPr>
              <w:t>Беседа: «</w:t>
            </w:r>
            <w:r w:rsidRPr="006033EE">
              <w:rPr>
                <w:rFonts w:ascii="Times New Roman" w:eastAsia="Calibri" w:hAnsi="Times New Roman" w:cs="Times New Roman"/>
                <w:color w:val="000000"/>
                <w:sz w:val="24"/>
                <w:szCs w:val="24"/>
                <w:shd w:val="clear" w:color="auto" w:fill="FFFFFF"/>
              </w:rPr>
              <w:t>Причины и преодоление детской тревожности».</w:t>
            </w:r>
          </w:p>
          <w:p w14:paraId="6D4BDFB2"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6033EE" w:rsidRPr="006033EE" w14:paraId="48495913"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D37ABA"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11.</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3F17FAB3"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11.11-15.11</w:t>
            </w:r>
          </w:p>
          <w:p w14:paraId="15F989A9" w14:textId="77777777" w:rsidR="006033EE" w:rsidRPr="006033EE" w:rsidRDefault="006033EE" w:rsidP="006033EE">
            <w:pPr>
              <w:spacing w:after="0" w:line="240" w:lineRule="auto"/>
              <w:jc w:val="center"/>
              <w:rPr>
                <w:rFonts w:ascii="Times New Roman" w:eastAsia="Calibri" w:hAnsi="Times New Roman" w:cs="Times New Roman"/>
                <w:b/>
                <w:sz w:val="24"/>
                <w:szCs w:val="24"/>
              </w:rPr>
            </w:pPr>
            <w:r w:rsidRPr="006033EE">
              <w:rPr>
                <w:rFonts w:ascii="Times New Roman" w:eastAsia="Calibri" w:hAnsi="Times New Roman" w:cs="Times New Roman"/>
                <w:b/>
                <w:sz w:val="24"/>
                <w:szCs w:val="24"/>
              </w:rPr>
              <w:t>«Умные помощники»</w:t>
            </w:r>
          </w:p>
          <w:p w14:paraId="2122C9B3"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Calibri" w:hAnsi="Times New Roman" w:cs="Times New Roman"/>
                <w:b/>
                <w:sz w:val="24"/>
                <w:szCs w:val="24"/>
              </w:rPr>
              <w:t>(бытовые приборы)</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4EA09F6F"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shd w:val="clear" w:color="auto" w:fill="FFFFFF"/>
              </w:rPr>
              <w:t>Консультация: «Профилактика телевизионной зависимости у детей».</w:t>
            </w:r>
          </w:p>
          <w:p w14:paraId="03114323" w14:textId="77777777" w:rsidR="006033EE" w:rsidRPr="006033EE" w:rsidRDefault="006033EE" w:rsidP="006033EE">
            <w:pPr>
              <w:autoSpaceDE w:val="0"/>
              <w:autoSpaceDN w:val="0"/>
              <w:adjustRightInd w:val="0"/>
              <w:spacing w:after="0" w:line="240" w:lineRule="auto"/>
              <w:jc w:val="center"/>
              <w:rPr>
                <w:rFonts w:ascii="Times New Roman" w:eastAsia="Calibri" w:hAnsi="Times New Roman" w:cs="Times New Roman"/>
                <w:sz w:val="24"/>
              </w:rPr>
            </w:pPr>
            <w:r w:rsidRPr="006033EE">
              <w:rPr>
                <w:rFonts w:ascii="Times New Roman" w:eastAsia="Calibri" w:hAnsi="Times New Roman" w:cs="Times New Roman"/>
                <w:sz w:val="24"/>
                <w:szCs w:val="24"/>
              </w:rPr>
              <w:t>Памятка для родителей: «Как заниматься с ребенком дома».</w:t>
            </w:r>
          </w:p>
        </w:tc>
      </w:tr>
      <w:tr w:rsidR="006033EE" w:rsidRPr="006033EE" w14:paraId="61BCE0CC"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EB130F"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12.</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1546F92C"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18.11-22.11</w:t>
            </w:r>
          </w:p>
          <w:p w14:paraId="5ED1D4D7"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Calibri" w:hAnsi="Times New Roman" w:cs="Times New Roman"/>
                <w:b/>
                <w:sz w:val="24"/>
                <w:szCs w:val="24"/>
              </w:rPr>
              <w:t>«Мамин день»</w:t>
            </w:r>
            <w:r w:rsidRPr="006033EE">
              <w:rPr>
                <w:rFonts w:ascii="Times New Roman" w:eastAsia="Times New Roman" w:hAnsi="Times New Roman" w:cs="Times New Roman"/>
                <w:b/>
                <w:sz w:val="24"/>
                <w:szCs w:val="24"/>
              </w:rPr>
              <w:t xml:space="preserve"> </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32DF1D5D"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Работа с родителями: «Привлечь родителей к изготовлению кормушек для птиц».</w:t>
            </w:r>
          </w:p>
          <w:p w14:paraId="347649C9"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медика: «Какой вред здоровью приносят телефоны, компьютеры».</w:t>
            </w:r>
          </w:p>
          <w:p w14:paraId="38F9650F"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color w:val="000000"/>
                <w:sz w:val="24"/>
                <w:szCs w:val="24"/>
                <w:shd w:val="clear" w:color="auto" w:fill="FFFFFF"/>
              </w:rPr>
              <w:t>Папка-передвижка «Что должен знать ребёнок 4-5 лет».</w:t>
            </w:r>
          </w:p>
          <w:p w14:paraId="52A6BD66" w14:textId="77777777" w:rsidR="006033EE" w:rsidRPr="006033EE" w:rsidRDefault="006033EE" w:rsidP="006033EE">
            <w:pPr>
              <w:spacing w:after="0" w:line="240" w:lineRule="auto"/>
              <w:jc w:val="center"/>
              <w:rPr>
                <w:rFonts w:ascii="Times New Roman" w:eastAsia="Calibri" w:hAnsi="Times New Roman" w:cs="Times New Roman"/>
                <w:sz w:val="24"/>
                <w:szCs w:val="24"/>
              </w:rPr>
            </w:pPr>
          </w:p>
        </w:tc>
      </w:tr>
      <w:tr w:rsidR="006033EE" w:rsidRPr="006033EE" w14:paraId="0EEE1EBE" w14:textId="77777777" w:rsidTr="00B9040D">
        <w:trPr>
          <w:trHeight w:val="84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08DDC9"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13.</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3D311C2C"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25.11-29.12</w:t>
            </w:r>
          </w:p>
          <w:p w14:paraId="201287A6" w14:textId="77777777" w:rsidR="006033EE" w:rsidRPr="006033EE" w:rsidRDefault="006033EE" w:rsidP="006033EE">
            <w:pPr>
              <w:spacing w:after="0" w:line="240" w:lineRule="auto"/>
              <w:jc w:val="center"/>
              <w:rPr>
                <w:rFonts w:ascii="Times New Roman" w:eastAsia="Calibri" w:hAnsi="Times New Roman" w:cs="Times New Roman"/>
                <w:b/>
                <w:sz w:val="24"/>
                <w:szCs w:val="24"/>
              </w:rPr>
            </w:pPr>
            <w:r w:rsidRPr="006033EE">
              <w:rPr>
                <w:rFonts w:ascii="Times New Roman" w:eastAsia="Times New Roman" w:hAnsi="Times New Roman" w:cs="Times New Roman"/>
                <w:b/>
                <w:sz w:val="24"/>
                <w:szCs w:val="24"/>
              </w:rPr>
              <w:t>«Мир вещей: одежда, обувь, головные уборы»</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01EA9F9C"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bCs/>
                <w:iCs/>
                <w:sz w:val="24"/>
                <w:szCs w:val="24"/>
                <w:shd w:val="clear" w:color="auto" w:fill="FFFFFF"/>
              </w:rPr>
              <w:t>Консультация для родителей: «Вредные моющие синтетические средства».</w:t>
            </w:r>
          </w:p>
          <w:p w14:paraId="20F9CEE8"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медика: «Чем вредны синтетические ткани».</w:t>
            </w:r>
          </w:p>
          <w:p w14:paraId="2A836CB5"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Памятка для родителей: «Учимся общаться с ребенком»».</w:t>
            </w:r>
          </w:p>
        </w:tc>
      </w:tr>
      <w:tr w:rsidR="006033EE" w:rsidRPr="006033EE" w14:paraId="0DC4421C"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1E2155"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14.</w:t>
            </w:r>
          </w:p>
        </w:tc>
        <w:tc>
          <w:tcPr>
            <w:tcW w:w="3714" w:type="dxa"/>
            <w:tcBorders>
              <w:top w:val="single" w:sz="4" w:space="0" w:color="00000A"/>
              <w:left w:val="single" w:sz="4" w:space="0" w:color="00000A"/>
              <w:bottom w:val="single" w:sz="4" w:space="0" w:color="00000A"/>
              <w:right w:val="single" w:sz="4" w:space="0" w:color="00000A"/>
            </w:tcBorders>
            <w:shd w:val="clear" w:color="auto" w:fill="FFFFFF"/>
          </w:tcPr>
          <w:p w14:paraId="7EF1B090"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02.12-06.12</w:t>
            </w:r>
          </w:p>
          <w:p w14:paraId="190F79BA"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«Эх, Зимушка-зима, до чего ты хороша»</w:t>
            </w:r>
          </w:p>
          <w:p w14:paraId="01BDA054"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62BC5C2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bCs/>
                <w:iCs/>
                <w:sz w:val="24"/>
                <w:szCs w:val="24"/>
                <w:shd w:val="clear" w:color="auto" w:fill="FFFFFF"/>
              </w:rPr>
              <w:t>Консультация медика: «Как закаливать ребенка зимой»</w:t>
            </w:r>
            <w:r w:rsidRPr="006033EE">
              <w:rPr>
                <w:rFonts w:ascii="Times New Roman" w:eastAsia="Calibri" w:hAnsi="Times New Roman" w:cs="Times New Roman"/>
                <w:sz w:val="24"/>
                <w:szCs w:val="24"/>
              </w:rPr>
              <w:t>.</w:t>
            </w:r>
          </w:p>
          <w:p w14:paraId="6F273EDF"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shd w:val="clear" w:color="auto" w:fill="FFFFFF"/>
              </w:rPr>
              <w:t>Консультация инструктора по физической культуре «Подвижные игры на улице»</w:t>
            </w:r>
            <w:r w:rsidRPr="006033EE">
              <w:rPr>
                <w:rFonts w:ascii="Times New Roman" w:eastAsia="Calibri" w:hAnsi="Times New Roman" w:cs="Times New Roman"/>
                <w:sz w:val="24"/>
                <w:szCs w:val="24"/>
              </w:rPr>
              <w:t>.</w:t>
            </w:r>
          </w:p>
          <w:p w14:paraId="4FA3DC88"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 передвижка: «Зимняя природа в окружении ребенка».</w:t>
            </w:r>
          </w:p>
          <w:p w14:paraId="5C50406B" w14:textId="77777777" w:rsidR="006033EE" w:rsidRPr="006033EE" w:rsidRDefault="006033EE" w:rsidP="006033EE">
            <w:pPr>
              <w:autoSpaceDE w:val="0"/>
              <w:autoSpaceDN w:val="0"/>
              <w:adjustRightInd w:val="0"/>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Работа с родителями: «Привлечь родителей к участию в конкурсе «Символ года2022»».</w:t>
            </w:r>
          </w:p>
        </w:tc>
      </w:tr>
      <w:tr w:rsidR="006033EE" w:rsidRPr="006033EE" w14:paraId="0F00462E"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28DB9A"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15.</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637D7BF5"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09.12-13.12</w:t>
            </w:r>
          </w:p>
          <w:p w14:paraId="60095E1D"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«Животный мир Севера»</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626C5EE4"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«Детские истерики».</w:t>
            </w:r>
          </w:p>
          <w:p w14:paraId="7281414B"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«Что должен знать ребенок 4-5 лет о животных Севера?».</w:t>
            </w:r>
          </w:p>
          <w:p w14:paraId="63B2CCBC"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Памятка для родителей: «Рекомендации по профилактике гриппа».</w:t>
            </w:r>
          </w:p>
          <w:p w14:paraId="5D65371D" w14:textId="77777777" w:rsidR="006033EE" w:rsidRPr="006033EE" w:rsidRDefault="006033EE" w:rsidP="006033EE">
            <w:pPr>
              <w:spacing w:after="0" w:line="240" w:lineRule="auto"/>
              <w:jc w:val="center"/>
              <w:rPr>
                <w:rFonts w:ascii="Times New Roman" w:eastAsia="Times New Roman" w:hAnsi="Times New Roman" w:cs="Times New Roman"/>
                <w:sz w:val="24"/>
                <w:szCs w:val="24"/>
                <w:lang w:eastAsia="ru-RU"/>
              </w:rPr>
            </w:pPr>
            <w:r w:rsidRPr="006033EE">
              <w:rPr>
                <w:rFonts w:ascii="Times New Roman" w:eastAsia="Calibri" w:hAnsi="Times New Roman" w:cs="Times New Roman"/>
                <w:sz w:val="24"/>
                <w:szCs w:val="24"/>
              </w:rPr>
              <w:t>Папка – передвижка «Расскажем о животных Севера».</w:t>
            </w:r>
          </w:p>
        </w:tc>
      </w:tr>
      <w:tr w:rsidR="006033EE" w:rsidRPr="006033EE" w14:paraId="1CC5EF9D" w14:textId="77777777" w:rsidTr="00B9040D">
        <w:trPr>
          <w:trHeight w:val="744"/>
        </w:trPr>
        <w:tc>
          <w:tcPr>
            <w:tcW w:w="965"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189102BE"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16.</w:t>
            </w:r>
          </w:p>
        </w:tc>
        <w:tc>
          <w:tcPr>
            <w:tcW w:w="3714" w:type="dxa"/>
            <w:tcBorders>
              <w:top w:val="single" w:sz="4" w:space="0" w:color="00000A"/>
              <w:left w:val="single" w:sz="4" w:space="0" w:color="00000A"/>
              <w:bottom w:val="single" w:sz="4" w:space="0" w:color="auto"/>
              <w:right w:val="single" w:sz="4" w:space="0" w:color="00000A"/>
            </w:tcBorders>
            <w:shd w:val="clear" w:color="auto" w:fill="FFFFFF"/>
            <w:hideMark/>
          </w:tcPr>
          <w:p w14:paraId="0E22F710"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16.12-20.12</w:t>
            </w:r>
          </w:p>
          <w:p w14:paraId="6E6CD197"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«Продукты питания»</w:t>
            </w:r>
          </w:p>
        </w:tc>
        <w:tc>
          <w:tcPr>
            <w:tcW w:w="11482" w:type="dxa"/>
            <w:tcBorders>
              <w:top w:val="single" w:sz="4" w:space="0" w:color="00000A"/>
              <w:left w:val="single" w:sz="4" w:space="0" w:color="00000A"/>
              <w:bottom w:val="single" w:sz="4" w:space="0" w:color="auto"/>
              <w:right w:val="single" w:sz="4" w:space="0" w:color="00000A"/>
            </w:tcBorders>
            <w:shd w:val="clear" w:color="auto" w:fill="FFFFFF"/>
            <w:hideMark/>
          </w:tcPr>
          <w:p w14:paraId="5FB17135" w14:textId="77777777" w:rsidR="006033EE" w:rsidRPr="006033EE" w:rsidRDefault="006033EE" w:rsidP="006033EE">
            <w:pPr>
              <w:shd w:val="clear" w:color="auto" w:fill="FFFFFF"/>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rPr>
              <w:t>Рекомендации для родителей по вопросам проблем воспитания детей четырехлетнего возраста.</w:t>
            </w:r>
          </w:p>
          <w:p w14:paraId="3550F910"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Беседа с родителями: «Как организовать с ребенком сезонные наблюдения в природе»</w:t>
            </w:r>
          </w:p>
          <w:p w14:paraId="7E6FA97C"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w:t>
            </w:r>
            <w:r w:rsidRPr="006033EE">
              <w:rPr>
                <w:rFonts w:ascii="Times New Roman" w:eastAsia="Calibri" w:hAnsi="Times New Roman" w:cs="Times New Roman"/>
                <w:color w:val="000000"/>
                <w:sz w:val="24"/>
                <w:szCs w:val="24"/>
                <w:shd w:val="clear" w:color="auto" w:fill="FFFFFF"/>
              </w:rPr>
              <w:t>Обучение самомассажу в детском возрасте». (Простейшие приемы самомассажа для детей и их эффективность).</w:t>
            </w:r>
          </w:p>
        </w:tc>
      </w:tr>
      <w:tr w:rsidR="006033EE" w:rsidRPr="006033EE" w14:paraId="2013FCB7" w14:textId="77777777" w:rsidTr="00B9040D">
        <w:trPr>
          <w:trHeight w:val="841"/>
        </w:trPr>
        <w:tc>
          <w:tcPr>
            <w:tcW w:w="965"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0860D5C"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lastRenderedPageBreak/>
              <w:t>17.</w:t>
            </w:r>
          </w:p>
        </w:tc>
        <w:tc>
          <w:tcPr>
            <w:tcW w:w="3714" w:type="dxa"/>
            <w:tcBorders>
              <w:top w:val="single" w:sz="4" w:space="0" w:color="auto"/>
              <w:left w:val="single" w:sz="4" w:space="0" w:color="00000A"/>
              <w:bottom w:val="single" w:sz="4" w:space="0" w:color="auto"/>
              <w:right w:val="single" w:sz="4" w:space="0" w:color="00000A"/>
            </w:tcBorders>
            <w:shd w:val="clear" w:color="auto" w:fill="FFFFFF"/>
            <w:hideMark/>
          </w:tcPr>
          <w:p w14:paraId="61BB6C85"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23.12-28.12</w:t>
            </w:r>
          </w:p>
          <w:p w14:paraId="6E3F0BF2"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«Здравствуй, праздник, Новый год!»</w:t>
            </w:r>
          </w:p>
        </w:tc>
        <w:tc>
          <w:tcPr>
            <w:tcW w:w="11482" w:type="dxa"/>
            <w:tcBorders>
              <w:top w:val="single" w:sz="4" w:space="0" w:color="auto"/>
              <w:left w:val="single" w:sz="4" w:space="0" w:color="00000A"/>
              <w:bottom w:val="single" w:sz="4" w:space="0" w:color="auto"/>
              <w:right w:val="single" w:sz="4" w:space="0" w:color="00000A"/>
            </w:tcBorders>
            <w:shd w:val="clear" w:color="auto" w:fill="FFFFFF"/>
            <w:hideMark/>
          </w:tcPr>
          <w:p w14:paraId="03BA36C2"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Памятка для родителей: «Как организовать выходной день с ребенком».</w:t>
            </w:r>
          </w:p>
          <w:p w14:paraId="19D35D10"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Работа с родителями: «Конкурс новогодних открыток и газет «Чудеса своими руками»».</w:t>
            </w:r>
          </w:p>
          <w:p w14:paraId="5CA5E536"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 передвижка «Праздник - Новый год».</w:t>
            </w:r>
          </w:p>
          <w:p w14:paraId="63571D82" w14:textId="77777777" w:rsidR="006033EE" w:rsidRPr="006033EE" w:rsidRDefault="006033EE" w:rsidP="006033EE">
            <w:pPr>
              <w:autoSpaceDE w:val="0"/>
              <w:autoSpaceDN w:val="0"/>
              <w:adjustRightInd w:val="0"/>
              <w:spacing w:after="0" w:line="240" w:lineRule="auto"/>
              <w:jc w:val="center"/>
              <w:rPr>
                <w:rFonts w:ascii="Times New Roman" w:eastAsia="Calibri" w:hAnsi="Times New Roman" w:cs="Times New Roman"/>
              </w:rPr>
            </w:pPr>
            <w:r w:rsidRPr="006033EE">
              <w:rPr>
                <w:rFonts w:ascii="Times New Roman" w:eastAsia="Calibri" w:hAnsi="Times New Roman" w:cs="Times New Roman"/>
                <w:sz w:val="24"/>
                <w:szCs w:val="24"/>
              </w:rPr>
              <w:t>Консультация для родителей: «Опасная мишура для украшений».</w:t>
            </w:r>
          </w:p>
        </w:tc>
      </w:tr>
      <w:tr w:rsidR="006033EE" w:rsidRPr="006033EE" w14:paraId="4AA3E959" w14:textId="77777777" w:rsidTr="00B9040D">
        <w:trPr>
          <w:trHeight w:val="274"/>
        </w:trPr>
        <w:tc>
          <w:tcPr>
            <w:tcW w:w="965"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39D2AEF4"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18.</w:t>
            </w:r>
          </w:p>
        </w:tc>
        <w:tc>
          <w:tcPr>
            <w:tcW w:w="3714" w:type="dxa"/>
            <w:tcBorders>
              <w:top w:val="single" w:sz="4" w:space="0" w:color="auto"/>
              <w:left w:val="single" w:sz="4" w:space="0" w:color="00000A"/>
              <w:bottom w:val="single" w:sz="4" w:space="0" w:color="00000A"/>
              <w:right w:val="single" w:sz="4" w:space="0" w:color="00000A"/>
            </w:tcBorders>
            <w:shd w:val="clear" w:color="auto" w:fill="FFFFFF"/>
            <w:hideMark/>
          </w:tcPr>
          <w:p w14:paraId="628EA280"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09.01-10.01</w:t>
            </w:r>
          </w:p>
          <w:p w14:paraId="14FCFCDE"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«Новогодние каникулы»</w:t>
            </w:r>
          </w:p>
        </w:tc>
        <w:tc>
          <w:tcPr>
            <w:tcW w:w="11482" w:type="dxa"/>
            <w:tcBorders>
              <w:top w:val="single" w:sz="4" w:space="0" w:color="auto"/>
              <w:left w:val="single" w:sz="4" w:space="0" w:color="00000A"/>
              <w:bottom w:val="single" w:sz="4" w:space="0" w:color="00000A"/>
              <w:right w:val="single" w:sz="4" w:space="0" w:color="00000A"/>
            </w:tcBorders>
            <w:shd w:val="clear" w:color="auto" w:fill="FFFFFF"/>
            <w:hideMark/>
          </w:tcPr>
          <w:p w14:paraId="487D877F"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Беседа с родителями: «Как организовать с ребенком сезонные наблюдения в природе»</w:t>
            </w:r>
          </w:p>
          <w:p w14:paraId="12C3EB7B"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shd w:val="clear" w:color="auto" w:fill="FFFFFF"/>
              </w:rPr>
            </w:pPr>
            <w:r w:rsidRPr="006033EE">
              <w:rPr>
                <w:rFonts w:ascii="Times New Roman" w:eastAsia="Calibri" w:hAnsi="Times New Roman" w:cs="Times New Roman"/>
                <w:color w:val="000000"/>
                <w:sz w:val="24"/>
                <w:szCs w:val="24"/>
              </w:rPr>
              <w:t xml:space="preserve">Информация: </w:t>
            </w:r>
            <w:r w:rsidRPr="006033EE">
              <w:rPr>
                <w:rFonts w:ascii="Times New Roman" w:eastAsia="Calibri" w:hAnsi="Times New Roman" w:cs="Times New Roman"/>
                <w:color w:val="000000"/>
                <w:sz w:val="24"/>
                <w:szCs w:val="24"/>
                <w:shd w:val="clear" w:color="auto" w:fill="FFFFFF"/>
              </w:rPr>
              <w:t>«Развитие творческих способностей у дошкольников»</w:t>
            </w:r>
          </w:p>
          <w:p w14:paraId="012D8715"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медика: «Зимние травмы».</w:t>
            </w:r>
          </w:p>
        </w:tc>
      </w:tr>
      <w:tr w:rsidR="006033EE" w:rsidRPr="006033EE" w14:paraId="7E76005F" w14:textId="77777777" w:rsidTr="00B9040D">
        <w:trPr>
          <w:trHeight w:val="704"/>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3BE86F"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19.</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4E5094E2"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13.01-17.01</w:t>
            </w:r>
          </w:p>
          <w:p w14:paraId="046C828A"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«В здоровом теле- здоровый дух»</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51D892D7"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медика: «Закаливающие процедуры для детей».</w:t>
            </w:r>
          </w:p>
          <w:p w14:paraId="7C863079"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«Как вырастить ребенка здоровым и успешным».</w:t>
            </w:r>
          </w:p>
          <w:p w14:paraId="42FE8127"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w:t>
            </w:r>
            <w:hyperlink r:id="rId18" w:tgtFrame="_blank" w:history="1">
              <w:r w:rsidRPr="006033EE">
                <w:rPr>
                  <w:rFonts w:ascii="Times New Roman" w:eastAsia="Calibri" w:hAnsi="Times New Roman" w:cs="Times New Roman"/>
                  <w:iCs/>
                  <w:sz w:val="24"/>
                  <w:szCs w:val="24"/>
                  <w:shd w:val="clear" w:color="auto" w:fill="FFFFFF"/>
                </w:rPr>
                <w:t>Бережем здоровье с детства</w:t>
              </w:r>
            </w:hyperlink>
            <w:r w:rsidRPr="006033EE">
              <w:rPr>
                <w:rFonts w:ascii="Times New Roman" w:eastAsia="Calibri" w:hAnsi="Times New Roman" w:cs="Times New Roman"/>
                <w:sz w:val="24"/>
                <w:szCs w:val="24"/>
              </w:rPr>
              <w:t>».</w:t>
            </w:r>
          </w:p>
          <w:p w14:paraId="38AD7DED"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 передвижка: «Зимние виды спорта».</w:t>
            </w:r>
          </w:p>
          <w:p w14:paraId="72C4AEE2"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33EE">
              <w:rPr>
                <w:rFonts w:ascii="Times New Roman" w:eastAsia="Calibri" w:hAnsi="Times New Roman" w:cs="Times New Roman"/>
                <w:sz w:val="24"/>
                <w:szCs w:val="24"/>
              </w:rPr>
              <w:t>Памятка для родителей: «Игры на развитие внимания у детей».</w:t>
            </w:r>
          </w:p>
        </w:tc>
      </w:tr>
      <w:tr w:rsidR="006033EE" w:rsidRPr="006033EE" w14:paraId="2CA5D299" w14:textId="77777777" w:rsidTr="00B9040D">
        <w:trPr>
          <w:trHeight w:val="1"/>
        </w:trPr>
        <w:tc>
          <w:tcPr>
            <w:tcW w:w="96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F9287D"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20.</w:t>
            </w:r>
          </w:p>
        </w:tc>
        <w:tc>
          <w:tcPr>
            <w:tcW w:w="3714" w:type="dxa"/>
            <w:tcBorders>
              <w:top w:val="single" w:sz="4" w:space="0" w:color="00000A"/>
              <w:left w:val="single" w:sz="4" w:space="0" w:color="00000A"/>
              <w:bottom w:val="single" w:sz="4" w:space="0" w:color="00000A"/>
              <w:right w:val="single" w:sz="4" w:space="0" w:color="00000A"/>
            </w:tcBorders>
            <w:shd w:val="clear" w:color="auto" w:fill="FFFFFF"/>
            <w:hideMark/>
          </w:tcPr>
          <w:p w14:paraId="6492ED25"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20.01-24.01</w:t>
            </w:r>
          </w:p>
          <w:p w14:paraId="73A084F2"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«Правила дорожные знать каждому положено!»</w:t>
            </w:r>
          </w:p>
        </w:tc>
        <w:tc>
          <w:tcPr>
            <w:tcW w:w="11482" w:type="dxa"/>
            <w:tcBorders>
              <w:top w:val="single" w:sz="4" w:space="0" w:color="00000A"/>
              <w:left w:val="single" w:sz="4" w:space="0" w:color="00000A"/>
              <w:bottom w:val="single" w:sz="4" w:space="0" w:color="00000A"/>
              <w:right w:val="single" w:sz="4" w:space="0" w:color="00000A"/>
            </w:tcBorders>
            <w:shd w:val="clear" w:color="auto" w:fill="FFFFFF"/>
            <w:hideMark/>
          </w:tcPr>
          <w:p w14:paraId="7019365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«С какого возраста учить детей правилам дорожного движения?».</w:t>
            </w:r>
          </w:p>
          <w:p w14:paraId="1245ABC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«Безопасность детей на природе».</w:t>
            </w:r>
          </w:p>
          <w:p w14:paraId="15DAB500"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Памятка для родителей: «Правила в стихах».</w:t>
            </w:r>
          </w:p>
          <w:p w14:paraId="025E8916"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«Важно, чтобы родители были примером для детей».</w:t>
            </w:r>
          </w:p>
          <w:p w14:paraId="7FBDBA6D" w14:textId="77777777" w:rsidR="006033EE" w:rsidRPr="006033EE" w:rsidRDefault="006033EE" w:rsidP="006033EE">
            <w:pPr>
              <w:spacing w:after="0" w:line="240" w:lineRule="auto"/>
              <w:jc w:val="center"/>
              <w:rPr>
                <w:rFonts w:ascii="Times New Roman" w:eastAsia="Times New Roman" w:hAnsi="Times New Roman" w:cs="Times New Roman"/>
                <w:sz w:val="24"/>
                <w:szCs w:val="24"/>
                <w:lang w:eastAsia="ru-RU"/>
              </w:rPr>
            </w:pPr>
            <w:r w:rsidRPr="006033EE">
              <w:rPr>
                <w:rFonts w:ascii="Times New Roman" w:eastAsia="Calibri" w:hAnsi="Times New Roman" w:cs="Times New Roman"/>
                <w:sz w:val="24"/>
                <w:szCs w:val="24"/>
              </w:rPr>
              <w:t>Папка передвижка: «Формируем навыки безопасного поведения на улице».</w:t>
            </w:r>
          </w:p>
        </w:tc>
      </w:tr>
      <w:tr w:rsidR="006033EE" w:rsidRPr="006033EE" w14:paraId="5ED5C4EE"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08D10D2"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21.</w:t>
            </w:r>
          </w:p>
        </w:tc>
        <w:tc>
          <w:tcPr>
            <w:tcW w:w="3714" w:type="dxa"/>
            <w:tcBorders>
              <w:top w:val="single" w:sz="2" w:space="0" w:color="000000"/>
              <w:left w:val="single" w:sz="4" w:space="0" w:color="00000A"/>
              <w:bottom w:val="single" w:sz="4" w:space="0" w:color="00000A"/>
              <w:right w:val="single" w:sz="4" w:space="0" w:color="00000A"/>
            </w:tcBorders>
            <w:shd w:val="clear" w:color="auto" w:fill="FFFFFF"/>
            <w:hideMark/>
          </w:tcPr>
          <w:p w14:paraId="6ECB2EF0"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27.01-31.01</w:t>
            </w:r>
          </w:p>
          <w:p w14:paraId="03D4A7B3"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«Приглашаем в гости этикет»</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103230E8"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«Посеешь привычку – пожнешь характер».</w:t>
            </w:r>
          </w:p>
          <w:p w14:paraId="708AF49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«Телевидение и ребенок».</w:t>
            </w:r>
          </w:p>
          <w:p w14:paraId="1DD55909"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 передвижка: «Как отвечать на детские вопросы?».</w:t>
            </w:r>
          </w:p>
          <w:p w14:paraId="1CC57993"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Работа с родителями: «Формирование навыков правильной осанки».</w:t>
            </w:r>
          </w:p>
        </w:tc>
      </w:tr>
      <w:tr w:rsidR="006033EE" w:rsidRPr="006033EE" w14:paraId="49913F21"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9F0D812"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22.</w:t>
            </w:r>
          </w:p>
        </w:tc>
        <w:tc>
          <w:tcPr>
            <w:tcW w:w="3714" w:type="dxa"/>
            <w:tcBorders>
              <w:top w:val="single" w:sz="2" w:space="0" w:color="000000"/>
              <w:left w:val="single" w:sz="4" w:space="0" w:color="00000A"/>
              <w:bottom w:val="single" w:sz="4" w:space="0" w:color="00000A"/>
              <w:right w:val="single" w:sz="4" w:space="0" w:color="00000A"/>
            </w:tcBorders>
            <w:shd w:val="clear" w:color="auto" w:fill="FFFFFF"/>
          </w:tcPr>
          <w:p w14:paraId="379DFCD0"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03.02-07.02</w:t>
            </w:r>
          </w:p>
          <w:p w14:paraId="42F87BF9"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«Юные следопыты и почемучки».</w:t>
            </w:r>
          </w:p>
          <w:p w14:paraId="51B8D314"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3A867504"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Памятка для родителей: «Опыты, которые можно проводить вместе с детьми».</w:t>
            </w:r>
          </w:p>
          <w:p w14:paraId="5343F09F"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«Развитие познавательно – исследовательской деятельности в ДОУ».</w:t>
            </w:r>
          </w:p>
          <w:p w14:paraId="7072D94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«Ребенок исследователь в детском саду».</w:t>
            </w:r>
          </w:p>
          <w:p w14:paraId="0105761F"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«Что должен знать ребенок о том или ином предмете».</w:t>
            </w:r>
          </w:p>
        </w:tc>
      </w:tr>
      <w:tr w:rsidR="006033EE" w:rsidRPr="006033EE" w14:paraId="5B53CA04"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42FB3D9"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23.</w:t>
            </w:r>
          </w:p>
        </w:tc>
        <w:tc>
          <w:tcPr>
            <w:tcW w:w="3714" w:type="dxa"/>
            <w:tcBorders>
              <w:top w:val="single" w:sz="2" w:space="0" w:color="000000"/>
              <w:left w:val="single" w:sz="4" w:space="0" w:color="00000A"/>
              <w:bottom w:val="single" w:sz="4" w:space="0" w:color="00000A"/>
              <w:right w:val="single" w:sz="4" w:space="0" w:color="00000A"/>
            </w:tcBorders>
            <w:shd w:val="clear" w:color="auto" w:fill="FFFFFF"/>
            <w:hideMark/>
          </w:tcPr>
          <w:p w14:paraId="15136F7D"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10.02-14.02</w:t>
            </w:r>
          </w:p>
          <w:p w14:paraId="25A8D837"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«Дикие животные нашей полосы и их детеныши»</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597B8C99"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Памятка для родителей: «Воспитание дружеских отношений в игре»</w:t>
            </w:r>
          </w:p>
          <w:p w14:paraId="73CDA285"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«Положи твое сердце у чтения».</w:t>
            </w:r>
          </w:p>
          <w:p w14:paraId="32E0B976"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для родителей: «Роль дыхательных упражнений в укреплении здоровья ребенка».</w:t>
            </w:r>
          </w:p>
          <w:p w14:paraId="7237A22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медика: «Здоровье всему голова».</w:t>
            </w:r>
          </w:p>
        </w:tc>
      </w:tr>
      <w:tr w:rsidR="006033EE" w:rsidRPr="006033EE" w14:paraId="6DD18A5D" w14:textId="77777777" w:rsidTr="00B9040D">
        <w:trPr>
          <w:trHeight w:val="274"/>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879E960"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24.</w:t>
            </w:r>
          </w:p>
        </w:tc>
        <w:tc>
          <w:tcPr>
            <w:tcW w:w="3714" w:type="dxa"/>
            <w:tcBorders>
              <w:top w:val="single" w:sz="2" w:space="0" w:color="000000"/>
              <w:left w:val="single" w:sz="4" w:space="0" w:color="00000A"/>
              <w:bottom w:val="single" w:sz="4" w:space="0" w:color="00000A"/>
              <w:right w:val="single" w:sz="4" w:space="0" w:color="00000A"/>
            </w:tcBorders>
            <w:shd w:val="clear" w:color="auto" w:fill="FFFFFF"/>
          </w:tcPr>
          <w:p w14:paraId="37FACD42"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17.02.- 21.02</w:t>
            </w:r>
          </w:p>
          <w:p w14:paraId="2BA13E76"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«Наши защитники»</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tcPr>
          <w:p w14:paraId="63E5F468"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color w:val="000000"/>
                <w:sz w:val="24"/>
                <w:szCs w:val="24"/>
                <w:shd w:val="clear" w:color="auto" w:fill="FFFFFF"/>
              </w:rPr>
              <w:t>Памятка: «Какие игрушки приобретать ребенку».</w:t>
            </w:r>
          </w:p>
          <w:p w14:paraId="07DE14D3"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Фотовыставка «Наши папы - солдаты».</w:t>
            </w:r>
          </w:p>
        </w:tc>
      </w:tr>
      <w:tr w:rsidR="006033EE" w:rsidRPr="006033EE" w14:paraId="11054D23"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AB5F5F8"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25.</w:t>
            </w:r>
          </w:p>
        </w:tc>
        <w:tc>
          <w:tcPr>
            <w:tcW w:w="3714" w:type="dxa"/>
            <w:tcBorders>
              <w:top w:val="single" w:sz="2" w:space="0" w:color="000000"/>
              <w:left w:val="single" w:sz="4" w:space="0" w:color="00000A"/>
              <w:bottom w:val="single" w:sz="4" w:space="0" w:color="00000A"/>
              <w:right w:val="single" w:sz="4" w:space="0" w:color="00000A"/>
            </w:tcBorders>
            <w:shd w:val="clear" w:color="auto" w:fill="FFFFFF"/>
          </w:tcPr>
          <w:p w14:paraId="51A9D906"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25.02-28.02</w:t>
            </w:r>
          </w:p>
          <w:p w14:paraId="7BF7A247"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lastRenderedPageBreak/>
              <w:t>«Мир вещей: игрушки вокруг меня»</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66197B98"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lastRenderedPageBreak/>
              <w:t>Рекомендации о проведении артикуляционной гимнастики.</w:t>
            </w:r>
          </w:p>
          <w:p w14:paraId="7AA77585"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color w:val="000000"/>
                <w:sz w:val="24"/>
                <w:szCs w:val="24"/>
                <w:shd w:val="clear" w:color="auto" w:fill="FFFFFF"/>
              </w:rPr>
              <w:lastRenderedPageBreak/>
              <w:t>Папка-передвижка «Игрушка в жизни ребёнка».</w:t>
            </w:r>
          </w:p>
          <w:p w14:paraId="05546076"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Подгрупповая консультация «Как одевать ребенка в холодное время года?»</w:t>
            </w:r>
          </w:p>
        </w:tc>
      </w:tr>
      <w:tr w:rsidR="006033EE" w:rsidRPr="006033EE" w14:paraId="49EF7571" w14:textId="77777777" w:rsidTr="00B9040D">
        <w:trPr>
          <w:trHeight w:val="586"/>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36CE905"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lastRenderedPageBreak/>
              <w:t>26.</w:t>
            </w:r>
          </w:p>
        </w:tc>
        <w:tc>
          <w:tcPr>
            <w:tcW w:w="3714" w:type="dxa"/>
            <w:tcBorders>
              <w:top w:val="single" w:sz="2" w:space="0" w:color="000000"/>
              <w:left w:val="single" w:sz="4" w:space="0" w:color="00000A"/>
              <w:bottom w:val="single" w:sz="4" w:space="0" w:color="00000A"/>
              <w:right w:val="single" w:sz="4" w:space="0" w:color="00000A"/>
            </w:tcBorders>
            <w:shd w:val="clear" w:color="auto" w:fill="FFFFFF"/>
          </w:tcPr>
          <w:p w14:paraId="54342C39"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03.03-07.03</w:t>
            </w:r>
          </w:p>
          <w:p w14:paraId="70916484"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 xml:space="preserve">«Моя семья» </w:t>
            </w:r>
          </w:p>
          <w:p w14:paraId="14CA05AE" w14:textId="77777777" w:rsidR="006033EE" w:rsidRPr="006033EE" w:rsidRDefault="006033EE" w:rsidP="006033EE">
            <w:pPr>
              <w:spacing w:after="0" w:line="240" w:lineRule="auto"/>
              <w:jc w:val="center"/>
              <w:rPr>
                <w:rFonts w:ascii="Calibri" w:eastAsia="Calibri" w:hAnsi="Calibri" w:cs="Times New Roman"/>
                <w:sz w:val="24"/>
                <w:szCs w:val="24"/>
              </w:rPr>
            </w:pP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2548A314" w14:textId="77777777" w:rsidR="006033EE" w:rsidRPr="006033EE" w:rsidRDefault="006033EE" w:rsidP="006033EE">
            <w:pPr>
              <w:shd w:val="clear" w:color="auto" w:fill="FFFFFF"/>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rPr>
              <w:t>«Из чего, из чего, из чего же сделаны наши девчонки?» (Стенгазета о девочках нашей группы, поздравление с Международным женским днем.)</w:t>
            </w:r>
          </w:p>
          <w:p w14:paraId="6EA4F8F3"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rPr>
              <w:t xml:space="preserve">Беседа: </w:t>
            </w:r>
            <w:r w:rsidRPr="006033EE">
              <w:rPr>
                <w:rFonts w:ascii="Times New Roman" w:eastAsia="Calibri" w:hAnsi="Times New Roman" w:cs="Times New Roman"/>
                <w:color w:val="000000"/>
                <w:sz w:val="24"/>
                <w:szCs w:val="24"/>
                <w:shd w:val="clear" w:color="auto" w:fill="FFFFFF"/>
              </w:rPr>
              <w:t>«Левая или правая?» (Советы психолога о воспитании леворуких и праворуких детей).</w:t>
            </w:r>
          </w:p>
        </w:tc>
      </w:tr>
      <w:tr w:rsidR="006033EE" w:rsidRPr="006033EE" w14:paraId="72C7B7D1"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tcPr>
          <w:p w14:paraId="027950F0" w14:textId="77777777" w:rsidR="006033EE" w:rsidRPr="006033EE" w:rsidRDefault="006033EE" w:rsidP="006033EE">
            <w:pPr>
              <w:autoSpaceDE w:val="0"/>
              <w:autoSpaceDN w:val="0"/>
              <w:adjustRightInd w:val="0"/>
              <w:spacing w:after="0" w:line="240" w:lineRule="auto"/>
              <w:rPr>
                <w:rFonts w:ascii="Times New Roman" w:eastAsia="Times New Roman" w:hAnsi="Times New Roman" w:cs="Times New Roman"/>
                <w:b/>
                <w:sz w:val="24"/>
                <w:szCs w:val="24"/>
                <w:lang w:eastAsia="ru-RU"/>
              </w:rPr>
            </w:pPr>
          </w:p>
          <w:p w14:paraId="0322B559"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27.</w:t>
            </w:r>
          </w:p>
        </w:tc>
        <w:tc>
          <w:tcPr>
            <w:tcW w:w="3714" w:type="dxa"/>
            <w:tcBorders>
              <w:top w:val="single" w:sz="2" w:space="0" w:color="000000"/>
              <w:left w:val="single" w:sz="4" w:space="0" w:color="00000A"/>
              <w:bottom w:val="single" w:sz="4" w:space="0" w:color="00000A"/>
              <w:right w:val="single" w:sz="4" w:space="0" w:color="00000A"/>
            </w:tcBorders>
            <w:shd w:val="clear" w:color="auto" w:fill="FFFFFF"/>
            <w:hideMark/>
          </w:tcPr>
          <w:p w14:paraId="6593C69D"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11.03-14.03</w:t>
            </w:r>
          </w:p>
          <w:p w14:paraId="7137571C"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«Здравствуй, весна – красна»</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7315BCD0"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shd w:val="clear" w:color="auto" w:fill="FFFFFF"/>
              </w:rPr>
              <w:t>Оформление папки-передвижки «Детские конфликты»</w:t>
            </w:r>
          </w:p>
          <w:p w14:paraId="23F96A48"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shd w:val="clear" w:color="auto" w:fill="FFFFFF"/>
              </w:rPr>
              <w:t>Консультации: «Воспитание умственной активности в играх и на занятиях».</w:t>
            </w:r>
          </w:p>
          <w:p w14:paraId="326F033B" w14:textId="77777777" w:rsidR="006033EE" w:rsidRPr="006033EE" w:rsidRDefault="006033EE" w:rsidP="006033EE">
            <w:pPr>
              <w:shd w:val="clear" w:color="auto" w:fill="FFFFFF"/>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shd w:val="clear" w:color="auto" w:fill="FFFFFF"/>
              </w:rPr>
              <w:t>Консультация «Семья и семейные ценности».</w:t>
            </w:r>
            <w:r w:rsidRPr="006033EE">
              <w:rPr>
                <w:rFonts w:ascii="Times New Roman" w:eastAsia="Calibri" w:hAnsi="Times New Roman" w:cs="Times New Roman"/>
                <w:color w:val="000000"/>
                <w:sz w:val="24"/>
                <w:szCs w:val="24"/>
              </w:rPr>
              <w:t xml:space="preserve"> </w:t>
            </w:r>
          </w:p>
          <w:p w14:paraId="67DBB550" w14:textId="77777777" w:rsidR="006033EE" w:rsidRPr="006033EE" w:rsidRDefault="006033EE" w:rsidP="006033EE">
            <w:pPr>
              <w:spacing w:after="0" w:line="240" w:lineRule="auto"/>
              <w:rPr>
                <w:rFonts w:ascii="Times New Roman" w:eastAsia="Calibri" w:hAnsi="Times New Roman" w:cs="Times New Roman"/>
                <w:color w:val="000000"/>
                <w:sz w:val="24"/>
                <w:szCs w:val="24"/>
              </w:rPr>
            </w:pPr>
          </w:p>
        </w:tc>
      </w:tr>
      <w:tr w:rsidR="006033EE" w:rsidRPr="006033EE" w14:paraId="5F939FCE"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2E3D37F"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28.</w:t>
            </w:r>
          </w:p>
        </w:tc>
        <w:tc>
          <w:tcPr>
            <w:tcW w:w="3714" w:type="dxa"/>
            <w:tcBorders>
              <w:top w:val="single" w:sz="2" w:space="0" w:color="000000"/>
              <w:left w:val="single" w:sz="4" w:space="0" w:color="00000A"/>
              <w:bottom w:val="single" w:sz="4" w:space="0" w:color="00000A"/>
              <w:right w:val="single" w:sz="4" w:space="0" w:color="00000A"/>
            </w:tcBorders>
            <w:shd w:val="clear" w:color="auto" w:fill="FFFFFF"/>
          </w:tcPr>
          <w:p w14:paraId="293591AB"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17.03-21.03</w:t>
            </w:r>
          </w:p>
          <w:p w14:paraId="07222192" w14:textId="77777777" w:rsidR="006033EE" w:rsidRPr="006033EE" w:rsidRDefault="006033EE" w:rsidP="006033EE">
            <w:pPr>
              <w:spacing w:after="0" w:line="240" w:lineRule="auto"/>
              <w:jc w:val="center"/>
              <w:rPr>
                <w:rFonts w:ascii="Times New Roman" w:eastAsia="Calibri" w:hAnsi="Times New Roman" w:cs="Times New Roman"/>
                <w:b/>
                <w:sz w:val="24"/>
                <w:szCs w:val="24"/>
              </w:rPr>
            </w:pPr>
            <w:r w:rsidRPr="006033EE">
              <w:rPr>
                <w:rFonts w:ascii="Times New Roman" w:eastAsia="Calibri" w:hAnsi="Times New Roman" w:cs="Times New Roman"/>
                <w:b/>
                <w:sz w:val="24"/>
                <w:szCs w:val="24"/>
              </w:rPr>
              <w:t>«Все работы хороши»</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436E865A"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rPr>
              <w:t>Папка-передвижка: «</w:t>
            </w:r>
            <w:r w:rsidRPr="006033EE">
              <w:rPr>
                <w:rFonts w:ascii="Times New Roman" w:eastAsia="Calibri" w:hAnsi="Times New Roman" w:cs="Times New Roman"/>
                <w:color w:val="000000"/>
                <w:sz w:val="24"/>
                <w:szCs w:val="24"/>
                <w:shd w:val="clear" w:color="auto" w:fill="FFFFFF"/>
              </w:rPr>
              <w:t>Весна «утро» года». (Весенние изменения в природе, стихи, приметы весны.)</w:t>
            </w:r>
          </w:p>
          <w:p w14:paraId="0224F9E6"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rPr>
              <w:t>Беседа: «</w:t>
            </w:r>
            <w:r w:rsidRPr="006033EE">
              <w:rPr>
                <w:rFonts w:ascii="Times New Roman" w:eastAsia="Calibri" w:hAnsi="Times New Roman" w:cs="Times New Roman"/>
                <w:color w:val="000000"/>
                <w:sz w:val="24"/>
                <w:szCs w:val="24"/>
                <w:shd w:val="clear" w:color="auto" w:fill="FFFFFF"/>
              </w:rPr>
              <w:t>Агрессивный ребенок». (Причины и симптомы агрессивного поведения у детей).</w:t>
            </w:r>
          </w:p>
        </w:tc>
      </w:tr>
      <w:tr w:rsidR="006033EE" w:rsidRPr="006033EE" w14:paraId="7CE7BB4F"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D6684F8"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29.</w:t>
            </w:r>
          </w:p>
        </w:tc>
        <w:tc>
          <w:tcPr>
            <w:tcW w:w="3714" w:type="dxa"/>
            <w:tcBorders>
              <w:top w:val="single" w:sz="2" w:space="0" w:color="000000"/>
              <w:left w:val="single" w:sz="4" w:space="0" w:color="00000A"/>
              <w:bottom w:val="single" w:sz="4" w:space="0" w:color="00000A"/>
              <w:right w:val="single" w:sz="4" w:space="0" w:color="00000A"/>
            </w:tcBorders>
            <w:shd w:val="clear" w:color="auto" w:fill="FFFFFF"/>
            <w:hideMark/>
          </w:tcPr>
          <w:p w14:paraId="2107F47D"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24.03-28.03</w:t>
            </w:r>
          </w:p>
          <w:p w14:paraId="493B2372"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«От кареты до ракеты».</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7CCBA38D"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shd w:val="clear" w:color="auto" w:fill="FFFFFF"/>
              </w:rPr>
              <w:t>Папка-передвижка «Азбука общения с ребенком».</w:t>
            </w:r>
          </w:p>
          <w:p w14:paraId="2B4E61F1" w14:textId="77777777" w:rsidR="006033EE" w:rsidRPr="006033EE" w:rsidRDefault="006033EE" w:rsidP="006033EE">
            <w:pPr>
              <w:spacing w:after="0" w:line="240" w:lineRule="auto"/>
              <w:jc w:val="center"/>
              <w:rPr>
                <w:rFonts w:ascii="Times New Roman" w:eastAsia="Calibri" w:hAnsi="Times New Roman" w:cs="Times New Roman"/>
                <w:color w:val="333333"/>
                <w:sz w:val="24"/>
                <w:szCs w:val="24"/>
                <w:shd w:val="clear" w:color="auto" w:fill="FFFFFF"/>
              </w:rPr>
            </w:pPr>
            <w:r w:rsidRPr="006033EE">
              <w:rPr>
                <w:rFonts w:ascii="Times New Roman" w:eastAsia="Calibri" w:hAnsi="Times New Roman" w:cs="Times New Roman"/>
                <w:color w:val="000000"/>
                <w:sz w:val="24"/>
                <w:szCs w:val="24"/>
                <w:shd w:val="clear" w:color="auto" w:fill="FFFFFF"/>
              </w:rPr>
              <w:t>Консультация «Если ребенок часто устраивает истерики</w:t>
            </w:r>
            <w:r w:rsidRPr="006033EE">
              <w:rPr>
                <w:rFonts w:ascii="Times New Roman" w:eastAsia="Calibri" w:hAnsi="Times New Roman" w:cs="Times New Roman"/>
                <w:color w:val="333333"/>
                <w:sz w:val="24"/>
                <w:szCs w:val="24"/>
                <w:shd w:val="clear" w:color="auto" w:fill="FFFFFF"/>
              </w:rPr>
              <w:t>».</w:t>
            </w:r>
          </w:p>
          <w:p w14:paraId="79102EFE" w14:textId="77777777" w:rsidR="006033EE" w:rsidRPr="006033EE" w:rsidRDefault="006033EE" w:rsidP="006033EE">
            <w:pPr>
              <w:autoSpaceDE w:val="0"/>
              <w:autoSpaceDN w:val="0"/>
              <w:adjustRightInd w:val="0"/>
              <w:spacing w:after="0" w:line="240" w:lineRule="auto"/>
              <w:jc w:val="center"/>
              <w:rPr>
                <w:rFonts w:ascii="Times New Roman" w:eastAsia="Calibri" w:hAnsi="Times New Roman" w:cs="Times New Roman"/>
                <w:sz w:val="24"/>
              </w:rPr>
            </w:pPr>
            <w:r w:rsidRPr="006033EE">
              <w:rPr>
                <w:rFonts w:ascii="Times New Roman" w:eastAsia="Calibri" w:hAnsi="Times New Roman" w:cs="Times New Roman"/>
                <w:sz w:val="24"/>
                <w:szCs w:val="24"/>
              </w:rPr>
              <w:t>Беседа: «Как научить ребенка здороваться».</w:t>
            </w:r>
          </w:p>
        </w:tc>
      </w:tr>
      <w:tr w:rsidR="006033EE" w:rsidRPr="006033EE" w14:paraId="134AE55D"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109BB69"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30.</w:t>
            </w:r>
          </w:p>
        </w:tc>
        <w:tc>
          <w:tcPr>
            <w:tcW w:w="3714" w:type="dxa"/>
            <w:tcBorders>
              <w:top w:val="single" w:sz="2" w:space="0" w:color="000000"/>
              <w:left w:val="single" w:sz="4" w:space="0" w:color="00000A"/>
              <w:bottom w:val="single" w:sz="4" w:space="0" w:color="00000A"/>
              <w:right w:val="single" w:sz="4" w:space="0" w:color="00000A"/>
            </w:tcBorders>
            <w:shd w:val="clear" w:color="auto" w:fill="FFFFFF"/>
          </w:tcPr>
          <w:p w14:paraId="4D6792C5"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01.04-04.04</w:t>
            </w:r>
          </w:p>
          <w:p w14:paraId="1976716D"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«Птичье царство»</w:t>
            </w:r>
          </w:p>
          <w:p w14:paraId="6FEA1E9D" w14:textId="77777777" w:rsidR="006033EE" w:rsidRPr="006033EE" w:rsidRDefault="006033EE" w:rsidP="006033EE">
            <w:pPr>
              <w:spacing w:after="0" w:line="240" w:lineRule="auto"/>
              <w:rPr>
                <w:rFonts w:ascii="Calibri" w:eastAsia="Calibri" w:hAnsi="Calibri" w:cs="Times New Roman"/>
                <w:sz w:val="24"/>
                <w:szCs w:val="24"/>
              </w:rPr>
            </w:pP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03A559D6"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Работа с родителями: «Оформление альбомов о достопримечательностях города»</w:t>
            </w:r>
          </w:p>
          <w:p w14:paraId="79741053"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 – передвижка «Расскажи детям о зимующих птицах».</w:t>
            </w:r>
          </w:p>
          <w:p w14:paraId="74A33915"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shd w:val="clear" w:color="auto" w:fill="FFFFFF"/>
              </w:rPr>
            </w:pPr>
            <w:r w:rsidRPr="006033EE">
              <w:rPr>
                <w:rFonts w:ascii="Times New Roman" w:eastAsia="Calibri" w:hAnsi="Times New Roman" w:cs="Times New Roman"/>
                <w:sz w:val="24"/>
                <w:szCs w:val="24"/>
              </w:rPr>
              <w:t>Памятка для родителей: «Речевые игры на тему «Птицы»».</w:t>
            </w:r>
          </w:p>
          <w:p w14:paraId="34D1E16D"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rPr>
              <w:t>Выставка кормушек для птиц, изготовленных детьми и родителями.</w:t>
            </w:r>
          </w:p>
          <w:p w14:paraId="72C1E3BE"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p>
        </w:tc>
      </w:tr>
      <w:tr w:rsidR="006033EE" w:rsidRPr="006033EE" w14:paraId="14790FB0" w14:textId="77777777" w:rsidTr="00B9040D">
        <w:trPr>
          <w:trHeight w:val="700"/>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B4DE5A5"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31.</w:t>
            </w:r>
          </w:p>
        </w:tc>
        <w:tc>
          <w:tcPr>
            <w:tcW w:w="3714" w:type="dxa"/>
            <w:tcBorders>
              <w:top w:val="single" w:sz="2" w:space="0" w:color="000000"/>
              <w:left w:val="single" w:sz="4" w:space="0" w:color="00000A"/>
              <w:bottom w:val="single" w:sz="4" w:space="0" w:color="00000A"/>
              <w:right w:val="single" w:sz="4" w:space="0" w:color="00000A"/>
            </w:tcBorders>
            <w:shd w:val="clear" w:color="auto" w:fill="FFFFFF"/>
          </w:tcPr>
          <w:p w14:paraId="366FC202"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07.04-11.04</w:t>
            </w:r>
          </w:p>
          <w:p w14:paraId="7872A31C"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«В космос все лететь хотим»</w:t>
            </w:r>
          </w:p>
          <w:p w14:paraId="60E867F3"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p>
          <w:p w14:paraId="4EE8BC01" w14:textId="77777777" w:rsidR="006033EE" w:rsidRPr="006033EE" w:rsidRDefault="006033EE" w:rsidP="006033EE">
            <w:pPr>
              <w:spacing w:after="0" w:line="240" w:lineRule="auto"/>
              <w:rPr>
                <w:rFonts w:ascii="Times New Roman" w:eastAsia="Times New Roman" w:hAnsi="Times New Roman" w:cs="Times New Roman"/>
                <w:b/>
                <w:sz w:val="24"/>
                <w:szCs w:val="24"/>
              </w:rPr>
            </w:pPr>
          </w:p>
        </w:tc>
        <w:tc>
          <w:tcPr>
            <w:tcW w:w="11482" w:type="dxa"/>
            <w:tcBorders>
              <w:top w:val="single" w:sz="2" w:space="0" w:color="000000"/>
              <w:left w:val="single" w:sz="4" w:space="0" w:color="00000A"/>
              <w:bottom w:val="single" w:sz="4" w:space="0" w:color="00000A"/>
              <w:right w:val="single" w:sz="4" w:space="0" w:color="00000A"/>
            </w:tcBorders>
            <w:shd w:val="clear" w:color="auto" w:fill="FFFFFF"/>
          </w:tcPr>
          <w:p w14:paraId="51814D53"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shd w:val="clear" w:color="auto" w:fill="FFFFFF"/>
              </w:rPr>
              <w:t>Консультации «Дети и компьютер».</w:t>
            </w:r>
          </w:p>
          <w:p w14:paraId="6880569F"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color w:val="000000"/>
                <w:sz w:val="24"/>
                <w:szCs w:val="24"/>
                <w:shd w:val="clear" w:color="auto" w:fill="FFFFFF"/>
              </w:rPr>
              <w:t>«В Солнечном царстве, в Космическом государстве». (Выставка детских поделок и рисунков, посвященная Всемирному дню космонавтики.)</w:t>
            </w:r>
          </w:p>
          <w:p w14:paraId="1E87FA10"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Беседа: «Что значит понятие «доброта» в наши дни? Как воспитать ребенка добрым человеком?»</w:t>
            </w:r>
          </w:p>
          <w:p w14:paraId="61910BA8"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медика: «Здоровые зубы – залог здоровья».</w:t>
            </w:r>
          </w:p>
        </w:tc>
      </w:tr>
      <w:tr w:rsidR="006033EE" w:rsidRPr="006033EE" w14:paraId="76F4F3B9"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35B9CBF"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32.</w:t>
            </w:r>
          </w:p>
        </w:tc>
        <w:tc>
          <w:tcPr>
            <w:tcW w:w="3714" w:type="dxa"/>
            <w:tcBorders>
              <w:top w:val="single" w:sz="2" w:space="0" w:color="000000"/>
              <w:left w:val="single" w:sz="4" w:space="0" w:color="00000A"/>
              <w:bottom w:val="single" w:sz="4" w:space="0" w:color="00000A"/>
              <w:right w:val="single" w:sz="4" w:space="0" w:color="00000A"/>
            </w:tcBorders>
            <w:shd w:val="clear" w:color="auto" w:fill="FFFFFF"/>
            <w:hideMark/>
          </w:tcPr>
          <w:p w14:paraId="6C98FBA3"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14.04-18.04</w:t>
            </w:r>
          </w:p>
          <w:p w14:paraId="43FA9B85"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«Подводное царство»</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002D082D"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rPr>
            </w:pPr>
            <w:r w:rsidRPr="006033EE">
              <w:rPr>
                <w:rFonts w:ascii="Times New Roman" w:eastAsia="Calibri" w:hAnsi="Times New Roman" w:cs="Times New Roman"/>
                <w:color w:val="000000"/>
                <w:sz w:val="24"/>
                <w:szCs w:val="24"/>
                <w:shd w:val="clear" w:color="auto" w:fill="FFFFFF"/>
              </w:rPr>
              <w:t>Консультации «Дети и компьютер».</w:t>
            </w:r>
          </w:p>
          <w:p w14:paraId="5A9F4511"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Ситуативный разговор с родителями «Как накормить упрямого малыша?»</w:t>
            </w:r>
          </w:p>
          <w:p w14:paraId="2B298927"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Беседа: «Что значит понятие «доброта» в наши дни? Как воспитать ребенка добрым человеком?»</w:t>
            </w:r>
          </w:p>
          <w:p w14:paraId="737F5536" w14:textId="77777777" w:rsidR="006033EE" w:rsidRPr="006033EE" w:rsidRDefault="006033EE" w:rsidP="006033EE">
            <w:pPr>
              <w:autoSpaceDE w:val="0"/>
              <w:autoSpaceDN w:val="0"/>
              <w:adjustRightInd w:val="0"/>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медика: «Здоровые зубы – залог здоровья».</w:t>
            </w:r>
          </w:p>
        </w:tc>
      </w:tr>
      <w:tr w:rsidR="006033EE" w:rsidRPr="006033EE" w14:paraId="132278ED"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E36EAD5"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33.</w:t>
            </w:r>
          </w:p>
        </w:tc>
        <w:tc>
          <w:tcPr>
            <w:tcW w:w="3714" w:type="dxa"/>
            <w:tcBorders>
              <w:top w:val="single" w:sz="2" w:space="0" w:color="000000"/>
              <w:left w:val="single" w:sz="4" w:space="0" w:color="00000A"/>
              <w:bottom w:val="single" w:sz="4" w:space="0" w:color="00000A"/>
              <w:right w:val="single" w:sz="4" w:space="0" w:color="00000A"/>
            </w:tcBorders>
            <w:shd w:val="clear" w:color="auto" w:fill="FFFFFF"/>
            <w:hideMark/>
          </w:tcPr>
          <w:p w14:paraId="0BDBB324"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21.04-25.04</w:t>
            </w:r>
          </w:p>
          <w:p w14:paraId="067423AE" w14:textId="77777777" w:rsidR="006033EE" w:rsidRPr="006033EE" w:rsidRDefault="006033EE" w:rsidP="006033EE">
            <w:pPr>
              <w:spacing w:after="160" w:line="256" w:lineRule="auto"/>
              <w:jc w:val="center"/>
              <w:rPr>
                <w:rFonts w:ascii="Times New Roman" w:eastAsia="Calibri" w:hAnsi="Times New Roman" w:cs="Times New Roman"/>
                <w:b/>
                <w:sz w:val="24"/>
                <w:szCs w:val="24"/>
              </w:rPr>
            </w:pPr>
            <w:r w:rsidRPr="006033EE">
              <w:rPr>
                <w:rFonts w:ascii="Times New Roman" w:eastAsia="Times New Roman" w:hAnsi="Times New Roman" w:cs="Times New Roman"/>
                <w:b/>
                <w:sz w:val="24"/>
                <w:szCs w:val="24"/>
              </w:rPr>
              <w:t>«Театральная неделя»</w:t>
            </w:r>
            <w:r w:rsidRPr="006033EE">
              <w:rPr>
                <w:rFonts w:ascii="Times New Roman" w:eastAsia="Calibri" w:hAnsi="Times New Roman" w:cs="Times New Roman"/>
                <w:b/>
                <w:sz w:val="24"/>
                <w:szCs w:val="24"/>
              </w:rPr>
              <w:t xml:space="preserve"> </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30897525"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 xml:space="preserve">Консультация: </w:t>
            </w:r>
            <w:r w:rsidRPr="006033EE">
              <w:rPr>
                <w:rFonts w:ascii="Times New Roman" w:eastAsia="Calibri" w:hAnsi="Times New Roman" w:cs="Times New Roman"/>
                <w:sz w:val="24"/>
                <w:szCs w:val="24"/>
                <w:shd w:val="clear" w:color="auto" w:fill="FFFFFF"/>
              </w:rPr>
              <w:t>«Зачем ребенку кукольный театр?».</w:t>
            </w:r>
          </w:p>
          <w:p w14:paraId="245FE95B" w14:textId="77777777" w:rsidR="006033EE" w:rsidRPr="006033EE" w:rsidRDefault="006033EE" w:rsidP="006033EE">
            <w:pPr>
              <w:spacing w:after="0" w:line="240" w:lineRule="auto"/>
              <w:jc w:val="center"/>
              <w:rPr>
                <w:rFonts w:ascii="Times New Roman" w:eastAsia="Times New Roman" w:hAnsi="Times New Roman" w:cs="Times New Roman"/>
                <w:sz w:val="24"/>
                <w:szCs w:val="24"/>
                <w:lang w:eastAsia="ru-RU"/>
              </w:rPr>
            </w:pPr>
            <w:r w:rsidRPr="006033EE">
              <w:rPr>
                <w:rFonts w:ascii="Times New Roman" w:eastAsia="Calibri" w:hAnsi="Times New Roman" w:cs="Times New Roman"/>
                <w:color w:val="000000"/>
                <w:sz w:val="24"/>
                <w:szCs w:val="24"/>
                <w:shd w:val="clear" w:color="auto" w:fill="FFFFFF"/>
              </w:rPr>
              <w:t xml:space="preserve"> Информация: «Влияние театрализованной игры на формирование личностных компетенций ребенка-дошкольника».</w:t>
            </w:r>
          </w:p>
          <w:p w14:paraId="0E880487"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6033EE" w:rsidRPr="006033EE" w14:paraId="6690256A"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C85D352"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lastRenderedPageBreak/>
              <w:t>34.</w:t>
            </w:r>
          </w:p>
        </w:tc>
        <w:tc>
          <w:tcPr>
            <w:tcW w:w="3714" w:type="dxa"/>
            <w:tcBorders>
              <w:top w:val="single" w:sz="2" w:space="0" w:color="000000"/>
              <w:left w:val="single" w:sz="4" w:space="0" w:color="00000A"/>
              <w:bottom w:val="single" w:sz="4" w:space="0" w:color="00000A"/>
              <w:right w:val="single" w:sz="4" w:space="0" w:color="00000A"/>
            </w:tcBorders>
            <w:shd w:val="clear" w:color="auto" w:fill="FFFFFF"/>
            <w:hideMark/>
          </w:tcPr>
          <w:p w14:paraId="2508C59C"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28.04-30.04</w:t>
            </w:r>
          </w:p>
          <w:p w14:paraId="5C91BCD3"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Calibri" w:hAnsi="Times New Roman" w:cs="Times New Roman"/>
                <w:b/>
                <w:sz w:val="24"/>
                <w:szCs w:val="24"/>
              </w:rPr>
              <w:t>«Животные Сафари»</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5E05CB9C" w14:textId="77777777" w:rsidR="006033EE" w:rsidRPr="006033EE" w:rsidRDefault="006033EE" w:rsidP="006033EE">
            <w:pPr>
              <w:spacing w:after="0" w:line="240" w:lineRule="auto"/>
              <w:jc w:val="center"/>
              <w:rPr>
                <w:rFonts w:ascii="Times New Roman" w:eastAsia="Calibri" w:hAnsi="Times New Roman" w:cs="Times New Roman"/>
                <w:color w:val="000000"/>
                <w:sz w:val="24"/>
                <w:szCs w:val="24"/>
                <w:shd w:val="clear" w:color="auto" w:fill="FFFFFF"/>
              </w:rPr>
            </w:pPr>
            <w:r w:rsidRPr="006033EE">
              <w:rPr>
                <w:rFonts w:ascii="Times New Roman" w:eastAsia="Calibri" w:hAnsi="Times New Roman" w:cs="Times New Roman"/>
                <w:color w:val="000000"/>
                <w:sz w:val="24"/>
                <w:szCs w:val="24"/>
                <w:shd w:val="clear" w:color="auto" w:fill="FFFFFF"/>
              </w:rPr>
              <w:t>Консультация: «Безопасность в транспорте».</w:t>
            </w:r>
          </w:p>
          <w:p w14:paraId="1F60FB29"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color w:val="000000"/>
                <w:sz w:val="24"/>
                <w:szCs w:val="24"/>
                <w:shd w:val="clear" w:color="auto" w:fill="FFFFFF"/>
              </w:rPr>
              <w:t>Консультация «Дисциплина на улице – залог безопасности».</w:t>
            </w:r>
          </w:p>
        </w:tc>
      </w:tr>
      <w:tr w:rsidR="006033EE" w:rsidRPr="006033EE" w14:paraId="2F62841A"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2F84553"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35.</w:t>
            </w:r>
          </w:p>
        </w:tc>
        <w:tc>
          <w:tcPr>
            <w:tcW w:w="3714" w:type="dxa"/>
            <w:tcBorders>
              <w:top w:val="single" w:sz="2" w:space="0" w:color="000000"/>
              <w:left w:val="single" w:sz="4" w:space="0" w:color="00000A"/>
              <w:bottom w:val="single" w:sz="4" w:space="0" w:color="00000A"/>
              <w:right w:val="single" w:sz="4" w:space="0" w:color="00000A"/>
            </w:tcBorders>
            <w:shd w:val="clear" w:color="auto" w:fill="FFFFFF"/>
            <w:hideMark/>
          </w:tcPr>
          <w:p w14:paraId="4988579F"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05.05-08.05</w:t>
            </w:r>
          </w:p>
          <w:p w14:paraId="0E9639C5"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«День Победы»</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3432E73A"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Папка-передвижка «День Победы»</w:t>
            </w:r>
          </w:p>
          <w:p w14:paraId="1FDD5970"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Спортивно-оздоровительное мероприятие совместно с папами «Зарница».</w:t>
            </w:r>
          </w:p>
          <w:p w14:paraId="09BCEE77"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color w:val="000000"/>
                <w:sz w:val="24"/>
                <w:szCs w:val="24"/>
                <w:shd w:val="clear" w:color="auto" w:fill="FFFFFF"/>
              </w:rPr>
              <w:t>Принести книги для оформления выставки «Книги, которые мы читаем дома».</w:t>
            </w:r>
          </w:p>
          <w:p w14:paraId="3014F75D"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Консультация: «Что и как рассказать ребенку о войне?»</w:t>
            </w:r>
          </w:p>
        </w:tc>
      </w:tr>
      <w:tr w:rsidR="006033EE" w:rsidRPr="006033EE" w14:paraId="68611AEF" w14:textId="77777777" w:rsidTr="00B9040D">
        <w:trPr>
          <w:trHeight w:val="520"/>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172A0B3"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36.</w:t>
            </w:r>
          </w:p>
        </w:tc>
        <w:tc>
          <w:tcPr>
            <w:tcW w:w="3714" w:type="dxa"/>
            <w:tcBorders>
              <w:top w:val="single" w:sz="2" w:space="0" w:color="000000"/>
              <w:left w:val="single" w:sz="4" w:space="0" w:color="00000A"/>
              <w:bottom w:val="single" w:sz="4" w:space="0" w:color="00000A"/>
              <w:right w:val="single" w:sz="4" w:space="0" w:color="00000A"/>
            </w:tcBorders>
            <w:shd w:val="clear" w:color="auto" w:fill="FFFFFF"/>
          </w:tcPr>
          <w:p w14:paraId="558BE943"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12.05-16.05</w:t>
            </w:r>
          </w:p>
          <w:p w14:paraId="7380A174"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«Насекомые»</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hideMark/>
          </w:tcPr>
          <w:p w14:paraId="28BED17C"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Фотовыставка: «Природа родного края»</w:t>
            </w:r>
          </w:p>
          <w:p w14:paraId="3B773CB7"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color w:val="000000"/>
                <w:sz w:val="24"/>
                <w:szCs w:val="24"/>
                <w:shd w:val="clear" w:color="auto" w:fill="FFFFFF"/>
              </w:rPr>
              <w:t>Памятка: «Опасные насекомые нашего края»</w:t>
            </w:r>
          </w:p>
        </w:tc>
      </w:tr>
      <w:tr w:rsidR="006033EE" w:rsidRPr="006033EE" w14:paraId="631CC404" w14:textId="77777777" w:rsidTr="00B9040D">
        <w:trPr>
          <w:trHeight w:val="1"/>
        </w:trPr>
        <w:tc>
          <w:tcPr>
            <w:tcW w:w="96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0533696"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37.</w:t>
            </w:r>
          </w:p>
        </w:tc>
        <w:tc>
          <w:tcPr>
            <w:tcW w:w="3714" w:type="dxa"/>
            <w:tcBorders>
              <w:top w:val="single" w:sz="2" w:space="0" w:color="000000"/>
              <w:left w:val="single" w:sz="4" w:space="0" w:color="00000A"/>
              <w:bottom w:val="single" w:sz="4" w:space="0" w:color="00000A"/>
              <w:right w:val="single" w:sz="4" w:space="0" w:color="00000A"/>
            </w:tcBorders>
            <w:shd w:val="clear" w:color="auto" w:fill="FFFFFF"/>
            <w:hideMark/>
          </w:tcPr>
          <w:p w14:paraId="43620AAF"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19.05-23.05</w:t>
            </w:r>
          </w:p>
          <w:p w14:paraId="2340AE86" w14:textId="77777777" w:rsidR="006033EE" w:rsidRPr="006033EE" w:rsidRDefault="006033EE" w:rsidP="006033EE">
            <w:pPr>
              <w:spacing w:after="0" w:line="240" w:lineRule="auto"/>
              <w:jc w:val="center"/>
              <w:rPr>
                <w:rFonts w:ascii="Calibri" w:eastAsia="Calibri" w:hAnsi="Calibri" w:cs="Times New Roman"/>
                <w:sz w:val="24"/>
                <w:szCs w:val="24"/>
              </w:rPr>
            </w:pPr>
            <w:r w:rsidRPr="006033EE">
              <w:rPr>
                <w:rFonts w:ascii="Times New Roman" w:eastAsia="Times New Roman" w:hAnsi="Times New Roman" w:cs="Times New Roman"/>
                <w:b/>
                <w:sz w:val="24"/>
                <w:szCs w:val="24"/>
              </w:rPr>
              <w:t>«Дружат дети всей земли»</w:t>
            </w:r>
          </w:p>
        </w:tc>
        <w:tc>
          <w:tcPr>
            <w:tcW w:w="11482" w:type="dxa"/>
            <w:tcBorders>
              <w:top w:val="single" w:sz="2" w:space="0" w:color="000000"/>
              <w:left w:val="single" w:sz="4" w:space="0" w:color="00000A"/>
              <w:bottom w:val="single" w:sz="4" w:space="0" w:color="00000A"/>
              <w:right w:val="single" w:sz="4" w:space="0" w:color="00000A"/>
            </w:tcBorders>
            <w:shd w:val="clear" w:color="auto" w:fill="FFFFFF"/>
          </w:tcPr>
          <w:p w14:paraId="03740115"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Итоговое мероприятие внутри группы «Дружат дети всей земли».</w:t>
            </w:r>
          </w:p>
          <w:p w14:paraId="145A312A" w14:textId="77777777" w:rsidR="006033EE" w:rsidRPr="006033EE" w:rsidRDefault="006033EE" w:rsidP="006033EE">
            <w:pPr>
              <w:spacing w:after="0" w:line="240" w:lineRule="auto"/>
              <w:jc w:val="center"/>
              <w:rPr>
                <w:rFonts w:ascii="Times New Roman" w:eastAsia="Calibri" w:hAnsi="Times New Roman" w:cs="Times New Roman"/>
                <w:sz w:val="24"/>
                <w:szCs w:val="24"/>
              </w:rPr>
            </w:pPr>
          </w:p>
        </w:tc>
      </w:tr>
      <w:tr w:rsidR="006033EE" w:rsidRPr="006033EE" w14:paraId="5945B6B0" w14:textId="77777777" w:rsidTr="00B9040D">
        <w:trPr>
          <w:trHeight w:val="429"/>
        </w:trPr>
        <w:tc>
          <w:tcPr>
            <w:tcW w:w="965" w:type="dxa"/>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6198AA4A" w14:textId="77777777" w:rsidR="006033EE" w:rsidRPr="006033EE" w:rsidRDefault="006033EE" w:rsidP="006033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33EE">
              <w:rPr>
                <w:rFonts w:ascii="Times New Roman" w:eastAsia="Times New Roman" w:hAnsi="Times New Roman" w:cs="Times New Roman"/>
                <w:b/>
                <w:sz w:val="24"/>
                <w:szCs w:val="24"/>
                <w:lang w:eastAsia="ru-RU"/>
              </w:rPr>
              <w:t>38.</w:t>
            </w:r>
          </w:p>
        </w:tc>
        <w:tc>
          <w:tcPr>
            <w:tcW w:w="3714" w:type="dxa"/>
            <w:tcBorders>
              <w:top w:val="single" w:sz="2" w:space="0" w:color="000000"/>
              <w:left w:val="single" w:sz="4" w:space="0" w:color="00000A"/>
              <w:bottom w:val="single" w:sz="4" w:space="0" w:color="auto"/>
              <w:right w:val="single" w:sz="4" w:space="0" w:color="00000A"/>
            </w:tcBorders>
            <w:shd w:val="clear" w:color="auto" w:fill="FFFFFF"/>
            <w:hideMark/>
          </w:tcPr>
          <w:p w14:paraId="38C9B4BF"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26.05.- 30.05.</w:t>
            </w:r>
          </w:p>
          <w:p w14:paraId="2D27D163" w14:textId="77777777" w:rsidR="006033EE" w:rsidRPr="006033EE" w:rsidRDefault="006033EE" w:rsidP="006033EE">
            <w:pPr>
              <w:spacing w:after="0" w:line="240" w:lineRule="auto"/>
              <w:jc w:val="center"/>
              <w:rPr>
                <w:rFonts w:ascii="Times New Roman" w:eastAsia="Times New Roman" w:hAnsi="Times New Roman" w:cs="Times New Roman"/>
                <w:b/>
                <w:sz w:val="24"/>
                <w:szCs w:val="24"/>
              </w:rPr>
            </w:pPr>
            <w:r w:rsidRPr="006033EE">
              <w:rPr>
                <w:rFonts w:ascii="Times New Roman" w:eastAsia="Times New Roman" w:hAnsi="Times New Roman" w:cs="Times New Roman"/>
                <w:b/>
                <w:sz w:val="24"/>
                <w:szCs w:val="24"/>
              </w:rPr>
              <w:t>«Земля- наш общий дом»</w:t>
            </w:r>
          </w:p>
        </w:tc>
        <w:tc>
          <w:tcPr>
            <w:tcW w:w="11482" w:type="dxa"/>
            <w:tcBorders>
              <w:top w:val="single" w:sz="2" w:space="0" w:color="000000"/>
              <w:left w:val="single" w:sz="4" w:space="0" w:color="00000A"/>
              <w:bottom w:val="single" w:sz="4" w:space="0" w:color="auto"/>
              <w:right w:val="single" w:sz="4" w:space="0" w:color="00000A"/>
            </w:tcBorders>
            <w:shd w:val="clear" w:color="auto" w:fill="FFFFFF"/>
            <w:hideMark/>
          </w:tcPr>
          <w:p w14:paraId="6B98A02C" w14:textId="77777777" w:rsidR="006033EE" w:rsidRPr="006033EE" w:rsidRDefault="006033EE" w:rsidP="006033EE">
            <w:pPr>
              <w:spacing w:after="0" w:line="240" w:lineRule="auto"/>
              <w:jc w:val="center"/>
              <w:rPr>
                <w:rFonts w:ascii="Times New Roman" w:eastAsia="Calibri" w:hAnsi="Times New Roman" w:cs="Times New Roman"/>
                <w:sz w:val="24"/>
                <w:szCs w:val="24"/>
              </w:rPr>
            </w:pPr>
            <w:r w:rsidRPr="006033EE">
              <w:rPr>
                <w:rFonts w:ascii="Times New Roman" w:eastAsia="Calibri" w:hAnsi="Times New Roman" w:cs="Times New Roman"/>
                <w:sz w:val="24"/>
                <w:szCs w:val="24"/>
              </w:rPr>
              <w:t xml:space="preserve"> Папка-передвижка «Воспитание у ребенка художественного вкуса, эстетического восприятия природы»</w:t>
            </w:r>
          </w:p>
        </w:tc>
      </w:tr>
    </w:tbl>
    <w:p w14:paraId="627E5DC5" w14:textId="77777777" w:rsidR="006033EE" w:rsidRPr="006033EE" w:rsidRDefault="006033EE" w:rsidP="006033EE">
      <w:pPr>
        <w:spacing w:after="0" w:line="256" w:lineRule="auto"/>
        <w:rPr>
          <w:rFonts w:ascii="Times New Roman" w:eastAsia="Calibri" w:hAnsi="Times New Roman" w:cs="Times New Roman"/>
          <w:b/>
          <w:sz w:val="28"/>
          <w:szCs w:val="28"/>
        </w:rPr>
      </w:pPr>
    </w:p>
    <w:p w14:paraId="24E0349F" w14:textId="77777777" w:rsidR="006033EE" w:rsidRPr="006033EE" w:rsidRDefault="006033EE" w:rsidP="006033EE">
      <w:pPr>
        <w:spacing w:after="0" w:line="256" w:lineRule="auto"/>
        <w:rPr>
          <w:rFonts w:ascii="Times New Roman" w:eastAsia="Calibri" w:hAnsi="Times New Roman" w:cs="Times New Roman"/>
          <w:b/>
          <w:sz w:val="28"/>
          <w:szCs w:val="28"/>
        </w:rPr>
      </w:pPr>
    </w:p>
    <w:p w14:paraId="484F7A5F" w14:textId="77777777" w:rsidR="006033EE" w:rsidRPr="006033EE" w:rsidRDefault="006033EE" w:rsidP="006033EE">
      <w:pPr>
        <w:spacing w:after="0" w:line="256" w:lineRule="auto"/>
        <w:rPr>
          <w:rFonts w:ascii="Times New Roman" w:eastAsia="Calibri" w:hAnsi="Times New Roman" w:cs="Times New Roman"/>
          <w:sz w:val="24"/>
          <w:szCs w:val="24"/>
        </w:rPr>
      </w:pPr>
      <w:r w:rsidRPr="006033EE">
        <w:rPr>
          <w:rFonts w:ascii="Times New Roman" w:eastAsia="Calibri" w:hAnsi="Times New Roman" w:cs="Times New Roman"/>
          <w:sz w:val="24"/>
          <w:szCs w:val="24"/>
        </w:rPr>
        <w:t>Использованная литература:</w:t>
      </w:r>
    </w:p>
    <w:p w14:paraId="2C167AB6" w14:textId="77777777" w:rsidR="006033EE" w:rsidRPr="006033EE" w:rsidRDefault="006033EE" w:rsidP="006033EE">
      <w:pPr>
        <w:spacing w:after="0" w:line="240" w:lineRule="auto"/>
        <w:rPr>
          <w:rFonts w:ascii="Times New Roman" w:eastAsia="Times New Roman" w:hAnsi="Times New Roman" w:cs="Times New Roman"/>
          <w:sz w:val="20"/>
          <w:szCs w:val="20"/>
          <w:lang w:eastAsia="ru-RU"/>
        </w:rPr>
      </w:pPr>
      <w:r w:rsidRPr="006033EE">
        <w:rPr>
          <w:rFonts w:ascii="Times New Roman" w:eastAsia="Times New Roman" w:hAnsi="Times New Roman" w:cs="Times New Roman"/>
          <w:sz w:val="20"/>
          <w:szCs w:val="20"/>
          <w:lang w:eastAsia="ru-RU"/>
        </w:rPr>
        <w:t>1.Федеральная образовательная программа дошкольного образования (Утверждена Министерством просвещения РФ) 236 с., 2022 г.</w:t>
      </w:r>
    </w:p>
    <w:p w14:paraId="756E56AE" w14:textId="77777777" w:rsidR="006033EE" w:rsidRPr="006033EE" w:rsidRDefault="006033EE" w:rsidP="006033EE">
      <w:pPr>
        <w:spacing w:after="0" w:line="240" w:lineRule="auto"/>
        <w:rPr>
          <w:rFonts w:ascii="Times New Roman" w:eastAsia="Times New Roman" w:hAnsi="Times New Roman" w:cs="Times New Roman"/>
          <w:sz w:val="20"/>
          <w:szCs w:val="20"/>
          <w:lang w:eastAsia="ru-RU"/>
        </w:rPr>
      </w:pPr>
      <w:r w:rsidRPr="006033EE">
        <w:rPr>
          <w:rFonts w:ascii="Times New Roman" w:eastAsia="Times New Roman" w:hAnsi="Times New Roman" w:cs="Times New Roman"/>
          <w:sz w:val="20"/>
          <w:szCs w:val="20"/>
          <w:lang w:eastAsia="ru-RU"/>
        </w:rPr>
        <w:t>2.Агвелян М.Г. Взаимодействие педагогов ДОУ с родителями Москва: ТЦ Сфера 2009 г. – 128 с.</w:t>
      </w:r>
    </w:p>
    <w:p w14:paraId="250044C1" w14:textId="77777777" w:rsidR="006033EE" w:rsidRPr="006033EE" w:rsidRDefault="006033EE" w:rsidP="006033EE">
      <w:pPr>
        <w:spacing w:after="0" w:line="240" w:lineRule="auto"/>
        <w:rPr>
          <w:rFonts w:ascii="Times New Roman" w:eastAsia="Times New Roman" w:hAnsi="Times New Roman" w:cs="Times New Roman"/>
          <w:sz w:val="20"/>
          <w:szCs w:val="20"/>
          <w:lang w:eastAsia="ru-RU"/>
        </w:rPr>
      </w:pPr>
      <w:r w:rsidRPr="006033EE">
        <w:rPr>
          <w:rFonts w:ascii="Times New Roman" w:eastAsia="Times New Roman" w:hAnsi="Times New Roman" w:cs="Times New Roman"/>
          <w:sz w:val="20"/>
          <w:szCs w:val="20"/>
          <w:lang w:eastAsia="ru-RU"/>
        </w:rPr>
        <w:t>3.Березина В.А., Виноградова Л.И. Педагогическое сопровождение семейного воспитания. Санкт-Петербург, Каро, 2006 г. -178 с.</w:t>
      </w:r>
    </w:p>
    <w:p w14:paraId="165A5730" w14:textId="77777777" w:rsidR="006033EE" w:rsidRPr="006033EE" w:rsidRDefault="006033EE" w:rsidP="006033EE">
      <w:pPr>
        <w:spacing w:after="0" w:line="240" w:lineRule="auto"/>
        <w:rPr>
          <w:rFonts w:ascii="Times New Roman" w:eastAsia="Times New Roman" w:hAnsi="Times New Roman" w:cs="Times New Roman"/>
          <w:sz w:val="20"/>
          <w:szCs w:val="20"/>
          <w:lang w:eastAsia="ru-RU"/>
        </w:rPr>
      </w:pPr>
      <w:r w:rsidRPr="006033EE">
        <w:rPr>
          <w:rFonts w:ascii="Times New Roman" w:eastAsia="Times New Roman" w:hAnsi="Times New Roman" w:cs="Times New Roman"/>
          <w:sz w:val="20"/>
          <w:szCs w:val="20"/>
          <w:lang w:eastAsia="ru-RU"/>
        </w:rPr>
        <w:t xml:space="preserve">4.Давыдова О.И., Богославец Л.Г. Работа с родителями в ДОУ. Этнопедагогический подход. Москва. Творческий центр, 2008 г., - 265 с. </w:t>
      </w:r>
    </w:p>
    <w:p w14:paraId="22CF9352" w14:textId="77777777" w:rsidR="006033EE" w:rsidRPr="006033EE" w:rsidRDefault="006033EE" w:rsidP="006033EE">
      <w:pPr>
        <w:spacing w:after="160" w:line="259" w:lineRule="auto"/>
        <w:rPr>
          <w:rFonts w:ascii="Calibri" w:eastAsia="Calibri" w:hAnsi="Calibri" w:cs="Times New Roman"/>
        </w:rPr>
      </w:pPr>
    </w:p>
    <w:p w14:paraId="7DBC4D55" w14:textId="77777777" w:rsidR="00FD193D" w:rsidRPr="00D14D19" w:rsidRDefault="00FD193D" w:rsidP="00C25AB2">
      <w:pPr>
        <w:spacing w:after="0" w:line="240" w:lineRule="auto"/>
        <w:jc w:val="center"/>
        <w:rPr>
          <w:rFonts w:ascii="Times New Roman" w:hAnsi="Times New Roman" w:cs="Times New Roman"/>
          <w:b/>
          <w:sz w:val="28"/>
          <w:szCs w:val="28"/>
        </w:rPr>
      </w:pPr>
    </w:p>
    <w:p w14:paraId="56094C07" w14:textId="77777777" w:rsidR="00246BE3" w:rsidRDefault="00246BE3" w:rsidP="001B3ADA">
      <w:pPr>
        <w:spacing w:after="0" w:line="240" w:lineRule="auto"/>
        <w:jc w:val="center"/>
        <w:rPr>
          <w:rFonts w:ascii="Times New Roman" w:hAnsi="Times New Roman" w:cs="Times New Roman"/>
          <w:b/>
          <w:sz w:val="28"/>
          <w:szCs w:val="28"/>
        </w:rPr>
      </w:pPr>
    </w:p>
    <w:p w14:paraId="6E890642" w14:textId="77777777" w:rsidR="00246BE3" w:rsidRDefault="00246BE3" w:rsidP="001B3ADA">
      <w:pPr>
        <w:spacing w:after="0" w:line="240" w:lineRule="auto"/>
        <w:jc w:val="center"/>
        <w:rPr>
          <w:rFonts w:ascii="Times New Roman" w:hAnsi="Times New Roman" w:cs="Times New Roman"/>
          <w:b/>
          <w:sz w:val="28"/>
          <w:szCs w:val="28"/>
        </w:rPr>
      </w:pPr>
    </w:p>
    <w:p w14:paraId="2D3A4488" w14:textId="77777777" w:rsidR="00246BE3" w:rsidRDefault="00246BE3" w:rsidP="001B3ADA">
      <w:pPr>
        <w:spacing w:after="0" w:line="240" w:lineRule="auto"/>
        <w:jc w:val="center"/>
        <w:rPr>
          <w:rFonts w:ascii="Times New Roman" w:hAnsi="Times New Roman" w:cs="Times New Roman"/>
          <w:b/>
          <w:sz w:val="28"/>
          <w:szCs w:val="28"/>
        </w:rPr>
      </w:pPr>
    </w:p>
    <w:p w14:paraId="3BB74E68" w14:textId="77777777" w:rsidR="00246BE3" w:rsidRDefault="00246BE3" w:rsidP="001B3ADA">
      <w:pPr>
        <w:spacing w:after="0" w:line="240" w:lineRule="auto"/>
        <w:jc w:val="center"/>
        <w:rPr>
          <w:rFonts w:ascii="Times New Roman" w:hAnsi="Times New Roman" w:cs="Times New Roman"/>
          <w:b/>
          <w:sz w:val="28"/>
          <w:szCs w:val="28"/>
        </w:rPr>
      </w:pPr>
    </w:p>
    <w:p w14:paraId="61E5C057" w14:textId="77777777" w:rsidR="006033EE" w:rsidRDefault="006033EE" w:rsidP="001B3ADA">
      <w:pPr>
        <w:spacing w:after="0" w:line="240" w:lineRule="auto"/>
        <w:jc w:val="center"/>
        <w:rPr>
          <w:rFonts w:ascii="Times New Roman" w:hAnsi="Times New Roman" w:cs="Times New Roman"/>
          <w:b/>
          <w:sz w:val="28"/>
          <w:szCs w:val="28"/>
        </w:rPr>
      </w:pPr>
    </w:p>
    <w:p w14:paraId="4610B414" w14:textId="77777777" w:rsidR="006033EE" w:rsidRDefault="006033EE" w:rsidP="001B3ADA">
      <w:pPr>
        <w:spacing w:after="0" w:line="240" w:lineRule="auto"/>
        <w:jc w:val="center"/>
        <w:rPr>
          <w:rFonts w:ascii="Times New Roman" w:hAnsi="Times New Roman" w:cs="Times New Roman"/>
          <w:b/>
          <w:sz w:val="28"/>
          <w:szCs w:val="28"/>
        </w:rPr>
      </w:pPr>
    </w:p>
    <w:p w14:paraId="09D94161" w14:textId="77777777" w:rsidR="006033EE" w:rsidRDefault="006033EE" w:rsidP="001B3ADA">
      <w:pPr>
        <w:spacing w:after="0" w:line="240" w:lineRule="auto"/>
        <w:jc w:val="center"/>
        <w:rPr>
          <w:rFonts w:ascii="Times New Roman" w:hAnsi="Times New Roman" w:cs="Times New Roman"/>
          <w:b/>
          <w:sz w:val="28"/>
          <w:szCs w:val="28"/>
        </w:rPr>
      </w:pPr>
    </w:p>
    <w:p w14:paraId="6EADDF1B" w14:textId="77777777" w:rsidR="006033EE" w:rsidRDefault="006033EE" w:rsidP="001B3ADA">
      <w:pPr>
        <w:spacing w:after="0" w:line="240" w:lineRule="auto"/>
        <w:jc w:val="center"/>
        <w:rPr>
          <w:rFonts w:ascii="Times New Roman" w:hAnsi="Times New Roman" w:cs="Times New Roman"/>
          <w:b/>
          <w:sz w:val="28"/>
          <w:szCs w:val="28"/>
        </w:rPr>
      </w:pPr>
    </w:p>
    <w:p w14:paraId="60DD2ED8" w14:textId="600505AB" w:rsidR="00D14D19" w:rsidRDefault="00D14D19" w:rsidP="001B3ADA">
      <w:pPr>
        <w:spacing w:after="0" w:line="240" w:lineRule="auto"/>
        <w:jc w:val="center"/>
        <w:rPr>
          <w:rFonts w:ascii="Times New Roman" w:hAnsi="Times New Roman" w:cs="Times New Roman"/>
          <w:b/>
          <w:sz w:val="28"/>
          <w:szCs w:val="28"/>
        </w:rPr>
      </w:pPr>
      <w:r w:rsidRPr="001B3ADA">
        <w:rPr>
          <w:rFonts w:ascii="Times New Roman" w:hAnsi="Times New Roman" w:cs="Times New Roman"/>
          <w:b/>
          <w:sz w:val="28"/>
          <w:szCs w:val="28"/>
        </w:rPr>
        <w:lastRenderedPageBreak/>
        <w:t>Лист изменений и дополнений</w:t>
      </w:r>
      <w:r w:rsidR="00252984">
        <w:rPr>
          <w:rFonts w:ascii="Times New Roman" w:hAnsi="Times New Roman" w:cs="Times New Roman"/>
          <w:b/>
          <w:sz w:val="28"/>
          <w:szCs w:val="28"/>
        </w:rPr>
        <w:t>.</w:t>
      </w:r>
    </w:p>
    <w:p w14:paraId="205B07A3" w14:textId="77777777" w:rsidR="001B3ADA" w:rsidRPr="001B3ADA" w:rsidRDefault="001B3ADA" w:rsidP="001B3ADA">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3397"/>
        <w:gridCol w:w="3969"/>
        <w:gridCol w:w="3686"/>
        <w:gridCol w:w="3402"/>
      </w:tblGrid>
      <w:tr w:rsidR="001B3ADA" w14:paraId="3842EE98" w14:textId="77777777" w:rsidTr="00C359CE">
        <w:tc>
          <w:tcPr>
            <w:tcW w:w="3397" w:type="dxa"/>
          </w:tcPr>
          <w:p w14:paraId="5F40B2A8" w14:textId="77777777" w:rsidR="001B3ADA" w:rsidRDefault="001B3ADA" w:rsidP="00C25AB2">
            <w:pPr>
              <w:rPr>
                <w:b/>
              </w:rPr>
            </w:pPr>
          </w:p>
        </w:tc>
        <w:tc>
          <w:tcPr>
            <w:tcW w:w="3969" w:type="dxa"/>
          </w:tcPr>
          <w:p w14:paraId="5012CAF2" w14:textId="77777777" w:rsidR="001B3ADA" w:rsidRDefault="001B3ADA" w:rsidP="00C25AB2">
            <w:pPr>
              <w:rPr>
                <w:b/>
              </w:rPr>
            </w:pPr>
          </w:p>
        </w:tc>
        <w:tc>
          <w:tcPr>
            <w:tcW w:w="3686" w:type="dxa"/>
          </w:tcPr>
          <w:p w14:paraId="7C007FAD" w14:textId="77777777" w:rsidR="001B3ADA" w:rsidRDefault="001B3ADA" w:rsidP="00C25AB2">
            <w:pPr>
              <w:rPr>
                <w:b/>
              </w:rPr>
            </w:pPr>
          </w:p>
        </w:tc>
        <w:tc>
          <w:tcPr>
            <w:tcW w:w="3402" w:type="dxa"/>
          </w:tcPr>
          <w:p w14:paraId="3A2F00EA" w14:textId="77777777" w:rsidR="001B3ADA" w:rsidRDefault="001B3ADA" w:rsidP="00C25AB2">
            <w:pPr>
              <w:rPr>
                <w:b/>
              </w:rPr>
            </w:pPr>
          </w:p>
        </w:tc>
      </w:tr>
      <w:tr w:rsidR="001B3ADA" w14:paraId="05431F5E" w14:textId="77777777" w:rsidTr="00C359CE">
        <w:tc>
          <w:tcPr>
            <w:tcW w:w="3397" w:type="dxa"/>
          </w:tcPr>
          <w:p w14:paraId="7AC81209" w14:textId="77777777" w:rsidR="001B3ADA" w:rsidRDefault="001B3ADA" w:rsidP="00C25AB2">
            <w:pPr>
              <w:rPr>
                <w:b/>
              </w:rPr>
            </w:pPr>
          </w:p>
          <w:p w14:paraId="6868D4C9" w14:textId="77777777" w:rsidR="001B3ADA" w:rsidRDefault="001B3ADA" w:rsidP="00C25AB2">
            <w:pPr>
              <w:rPr>
                <w:b/>
              </w:rPr>
            </w:pPr>
          </w:p>
        </w:tc>
        <w:tc>
          <w:tcPr>
            <w:tcW w:w="3969" w:type="dxa"/>
          </w:tcPr>
          <w:p w14:paraId="18B8040E" w14:textId="77777777" w:rsidR="001B3ADA" w:rsidRDefault="001B3ADA" w:rsidP="00C25AB2">
            <w:pPr>
              <w:rPr>
                <w:b/>
              </w:rPr>
            </w:pPr>
          </w:p>
        </w:tc>
        <w:tc>
          <w:tcPr>
            <w:tcW w:w="3686" w:type="dxa"/>
          </w:tcPr>
          <w:p w14:paraId="6680492D" w14:textId="77777777" w:rsidR="001B3ADA" w:rsidRDefault="001B3ADA" w:rsidP="00C25AB2">
            <w:pPr>
              <w:rPr>
                <w:b/>
              </w:rPr>
            </w:pPr>
          </w:p>
        </w:tc>
        <w:tc>
          <w:tcPr>
            <w:tcW w:w="3402" w:type="dxa"/>
          </w:tcPr>
          <w:p w14:paraId="6284371C" w14:textId="77777777" w:rsidR="001B3ADA" w:rsidRDefault="001B3ADA" w:rsidP="00C25AB2">
            <w:pPr>
              <w:rPr>
                <w:b/>
              </w:rPr>
            </w:pPr>
          </w:p>
        </w:tc>
      </w:tr>
      <w:tr w:rsidR="001B3ADA" w14:paraId="7590BA37" w14:textId="77777777" w:rsidTr="00C359CE">
        <w:tc>
          <w:tcPr>
            <w:tcW w:w="3397" w:type="dxa"/>
          </w:tcPr>
          <w:p w14:paraId="7B1705BA" w14:textId="77777777" w:rsidR="001B3ADA" w:rsidRDefault="001B3ADA" w:rsidP="00C25AB2">
            <w:pPr>
              <w:rPr>
                <w:b/>
              </w:rPr>
            </w:pPr>
          </w:p>
          <w:p w14:paraId="3D43B3B2" w14:textId="77777777" w:rsidR="001B3ADA" w:rsidRDefault="001B3ADA" w:rsidP="00C25AB2">
            <w:pPr>
              <w:rPr>
                <w:b/>
              </w:rPr>
            </w:pPr>
          </w:p>
        </w:tc>
        <w:tc>
          <w:tcPr>
            <w:tcW w:w="3969" w:type="dxa"/>
          </w:tcPr>
          <w:p w14:paraId="695188B5" w14:textId="77777777" w:rsidR="001B3ADA" w:rsidRDefault="001B3ADA" w:rsidP="00C25AB2">
            <w:pPr>
              <w:rPr>
                <w:b/>
              </w:rPr>
            </w:pPr>
          </w:p>
        </w:tc>
        <w:tc>
          <w:tcPr>
            <w:tcW w:w="3686" w:type="dxa"/>
          </w:tcPr>
          <w:p w14:paraId="77F667CF" w14:textId="77777777" w:rsidR="001B3ADA" w:rsidRDefault="001B3ADA" w:rsidP="00C25AB2">
            <w:pPr>
              <w:rPr>
                <w:b/>
              </w:rPr>
            </w:pPr>
          </w:p>
        </w:tc>
        <w:tc>
          <w:tcPr>
            <w:tcW w:w="3402" w:type="dxa"/>
          </w:tcPr>
          <w:p w14:paraId="42F96B28" w14:textId="77777777" w:rsidR="001B3ADA" w:rsidRDefault="001B3ADA" w:rsidP="00C25AB2">
            <w:pPr>
              <w:rPr>
                <w:b/>
              </w:rPr>
            </w:pPr>
          </w:p>
        </w:tc>
      </w:tr>
      <w:tr w:rsidR="001B3ADA" w14:paraId="7961A664" w14:textId="77777777" w:rsidTr="00C359CE">
        <w:tc>
          <w:tcPr>
            <w:tcW w:w="3397" w:type="dxa"/>
          </w:tcPr>
          <w:p w14:paraId="4C44C445" w14:textId="77777777" w:rsidR="001B3ADA" w:rsidRDefault="001B3ADA" w:rsidP="00C25AB2">
            <w:pPr>
              <w:rPr>
                <w:b/>
              </w:rPr>
            </w:pPr>
          </w:p>
          <w:p w14:paraId="052A6150" w14:textId="77777777" w:rsidR="001B3ADA" w:rsidRDefault="001B3ADA" w:rsidP="00C25AB2">
            <w:pPr>
              <w:rPr>
                <w:b/>
              </w:rPr>
            </w:pPr>
          </w:p>
        </w:tc>
        <w:tc>
          <w:tcPr>
            <w:tcW w:w="3969" w:type="dxa"/>
          </w:tcPr>
          <w:p w14:paraId="45E3F029" w14:textId="77777777" w:rsidR="001B3ADA" w:rsidRDefault="001B3ADA" w:rsidP="00C25AB2">
            <w:pPr>
              <w:rPr>
                <w:b/>
              </w:rPr>
            </w:pPr>
          </w:p>
        </w:tc>
        <w:tc>
          <w:tcPr>
            <w:tcW w:w="3686" w:type="dxa"/>
          </w:tcPr>
          <w:p w14:paraId="54813447" w14:textId="77777777" w:rsidR="001B3ADA" w:rsidRDefault="001B3ADA" w:rsidP="00C25AB2">
            <w:pPr>
              <w:rPr>
                <w:b/>
              </w:rPr>
            </w:pPr>
          </w:p>
        </w:tc>
        <w:tc>
          <w:tcPr>
            <w:tcW w:w="3402" w:type="dxa"/>
          </w:tcPr>
          <w:p w14:paraId="7BBF6A65" w14:textId="77777777" w:rsidR="001B3ADA" w:rsidRDefault="001B3ADA" w:rsidP="00C25AB2">
            <w:pPr>
              <w:rPr>
                <w:b/>
              </w:rPr>
            </w:pPr>
          </w:p>
        </w:tc>
      </w:tr>
      <w:tr w:rsidR="001B3ADA" w14:paraId="6FF54FF9" w14:textId="77777777" w:rsidTr="00C359CE">
        <w:tc>
          <w:tcPr>
            <w:tcW w:w="3397" w:type="dxa"/>
          </w:tcPr>
          <w:p w14:paraId="3239345A" w14:textId="77777777" w:rsidR="001B3ADA" w:rsidRDefault="001B3ADA" w:rsidP="00C25AB2">
            <w:pPr>
              <w:rPr>
                <w:b/>
              </w:rPr>
            </w:pPr>
          </w:p>
          <w:p w14:paraId="579A3B6F" w14:textId="77777777" w:rsidR="001B3ADA" w:rsidRDefault="001B3ADA" w:rsidP="00C25AB2">
            <w:pPr>
              <w:rPr>
                <w:b/>
              </w:rPr>
            </w:pPr>
          </w:p>
        </w:tc>
        <w:tc>
          <w:tcPr>
            <w:tcW w:w="3969" w:type="dxa"/>
          </w:tcPr>
          <w:p w14:paraId="52E6E9E3" w14:textId="77777777" w:rsidR="001B3ADA" w:rsidRDefault="001B3ADA" w:rsidP="00C25AB2">
            <w:pPr>
              <w:rPr>
                <w:b/>
              </w:rPr>
            </w:pPr>
          </w:p>
        </w:tc>
        <w:tc>
          <w:tcPr>
            <w:tcW w:w="3686" w:type="dxa"/>
          </w:tcPr>
          <w:p w14:paraId="7FA79E20" w14:textId="77777777" w:rsidR="001B3ADA" w:rsidRDefault="001B3ADA" w:rsidP="00C25AB2">
            <w:pPr>
              <w:rPr>
                <w:b/>
              </w:rPr>
            </w:pPr>
          </w:p>
        </w:tc>
        <w:tc>
          <w:tcPr>
            <w:tcW w:w="3402" w:type="dxa"/>
          </w:tcPr>
          <w:p w14:paraId="5C6A2AB5" w14:textId="77777777" w:rsidR="001B3ADA" w:rsidRDefault="001B3ADA" w:rsidP="00C25AB2">
            <w:pPr>
              <w:rPr>
                <w:b/>
              </w:rPr>
            </w:pPr>
          </w:p>
        </w:tc>
      </w:tr>
      <w:tr w:rsidR="001B3ADA" w14:paraId="447732D7" w14:textId="77777777" w:rsidTr="00C359CE">
        <w:tc>
          <w:tcPr>
            <w:tcW w:w="3397" w:type="dxa"/>
          </w:tcPr>
          <w:p w14:paraId="3109E4B7" w14:textId="77777777" w:rsidR="001B3ADA" w:rsidRDefault="001B3ADA" w:rsidP="00C25AB2">
            <w:pPr>
              <w:rPr>
                <w:b/>
              </w:rPr>
            </w:pPr>
          </w:p>
          <w:p w14:paraId="639811A0" w14:textId="77777777" w:rsidR="001B3ADA" w:rsidRDefault="001B3ADA" w:rsidP="00C25AB2">
            <w:pPr>
              <w:rPr>
                <w:b/>
              </w:rPr>
            </w:pPr>
          </w:p>
        </w:tc>
        <w:tc>
          <w:tcPr>
            <w:tcW w:w="3969" w:type="dxa"/>
          </w:tcPr>
          <w:p w14:paraId="5BE91C76" w14:textId="77777777" w:rsidR="001B3ADA" w:rsidRDefault="001B3ADA" w:rsidP="00C25AB2">
            <w:pPr>
              <w:rPr>
                <w:b/>
              </w:rPr>
            </w:pPr>
          </w:p>
        </w:tc>
        <w:tc>
          <w:tcPr>
            <w:tcW w:w="3686" w:type="dxa"/>
          </w:tcPr>
          <w:p w14:paraId="18F5C5F1" w14:textId="77777777" w:rsidR="001B3ADA" w:rsidRDefault="001B3ADA" w:rsidP="00C25AB2">
            <w:pPr>
              <w:rPr>
                <w:b/>
              </w:rPr>
            </w:pPr>
          </w:p>
        </w:tc>
        <w:tc>
          <w:tcPr>
            <w:tcW w:w="3402" w:type="dxa"/>
          </w:tcPr>
          <w:p w14:paraId="27B777AF" w14:textId="77777777" w:rsidR="001B3ADA" w:rsidRDefault="001B3ADA" w:rsidP="00C25AB2">
            <w:pPr>
              <w:rPr>
                <w:b/>
              </w:rPr>
            </w:pPr>
          </w:p>
        </w:tc>
      </w:tr>
      <w:tr w:rsidR="001B3ADA" w14:paraId="126D97E9" w14:textId="77777777" w:rsidTr="00C359CE">
        <w:tc>
          <w:tcPr>
            <w:tcW w:w="3397" w:type="dxa"/>
          </w:tcPr>
          <w:p w14:paraId="2BE639C6" w14:textId="77777777" w:rsidR="001B3ADA" w:rsidRDefault="001B3ADA" w:rsidP="00C25AB2">
            <w:pPr>
              <w:rPr>
                <w:b/>
              </w:rPr>
            </w:pPr>
          </w:p>
          <w:p w14:paraId="3A432856" w14:textId="77777777" w:rsidR="001B3ADA" w:rsidRDefault="001B3ADA" w:rsidP="00C25AB2">
            <w:pPr>
              <w:rPr>
                <w:b/>
              </w:rPr>
            </w:pPr>
          </w:p>
        </w:tc>
        <w:tc>
          <w:tcPr>
            <w:tcW w:w="3969" w:type="dxa"/>
          </w:tcPr>
          <w:p w14:paraId="3D6F490E" w14:textId="77777777" w:rsidR="001B3ADA" w:rsidRDefault="001B3ADA" w:rsidP="00C25AB2">
            <w:pPr>
              <w:rPr>
                <w:b/>
              </w:rPr>
            </w:pPr>
          </w:p>
        </w:tc>
        <w:tc>
          <w:tcPr>
            <w:tcW w:w="3686" w:type="dxa"/>
          </w:tcPr>
          <w:p w14:paraId="71526172" w14:textId="77777777" w:rsidR="001B3ADA" w:rsidRDefault="001B3ADA" w:rsidP="00C25AB2">
            <w:pPr>
              <w:rPr>
                <w:b/>
              </w:rPr>
            </w:pPr>
          </w:p>
        </w:tc>
        <w:tc>
          <w:tcPr>
            <w:tcW w:w="3402" w:type="dxa"/>
          </w:tcPr>
          <w:p w14:paraId="00713792" w14:textId="77777777" w:rsidR="001B3ADA" w:rsidRDefault="001B3ADA" w:rsidP="00C25AB2">
            <w:pPr>
              <w:rPr>
                <w:b/>
              </w:rPr>
            </w:pPr>
          </w:p>
        </w:tc>
      </w:tr>
      <w:tr w:rsidR="001B3ADA" w14:paraId="0F3BF084" w14:textId="77777777" w:rsidTr="00C359CE">
        <w:tc>
          <w:tcPr>
            <w:tcW w:w="3397" w:type="dxa"/>
          </w:tcPr>
          <w:p w14:paraId="11697E25" w14:textId="77777777" w:rsidR="001B3ADA" w:rsidRDefault="001B3ADA" w:rsidP="00C25AB2">
            <w:pPr>
              <w:rPr>
                <w:b/>
              </w:rPr>
            </w:pPr>
          </w:p>
          <w:p w14:paraId="17190EC6" w14:textId="77777777" w:rsidR="001B3ADA" w:rsidRDefault="001B3ADA" w:rsidP="00C25AB2">
            <w:pPr>
              <w:rPr>
                <w:b/>
              </w:rPr>
            </w:pPr>
          </w:p>
        </w:tc>
        <w:tc>
          <w:tcPr>
            <w:tcW w:w="3969" w:type="dxa"/>
          </w:tcPr>
          <w:p w14:paraId="37587C0A" w14:textId="77777777" w:rsidR="001B3ADA" w:rsidRDefault="001B3ADA" w:rsidP="00C25AB2">
            <w:pPr>
              <w:rPr>
                <w:b/>
              </w:rPr>
            </w:pPr>
          </w:p>
        </w:tc>
        <w:tc>
          <w:tcPr>
            <w:tcW w:w="3686" w:type="dxa"/>
          </w:tcPr>
          <w:p w14:paraId="589B4D02" w14:textId="77777777" w:rsidR="001B3ADA" w:rsidRDefault="001B3ADA" w:rsidP="00C25AB2">
            <w:pPr>
              <w:rPr>
                <w:b/>
              </w:rPr>
            </w:pPr>
          </w:p>
        </w:tc>
        <w:tc>
          <w:tcPr>
            <w:tcW w:w="3402" w:type="dxa"/>
          </w:tcPr>
          <w:p w14:paraId="58E61EE4" w14:textId="77777777" w:rsidR="001B3ADA" w:rsidRDefault="001B3ADA" w:rsidP="00C25AB2">
            <w:pPr>
              <w:rPr>
                <w:b/>
              </w:rPr>
            </w:pPr>
          </w:p>
        </w:tc>
      </w:tr>
      <w:tr w:rsidR="001B3ADA" w14:paraId="06816EFF" w14:textId="77777777" w:rsidTr="00C359CE">
        <w:tc>
          <w:tcPr>
            <w:tcW w:w="3397" w:type="dxa"/>
          </w:tcPr>
          <w:p w14:paraId="0986A9B6" w14:textId="77777777" w:rsidR="001B3ADA" w:rsidRDefault="001B3ADA" w:rsidP="00C25AB2">
            <w:pPr>
              <w:rPr>
                <w:b/>
              </w:rPr>
            </w:pPr>
          </w:p>
          <w:p w14:paraId="0E294F9C" w14:textId="77777777" w:rsidR="001B3ADA" w:rsidRDefault="001B3ADA" w:rsidP="00C25AB2">
            <w:pPr>
              <w:rPr>
                <w:b/>
              </w:rPr>
            </w:pPr>
          </w:p>
        </w:tc>
        <w:tc>
          <w:tcPr>
            <w:tcW w:w="3969" w:type="dxa"/>
          </w:tcPr>
          <w:p w14:paraId="61DFD8C1" w14:textId="77777777" w:rsidR="001B3ADA" w:rsidRDefault="001B3ADA" w:rsidP="00C25AB2">
            <w:pPr>
              <w:rPr>
                <w:b/>
              </w:rPr>
            </w:pPr>
          </w:p>
        </w:tc>
        <w:tc>
          <w:tcPr>
            <w:tcW w:w="3686" w:type="dxa"/>
          </w:tcPr>
          <w:p w14:paraId="638B5015" w14:textId="77777777" w:rsidR="001B3ADA" w:rsidRDefault="001B3ADA" w:rsidP="00C25AB2">
            <w:pPr>
              <w:rPr>
                <w:b/>
              </w:rPr>
            </w:pPr>
          </w:p>
        </w:tc>
        <w:tc>
          <w:tcPr>
            <w:tcW w:w="3402" w:type="dxa"/>
          </w:tcPr>
          <w:p w14:paraId="728C2C03" w14:textId="77777777" w:rsidR="001B3ADA" w:rsidRDefault="001B3ADA" w:rsidP="00C25AB2">
            <w:pPr>
              <w:rPr>
                <w:b/>
              </w:rPr>
            </w:pPr>
          </w:p>
        </w:tc>
      </w:tr>
      <w:tr w:rsidR="001B3ADA" w14:paraId="6AEE18DB" w14:textId="77777777" w:rsidTr="00C359CE">
        <w:tc>
          <w:tcPr>
            <w:tcW w:w="3397" w:type="dxa"/>
          </w:tcPr>
          <w:p w14:paraId="2E8BE283" w14:textId="77777777" w:rsidR="001B3ADA" w:rsidRDefault="001B3ADA" w:rsidP="00C25AB2">
            <w:pPr>
              <w:rPr>
                <w:b/>
              </w:rPr>
            </w:pPr>
          </w:p>
          <w:p w14:paraId="477D8612" w14:textId="77777777" w:rsidR="001B3ADA" w:rsidRDefault="001B3ADA" w:rsidP="00C25AB2">
            <w:pPr>
              <w:rPr>
                <w:b/>
              </w:rPr>
            </w:pPr>
          </w:p>
        </w:tc>
        <w:tc>
          <w:tcPr>
            <w:tcW w:w="3969" w:type="dxa"/>
          </w:tcPr>
          <w:p w14:paraId="358D2925" w14:textId="77777777" w:rsidR="001B3ADA" w:rsidRDefault="001B3ADA" w:rsidP="00C25AB2">
            <w:pPr>
              <w:rPr>
                <w:b/>
              </w:rPr>
            </w:pPr>
          </w:p>
        </w:tc>
        <w:tc>
          <w:tcPr>
            <w:tcW w:w="3686" w:type="dxa"/>
          </w:tcPr>
          <w:p w14:paraId="03704AA9" w14:textId="77777777" w:rsidR="001B3ADA" w:rsidRDefault="001B3ADA" w:rsidP="00C25AB2">
            <w:pPr>
              <w:rPr>
                <w:b/>
              </w:rPr>
            </w:pPr>
          </w:p>
        </w:tc>
        <w:tc>
          <w:tcPr>
            <w:tcW w:w="3402" w:type="dxa"/>
          </w:tcPr>
          <w:p w14:paraId="05ECDD2F" w14:textId="77777777" w:rsidR="001B3ADA" w:rsidRDefault="001B3ADA" w:rsidP="00C25AB2">
            <w:pPr>
              <w:rPr>
                <w:b/>
              </w:rPr>
            </w:pPr>
          </w:p>
        </w:tc>
      </w:tr>
      <w:tr w:rsidR="001B3ADA" w14:paraId="61CF9010" w14:textId="77777777" w:rsidTr="00C359CE">
        <w:tc>
          <w:tcPr>
            <w:tcW w:w="3397" w:type="dxa"/>
          </w:tcPr>
          <w:p w14:paraId="4B3C8005" w14:textId="77777777" w:rsidR="001B3ADA" w:rsidRDefault="001B3ADA" w:rsidP="00C25AB2">
            <w:pPr>
              <w:rPr>
                <w:b/>
              </w:rPr>
            </w:pPr>
          </w:p>
          <w:p w14:paraId="6B082066" w14:textId="77777777" w:rsidR="001B3ADA" w:rsidRDefault="001B3ADA" w:rsidP="00C25AB2">
            <w:pPr>
              <w:rPr>
                <w:b/>
              </w:rPr>
            </w:pPr>
          </w:p>
        </w:tc>
        <w:tc>
          <w:tcPr>
            <w:tcW w:w="3969" w:type="dxa"/>
          </w:tcPr>
          <w:p w14:paraId="31CFC811" w14:textId="77777777" w:rsidR="001B3ADA" w:rsidRDefault="001B3ADA" w:rsidP="00C25AB2">
            <w:pPr>
              <w:rPr>
                <w:b/>
              </w:rPr>
            </w:pPr>
          </w:p>
        </w:tc>
        <w:tc>
          <w:tcPr>
            <w:tcW w:w="3686" w:type="dxa"/>
          </w:tcPr>
          <w:p w14:paraId="0B3AF3F1" w14:textId="77777777" w:rsidR="001B3ADA" w:rsidRDefault="001B3ADA" w:rsidP="00C25AB2">
            <w:pPr>
              <w:rPr>
                <w:b/>
              </w:rPr>
            </w:pPr>
          </w:p>
        </w:tc>
        <w:tc>
          <w:tcPr>
            <w:tcW w:w="3402" w:type="dxa"/>
          </w:tcPr>
          <w:p w14:paraId="6FAD2E21" w14:textId="77777777" w:rsidR="001B3ADA" w:rsidRDefault="001B3ADA" w:rsidP="00C25AB2">
            <w:pPr>
              <w:rPr>
                <w:b/>
              </w:rPr>
            </w:pPr>
          </w:p>
        </w:tc>
      </w:tr>
      <w:tr w:rsidR="001B3ADA" w14:paraId="5783D647" w14:textId="77777777" w:rsidTr="00C359CE">
        <w:tc>
          <w:tcPr>
            <w:tcW w:w="3397" w:type="dxa"/>
          </w:tcPr>
          <w:p w14:paraId="72D69B30" w14:textId="77777777" w:rsidR="001B3ADA" w:rsidRDefault="001B3ADA" w:rsidP="00C25AB2">
            <w:pPr>
              <w:rPr>
                <w:b/>
              </w:rPr>
            </w:pPr>
          </w:p>
          <w:p w14:paraId="2E0C776D" w14:textId="77777777" w:rsidR="001B3ADA" w:rsidRDefault="001B3ADA" w:rsidP="00C25AB2">
            <w:pPr>
              <w:rPr>
                <w:b/>
              </w:rPr>
            </w:pPr>
          </w:p>
        </w:tc>
        <w:tc>
          <w:tcPr>
            <w:tcW w:w="3969" w:type="dxa"/>
          </w:tcPr>
          <w:p w14:paraId="2F4E5529" w14:textId="77777777" w:rsidR="001B3ADA" w:rsidRDefault="001B3ADA" w:rsidP="00C25AB2">
            <w:pPr>
              <w:rPr>
                <w:b/>
              </w:rPr>
            </w:pPr>
          </w:p>
        </w:tc>
        <w:tc>
          <w:tcPr>
            <w:tcW w:w="3686" w:type="dxa"/>
          </w:tcPr>
          <w:p w14:paraId="6B25C116" w14:textId="77777777" w:rsidR="001B3ADA" w:rsidRDefault="001B3ADA" w:rsidP="00C25AB2">
            <w:pPr>
              <w:rPr>
                <w:b/>
              </w:rPr>
            </w:pPr>
          </w:p>
        </w:tc>
        <w:tc>
          <w:tcPr>
            <w:tcW w:w="3402" w:type="dxa"/>
          </w:tcPr>
          <w:p w14:paraId="226D55DD" w14:textId="77777777" w:rsidR="001B3ADA" w:rsidRDefault="001B3ADA" w:rsidP="00C25AB2">
            <w:pPr>
              <w:rPr>
                <w:b/>
              </w:rPr>
            </w:pPr>
          </w:p>
        </w:tc>
      </w:tr>
      <w:tr w:rsidR="001B3ADA" w14:paraId="63F506B4" w14:textId="77777777" w:rsidTr="00C359CE">
        <w:tc>
          <w:tcPr>
            <w:tcW w:w="3397" w:type="dxa"/>
          </w:tcPr>
          <w:p w14:paraId="77C03735" w14:textId="77777777" w:rsidR="001B3ADA" w:rsidRDefault="001B3ADA" w:rsidP="00C25AB2">
            <w:pPr>
              <w:rPr>
                <w:b/>
              </w:rPr>
            </w:pPr>
          </w:p>
          <w:p w14:paraId="2412EF28" w14:textId="77777777" w:rsidR="001B3ADA" w:rsidRDefault="001B3ADA" w:rsidP="00C25AB2">
            <w:pPr>
              <w:rPr>
                <w:b/>
              </w:rPr>
            </w:pPr>
          </w:p>
        </w:tc>
        <w:tc>
          <w:tcPr>
            <w:tcW w:w="3969" w:type="dxa"/>
          </w:tcPr>
          <w:p w14:paraId="056D9199" w14:textId="77777777" w:rsidR="001B3ADA" w:rsidRDefault="001B3ADA" w:rsidP="00C25AB2">
            <w:pPr>
              <w:rPr>
                <w:b/>
              </w:rPr>
            </w:pPr>
          </w:p>
        </w:tc>
        <w:tc>
          <w:tcPr>
            <w:tcW w:w="3686" w:type="dxa"/>
          </w:tcPr>
          <w:p w14:paraId="577759AC" w14:textId="77777777" w:rsidR="001B3ADA" w:rsidRDefault="001B3ADA" w:rsidP="00C25AB2">
            <w:pPr>
              <w:rPr>
                <w:b/>
              </w:rPr>
            </w:pPr>
          </w:p>
        </w:tc>
        <w:tc>
          <w:tcPr>
            <w:tcW w:w="3402" w:type="dxa"/>
          </w:tcPr>
          <w:p w14:paraId="18B7F314" w14:textId="77777777" w:rsidR="001B3ADA" w:rsidRDefault="001B3ADA" w:rsidP="00C25AB2">
            <w:pPr>
              <w:rPr>
                <w:b/>
              </w:rPr>
            </w:pPr>
          </w:p>
        </w:tc>
      </w:tr>
      <w:tr w:rsidR="001B3ADA" w14:paraId="4E65A685" w14:textId="77777777" w:rsidTr="00C359CE">
        <w:tc>
          <w:tcPr>
            <w:tcW w:w="3397" w:type="dxa"/>
          </w:tcPr>
          <w:p w14:paraId="4A0F0952" w14:textId="77777777" w:rsidR="001B3ADA" w:rsidRDefault="001B3ADA" w:rsidP="00C25AB2">
            <w:pPr>
              <w:rPr>
                <w:b/>
              </w:rPr>
            </w:pPr>
          </w:p>
          <w:p w14:paraId="3DE57824" w14:textId="77777777" w:rsidR="001B3ADA" w:rsidRDefault="001B3ADA" w:rsidP="00C25AB2">
            <w:pPr>
              <w:rPr>
                <w:b/>
              </w:rPr>
            </w:pPr>
          </w:p>
        </w:tc>
        <w:tc>
          <w:tcPr>
            <w:tcW w:w="3969" w:type="dxa"/>
          </w:tcPr>
          <w:p w14:paraId="273EBF64" w14:textId="77777777" w:rsidR="001B3ADA" w:rsidRDefault="001B3ADA" w:rsidP="00C25AB2">
            <w:pPr>
              <w:rPr>
                <w:b/>
              </w:rPr>
            </w:pPr>
          </w:p>
        </w:tc>
        <w:tc>
          <w:tcPr>
            <w:tcW w:w="3686" w:type="dxa"/>
          </w:tcPr>
          <w:p w14:paraId="2D412FA7" w14:textId="77777777" w:rsidR="001B3ADA" w:rsidRDefault="001B3ADA" w:rsidP="00C25AB2">
            <w:pPr>
              <w:rPr>
                <w:b/>
              </w:rPr>
            </w:pPr>
          </w:p>
        </w:tc>
        <w:tc>
          <w:tcPr>
            <w:tcW w:w="3402" w:type="dxa"/>
          </w:tcPr>
          <w:p w14:paraId="38CDE8B8" w14:textId="77777777" w:rsidR="001B3ADA" w:rsidRDefault="001B3ADA" w:rsidP="00C25AB2">
            <w:pPr>
              <w:rPr>
                <w:b/>
              </w:rPr>
            </w:pPr>
          </w:p>
        </w:tc>
      </w:tr>
      <w:tr w:rsidR="001B3ADA" w14:paraId="6B290037" w14:textId="77777777" w:rsidTr="00C359CE">
        <w:tc>
          <w:tcPr>
            <w:tcW w:w="3397" w:type="dxa"/>
          </w:tcPr>
          <w:p w14:paraId="2CB227B1" w14:textId="77777777" w:rsidR="001B3ADA" w:rsidRDefault="001B3ADA" w:rsidP="00C25AB2">
            <w:pPr>
              <w:rPr>
                <w:b/>
              </w:rPr>
            </w:pPr>
          </w:p>
          <w:p w14:paraId="49A96FF1" w14:textId="77777777" w:rsidR="001B3ADA" w:rsidRDefault="001B3ADA" w:rsidP="00C25AB2">
            <w:pPr>
              <w:rPr>
                <w:b/>
              </w:rPr>
            </w:pPr>
          </w:p>
        </w:tc>
        <w:tc>
          <w:tcPr>
            <w:tcW w:w="3969" w:type="dxa"/>
          </w:tcPr>
          <w:p w14:paraId="043844B3" w14:textId="77777777" w:rsidR="001B3ADA" w:rsidRDefault="001B3ADA" w:rsidP="00C25AB2">
            <w:pPr>
              <w:rPr>
                <w:b/>
              </w:rPr>
            </w:pPr>
          </w:p>
        </w:tc>
        <w:tc>
          <w:tcPr>
            <w:tcW w:w="3686" w:type="dxa"/>
          </w:tcPr>
          <w:p w14:paraId="7DB039D3" w14:textId="77777777" w:rsidR="001B3ADA" w:rsidRDefault="001B3ADA" w:rsidP="00C25AB2">
            <w:pPr>
              <w:rPr>
                <w:b/>
              </w:rPr>
            </w:pPr>
          </w:p>
        </w:tc>
        <w:tc>
          <w:tcPr>
            <w:tcW w:w="3402" w:type="dxa"/>
          </w:tcPr>
          <w:p w14:paraId="6CA759B2" w14:textId="77777777" w:rsidR="001B3ADA" w:rsidRDefault="001B3ADA" w:rsidP="00C25AB2">
            <w:pPr>
              <w:rPr>
                <w:b/>
              </w:rPr>
            </w:pPr>
          </w:p>
        </w:tc>
      </w:tr>
      <w:tr w:rsidR="001B3ADA" w14:paraId="0FED2DF5" w14:textId="77777777" w:rsidTr="00C359CE">
        <w:tc>
          <w:tcPr>
            <w:tcW w:w="3397" w:type="dxa"/>
          </w:tcPr>
          <w:p w14:paraId="1EFA363E" w14:textId="77777777" w:rsidR="001B3ADA" w:rsidRDefault="001B3ADA" w:rsidP="00C25AB2">
            <w:pPr>
              <w:rPr>
                <w:b/>
              </w:rPr>
            </w:pPr>
          </w:p>
          <w:p w14:paraId="7FFFB087" w14:textId="77777777" w:rsidR="001B3ADA" w:rsidRDefault="001B3ADA" w:rsidP="00C25AB2">
            <w:pPr>
              <w:rPr>
                <w:b/>
              </w:rPr>
            </w:pPr>
          </w:p>
        </w:tc>
        <w:tc>
          <w:tcPr>
            <w:tcW w:w="3969" w:type="dxa"/>
          </w:tcPr>
          <w:p w14:paraId="0F241A3D" w14:textId="77777777" w:rsidR="001B3ADA" w:rsidRDefault="001B3ADA" w:rsidP="00C25AB2">
            <w:pPr>
              <w:rPr>
                <w:b/>
              </w:rPr>
            </w:pPr>
          </w:p>
        </w:tc>
        <w:tc>
          <w:tcPr>
            <w:tcW w:w="3686" w:type="dxa"/>
          </w:tcPr>
          <w:p w14:paraId="770F5EEA" w14:textId="77777777" w:rsidR="001B3ADA" w:rsidRDefault="001B3ADA" w:rsidP="00C25AB2">
            <w:pPr>
              <w:rPr>
                <w:b/>
              </w:rPr>
            </w:pPr>
          </w:p>
        </w:tc>
        <w:tc>
          <w:tcPr>
            <w:tcW w:w="3402" w:type="dxa"/>
          </w:tcPr>
          <w:p w14:paraId="23B91F29" w14:textId="77777777" w:rsidR="001B3ADA" w:rsidRDefault="001B3ADA" w:rsidP="00C25AB2">
            <w:pPr>
              <w:rPr>
                <w:b/>
              </w:rPr>
            </w:pPr>
          </w:p>
        </w:tc>
      </w:tr>
    </w:tbl>
    <w:p w14:paraId="1908BD1D" w14:textId="77777777" w:rsidR="00D14D19" w:rsidRPr="00D14D19" w:rsidRDefault="00D14D19" w:rsidP="00C25AB2">
      <w:pPr>
        <w:spacing w:after="0" w:line="240" w:lineRule="auto"/>
        <w:jc w:val="both"/>
        <w:rPr>
          <w:b/>
        </w:rPr>
      </w:pPr>
    </w:p>
    <w:sectPr w:rsidR="00D14D19" w:rsidRPr="00D14D19" w:rsidSect="00822E04">
      <w:footerReference w:type="default" r:id="rId19"/>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CA633" w14:textId="77777777" w:rsidR="00B705E1" w:rsidRDefault="00B705E1" w:rsidP="00E34FFF">
      <w:pPr>
        <w:spacing w:after="0" w:line="240" w:lineRule="auto"/>
      </w:pPr>
      <w:r>
        <w:separator/>
      </w:r>
    </w:p>
  </w:endnote>
  <w:endnote w:type="continuationSeparator" w:id="0">
    <w:p w14:paraId="7B5354D1" w14:textId="77777777" w:rsidR="00B705E1" w:rsidRDefault="00B705E1" w:rsidP="00E34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53FCC" w14:textId="34505906" w:rsidR="00061802" w:rsidRDefault="00061802" w:rsidP="00822E04">
    <w:pPr>
      <w:pStyle w:val="af0"/>
    </w:pPr>
  </w:p>
  <w:p w14:paraId="17E3A661" w14:textId="77777777" w:rsidR="00061802" w:rsidRDefault="00061802">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2C6D" w14:textId="77777777" w:rsidR="00061802" w:rsidRDefault="00061802" w:rsidP="00822E04">
    <w:pPr>
      <w:pStyle w:val="af0"/>
    </w:pPr>
  </w:p>
  <w:p w14:paraId="5CA811A9" w14:textId="77777777" w:rsidR="00061802" w:rsidRDefault="00061802">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787140"/>
      <w:docPartObj>
        <w:docPartGallery w:val="Page Numbers (Bottom of Page)"/>
        <w:docPartUnique/>
      </w:docPartObj>
    </w:sdtPr>
    <w:sdtEndPr/>
    <w:sdtContent>
      <w:p w14:paraId="73FA3B00" w14:textId="0B562CC7" w:rsidR="00061802" w:rsidRDefault="00061802">
        <w:pPr>
          <w:pStyle w:val="af0"/>
          <w:jc w:val="center"/>
        </w:pPr>
        <w:r>
          <w:fldChar w:fldCharType="begin"/>
        </w:r>
        <w:r>
          <w:instrText>PAGE   \* MERGEFORMAT</w:instrText>
        </w:r>
        <w:r>
          <w:fldChar w:fldCharType="separate"/>
        </w:r>
        <w:r w:rsidR="00190FA7">
          <w:rPr>
            <w:noProof/>
          </w:rPr>
          <w:t>133</w:t>
        </w:r>
        <w:r>
          <w:fldChar w:fldCharType="end"/>
        </w:r>
      </w:p>
    </w:sdtContent>
  </w:sdt>
  <w:p w14:paraId="5BC9C2E3" w14:textId="77777777" w:rsidR="00061802" w:rsidRDefault="00061802">
    <w:pPr>
      <w:pStyle w:val="af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339152"/>
      <w:docPartObj>
        <w:docPartGallery w:val="Page Numbers (Bottom of Page)"/>
        <w:docPartUnique/>
      </w:docPartObj>
    </w:sdtPr>
    <w:sdtEndPr/>
    <w:sdtContent>
      <w:p w14:paraId="693B5B95" w14:textId="2B17527F" w:rsidR="00061802" w:rsidRDefault="00061802">
        <w:pPr>
          <w:pStyle w:val="af0"/>
          <w:jc w:val="center"/>
        </w:pPr>
        <w:r>
          <w:fldChar w:fldCharType="begin"/>
        </w:r>
        <w:r>
          <w:instrText>PAGE   \* MERGEFORMAT</w:instrText>
        </w:r>
        <w:r>
          <w:fldChar w:fldCharType="separate"/>
        </w:r>
        <w:r>
          <w:rPr>
            <w:noProof/>
          </w:rPr>
          <w:t>4</w:t>
        </w:r>
        <w:r>
          <w:fldChar w:fldCharType="end"/>
        </w:r>
      </w:p>
    </w:sdtContent>
  </w:sdt>
  <w:p w14:paraId="0F07692E" w14:textId="77777777" w:rsidR="00061802" w:rsidRDefault="00061802">
    <w:pPr>
      <w:pStyle w:val="af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756643"/>
      <w:docPartObj>
        <w:docPartGallery w:val="Page Numbers (Bottom of Page)"/>
        <w:docPartUnique/>
      </w:docPartObj>
    </w:sdtPr>
    <w:sdtEndPr/>
    <w:sdtContent>
      <w:p w14:paraId="262DDC75" w14:textId="73C20A0A" w:rsidR="00061802" w:rsidRDefault="00061802">
        <w:pPr>
          <w:pStyle w:val="af0"/>
          <w:jc w:val="center"/>
        </w:pPr>
        <w:r>
          <w:fldChar w:fldCharType="begin"/>
        </w:r>
        <w:r>
          <w:instrText>PAGE   \* MERGEFORMAT</w:instrText>
        </w:r>
        <w:r>
          <w:fldChar w:fldCharType="separate"/>
        </w:r>
        <w:r w:rsidR="00190FA7">
          <w:rPr>
            <w:noProof/>
          </w:rPr>
          <w:t>219</w:t>
        </w:r>
        <w:r>
          <w:fldChar w:fldCharType="end"/>
        </w:r>
      </w:p>
    </w:sdtContent>
  </w:sdt>
  <w:p w14:paraId="67B43E15" w14:textId="77777777" w:rsidR="00061802" w:rsidRDefault="00061802">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E4E0F" w14:textId="77777777" w:rsidR="00B705E1" w:rsidRDefault="00B705E1" w:rsidP="00E34FFF">
      <w:pPr>
        <w:spacing w:after="0" w:line="240" w:lineRule="auto"/>
      </w:pPr>
      <w:r>
        <w:separator/>
      </w:r>
    </w:p>
  </w:footnote>
  <w:footnote w:type="continuationSeparator" w:id="0">
    <w:p w14:paraId="0D9E46F0" w14:textId="77777777" w:rsidR="00B705E1" w:rsidRDefault="00B705E1" w:rsidP="00E34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3306F054"/>
    <w:name w:val="WW8Num16"/>
    <w:lvl w:ilvl="0">
      <w:start w:val="1"/>
      <w:numFmt w:val="decimal"/>
      <w:lvlText w:val="%1)"/>
      <w:lvlJc w:val="left"/>
      <w:pPr>
        <w:tabs>
          <w:tab w:val="num" w:pos="0"/>
        </w:tabs>
        <w:ind w:left="720" w:hanging="360"/>
      </w:pPr>
      <w:rPr>
        <w:rFonts w:cs="Times New Roman"/>
        <w:color w:val="000000"/>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E"/>
    <w:multiLevelType w:val="singleLevel"/>
    <w:tmpl w:val="0000000E"/>
    <w:name w:val="WW8Num19"/>
    <w:lvl w:ilvl="0">
      <w:start w:val="1"/>
      <w:numFmt w:val="decimal"/>
      <w:lvlText w:val="%1)"/>
      <w:lvlJc w:val="left"/>
      <w:pPr>
        <w:tabs>
          <w:tab w:val="num" w:pos="0"/>
        </w:tabs>
        <w:ind w:left="1429" w:hanging="360"/>
      </w:pPr>
      <w:rPr>
        <w:rFonts w:cs="Times New Roman"/>
      </w:rPr>
    </w:lvl>
  </w:abstractNum>
  <w:abstractNum w:abstractNumId="2" w15:restartNumberingAfterBreak="0">
    <w:nsid w:val="0000000F"/>
    <w:multiLevelType w:val="multilevel"/>
    <w:tmpl w:val="0000000F"/>
    <w:name w:val="WW8Num20"/>
    <w:lvl w:ilvl="0">
      <w:start w:val="1"/>
      <w:numFmt w:val="decimal"/>
      <w:lvlText w:val="%1)"/>
      <w:lvlJc w:val="left"/>
      <w:pPr>
        <w:tabs>
          <w:tab w:val="num" w:pos="0"/>
        </w:tabs>
        <w:ind w:left="720" w:hanging="360"/>
      </w:pPr>
      <w:rPr>
        <w:rFonts w:cs="Symbol"/>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11"/>
    <w:multiLevelType w:val="singleLevel"/>
    <w:tmpl w:val="00000011"/>
    <w:name w:val="WW8Num23"/>
    <w:lvl w:ilvl="0">
      <w:start w:val="1"/>
      <w:numFmt w:val="decimal"/>
      <w:lvlText w:val="%1)"/>
      <w:lvlJc w:val="left"/>
      <w:pPr>
        <w:tabs>
          <w:tab w:val="num" w:pos="0"/>
        </w:tabs>
        <w:ind w:left="720" w:hanging="360"/>
      </w:pPr>
      <w:rPr>
        <w:rFonts w:cs="Times New Roman"/>
        <w:color w:val="000000"/>
      </w:rPr>
    </w:lvl>
  </w:abstractNum>
  <w:abstractNum w:abstractNumId="4" w15:restartNumberingAfterBreak="0">
    <w:nsid w:val="00000018"/>
    <w:multiLevelType w:val="singleLevel"/>
    <w:tmpl w:val="00000018"/>
    <w:name w:val="WW8Num32"/>
    <w:lvl w:ilvl="0">
      <w:start w:val="1"/>
      <w:numFmt w:val="decimal"/>
      <w:lvlText w:val="%1)"/>
      <w:lvlJc w:val="left"/>
      <w:pPr>
        <w:tabs>
          <w:tab w:val="num" w:pos="0"/>
        </w:tabs>
        <w:ind w:left="1429" w:hanging="360"/>
      </w:pPr>
      <w:rPr>
        <w:rFonts w:cs="Times New Roman"/>
      </w:rPr>
    </w:lvl>
  </w:abstractNum>
  <w:abstractNum w:abstractNumId="5" w15:restartNumberingAfterBreak="0">
    <w:nsid w:val="0000001B"/>
    <w:multiLevelType w:val="singleLevel"/>
    <w:tmpl w:val="0000001B"/>
    <w:name w:val="WW8Num35"/>
    <w:lvl w:ilvl="0">
      <w:start w:val="1"/>
      <w:numFmt w:val="decimal"/>
      <w:lvlText w:val="%1)"/>
      <w:lvlJc w:val="left"/>
      <w:pPr>
        <w:tabs>
          <w:tab w:val="num" w:pos="0"/>
        </w:tabs>
        <w:ind w:left="1429" w:hanging="360"/>
      </w:pPr>
      <w:rPr>
        <w:rFonts w:cs="Times New Roman"/>
      </w:rPr>
    </w:lvl>
  </w:abstractNum>
  <w:abstractNum w:abstractNumId="6" w15:restartNumberingAfterBreak="0">
    <w:nsid w:val="0000001D"/>
    <w:multiLevelType w:val="singleLevel"/>
    <w:tmpl w:val="0000001D"/>
    <w:name w:val="WW8Num37"/>
    <w:lvl w:ilvl="0">
      <w:start w:val="1"/>
      <w:numFmt w:val="decimal"/>
      <w:lvlText w:val="%1)"/>
      <w:lvlJc w:val="left"/>
      <w:pPr>
        <w:tabs>
          <w:tab w:val="num" w:pos="0"/>
        </w:tabs>
        <w:ind w:left="720" w:hanging="360"/>
      </w:pPr>
      <w:rPr>
        <w:rFonts w:cs="Times New Roman"/>
        <w:color w:val="000000"/>
      </w:rPr>
    </w:lvl>
  </w:abstractNum>
  <w:abstractNum w:abstractNumId="7" w15:restartNumberingAfterBreak="0">
    <w:nsid w:val="009621A0"/>
    <w:multiLevelType w:val="hybridMultilevel"/>
    <w:tmpl w:val="42C016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25111B7"/>
    <w:multiLevelType w:val="hybridMultilevel"/>
    <w:tmpl w:val="AED835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5EE23C1"/>
    <w:multiLevelType w:val="hybridMultilevel"/>
    <w:tmpl w:val="F404C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6AC3194"/>
    <w:multiLevelType w:val="hybridMultilevel"/>
    <w:tmpl w:val="61FC8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D8144E3"/>
    <w:multiLevelType w:val="hybridMultilevel"/>
    <w:tmpl w:val="4974741C"/>
    <w:lvl w:ilvl="0" w:tplc="9F60D1E8">
      <w:start w:val="1"/>
      <w:numFmt w:val="decimal"/>
      <w:lvlText w:val="%1."/>
      <w:lvlJc w:val="left"/>
      <w:pPr>
        <w:ind w:left="720" w:hanging="360"/>
      </w:pPr>
      <w:rPr>
        <w:rFonts w:eastAsia="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0EA17ACB"/>
    <w:multiLevelType w:val="hybridMultilevel"/>
    <w:tmpl w:val="3E165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0083B94"/>
    <w:multiLevelType w:val="hybridMultilevel"/>
    <w:tmpl w:val="A6DA7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651490"/>
    <w:multiLevelType w:val="hybridMultilevel"/>
    <w:tmpl w:val="2FC88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627C95"/>
    <w:multiLevelType w:val="multilevel"/>
    <w:tmpl w:val="7DA22DD4"/>
    <w:lvl w:ilvl="0">
      <w:start w:val="1"/>
      <w:numFmt w:val="decimal"/>
      <w:lvlText w:val="%1."/>
      <w:lvlJc w:val="left"/>
      <w:pPr>
        <w:ind w:left="710" w:hanging="7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21726B5"/>
    <w:multiLevelType w:val="hybridMultilevel"/>
    <w:tmpl w:val="2F567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A95D97"/>
    <w:multiLevelType w:val="hybridMultilevel"/>
    <w:tmpl w:val="7F9E64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4E35B8"/>
    <w:multiLevelType w:val="hybridMultilevel"/>
    <w:tmpl w:val="485AF9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A834F9"/>
    <w:multiLevelType w:val="multilevel"/>
    <w:tmpl w:val="CE5E9B10"/>
    <w:lvl w:ilvl="0">
      <w:start w:val="1"/>
      <w:numFmt w:val="decimal"/>
      <w:lvlText w:val="%1."/>
      <w:lvlJc w:val="left"/>
      <w:pPr>
        <w:ind w:left="360" w:hanging="360"/>
      </w:pPr>
      <w:rPr>
        <w:rFonts w:hint="default"/>
      </w:rPr>
    </w:lvl>
    <w:lvl w:ilvl="1">
      <w:start w:val="3"/>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0" w15:restartNumberingAfterBreak="0">
    <w:nsid w:val="5B825860"/>
    <w:multiLevelType w:val="hybridMultilevel"/>
    <w:tmpl w:val="5900B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F312F4C"/>
    <w:multiLevelType w:val="hybridMultilevel"/>
    <w:tmpl w:val="5DAE47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2FD4953"/>
    <w:multiLevelType w:val="hybridMultilevel"/>
    <w:tmpl w:val="7EC850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7600E06"/>
    <w:multiLevelType w:val="hybridMultilevel"/>
    <w:tmpl w:val="622ED52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67B725E5"/>
    <w:multiLevelType w:val="hybridMultilevel"/>
    <w:tmpl w:val="CC8EDF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69BF0F74"/>
    <w:multiLevelType w:val="hybridMultilevel"/>
    <w:tmpl w:val="158AAA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13194E"/>
    <w:multiLevelType w:val="hybridMultilevel"/>
    <w:tmpl w:val="1C566B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F8A5480"/>
    <w:multiLevelType w:val="hybridMultilevel"/>
    <w:tmpl w:val="1C6CA9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2477062"/>
    <w:multiLevelType w:val="hybridMultilevel"/>
    <w:tmpl w:val="51B022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FD30BD"/>
    <w:multiLevelType w:val="multilevel"/>
    <w:tmpl w:val="DFE627BE"/>
    <w:lvl w:ilvl="0">
      <w:start w:val="1"/>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29"/>
  </w:num>
  <w:num w:numId="2">
    <w:abstractNumId w:val="5"/>
  </w:num>
  <w:num w:numId="3">
    <w:abstractNumId w:val="10"/>
  </w:num>
  <w:num w:numId="4">
    <w:abstractNumId w:val="4"/>
  </w:num>
  <w:num w:numId="5">
    <w:abstractNumId w:val="3"/>
  </w:num>
  <w:num w:numId="6">
    <w:abstractNumId w:val="1"/>
  </w:num>
  <w:num w:numId="7">
    <w:abstractNumId w:val="6"/>
  </w:num>
  <w:num w:numId="8">
    <w:abstractNumId w:val="2"/>
  </w:num>
  <w:num w:numId="9">
    <w:abstractNumId w:val="15"/>
  </w:num>
  <w:num w:numId="10">
    <w:abstractNumId w:val="19"/>
  </w:num>
  <w:num w:numId="11">
    <w:abstractNumId w:val="25"/>
  </w:num>
  <w:num w:numId="12">
    <w:abstractNumId w:val="28"/>
  </w:num>
  <w:num w:numId="13">
    <w:abstractNumId w:val="13"/>
  </w:num>
  <w:num w:numId="14">
    <w:abstractNumId w:val="8"/>
  </w:num>
  <w:num w:numId="15">
    <w:abstractNumId w:val="26"/>
  </w:num>
  <w:num w:numId="16">
    <w:abstractNumId w:val="14"/>
  </w:num>
  <w:num w:numId="17">
    <w:abstractNumId w:val="22"/>
  </w:num>
  <w:num w:numId="18">
    <w:abstractNumId w:val="17"/>
  </w:num>
  <w:num w:numId="19">
    <w:abstractNumId w:val="27"/>
  </w:num>
  <w:num w:numId="20">
    <w:abstractNumId w:val="24"/>
  </w:num>
  <w:num w:numId="21">
    <w:abstractNumId w:val="2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7"/>
  </w:num>
  <w:num w:numId="25">
    <w:abstractNumId w:val="20"/>
  </w:num>
  <w:num w:numId="26">
    <w:abstractNumId w:val="12"/>
  </w:num>
  <w:num w:numId="27">
    <w:abstractNumId w:val="16"/>
  </w:num>
  <w:num w:numId="28">
    <w:abstractNumId w:val="18"/>
  </w:num>
  <w:num w:numId="29">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D9E"/>
    <w:rsid w:val="000035FE"/>
    <w:rsid w:val="00013338"/>
    <w:rsid w:val="00014A88"/>
    <w:rsid w:val="00026394"/>
    <w:rsid w:val="00026FF5"/>
    <w:rsid w:val="00027821"/>
    <w:rsid w:val="00035F3E"/>
    <w:rsid w:val="00036635"/>
    <w:rsid w:val="00045DAE"/>
    <w:rsid w:val="0004636F"/>
    <w:rsid w:val="000523A4"/>
    <w:rsid w:val="000535BD"/>
    <w:rsid w:val="00057CC7"/>
    <w:rsid w:val="00061802"/>
    <w:rsid w:val="00061E61"/>
    <w:rsid w:val="000756D1"/>
    <w:rsid w:val="00081F32"/>
    <w:rsid w:val="00087FB4"/>
    <w:rsid w:val="00095D9D"/>
    <w:rsid w:val="00097159"/>
    <w:rsid w:val="000A0954"/>
    <w:rsid w:val="000C0D90"/>
    <w:rsid w:val="000C320D"/>
    <w:rsid w:val="000C461A"/>
    <w:rsid w:val="000E2050"/>
    <w:rsid w:val="000E2AAB"/>
    <w:rsid w:val="000F14D1"/>
    <w:rsid w:val="0010370B"/>
    <w:rsid w:val="001167DF"/>
    <w:rsid w:val="00125C4C"/>
    <w:rsid w:val="0012694F"/>
    <w:rsid w:val="00130C03"/>
    <w:rsid w:val="00135576"/>
    <w:rsid w:val="00136A73"/>
    <w:rsid w:val="001524CD"/>
    <w:rsid w:val="00152E54"/>
    <w:rsid w:val="001747A3"/>
    <w:rsid w:val="00174900"/>
    <w:rsid w:val="00180129"/>
    <w:rsid w:val="00190FA7"/>
    <w:rsid w:val="00192F47"/>
    <w:rsid w:val="00196C04"/>
    <w:rsid w:val="00197BDA"/>
    <w:rsid w:val="001B286A"/>
    <w:rsid w:val="001B3ADA"/>
    <w:rsid w:val="001B3E96"/>
    <w:rsid w:val="001B4690"/>
    <w:rsid w:val="001C1400"/>
    <w:rsid w:val="001C3207"/>
    <w:rsid w:val="001C3839"/>
    <w:rsid w:val="001C529E"/>
    <w:rsid w:val="001D5340"/>
    <w:rsid w:val="001E29A2"/>
    <w:rsid w:val="001E3213"/>
    <w:rsid w:val="001E6337"/>
    <w:rsid w:val="001F1BD1"/>
    <w:rsid w:val="002056CD"/>
    <w:rsid w:val="00212BD9"/>
    <w:rsid w:val="0022340C"/>
    <w:rsid w:val="00224FBE"/>
    <w:rsid w:val="00230781"/>
    <w:rsid w:val="00230B55"/>
    <w:rsid w:val="00233AD9"/>
    <w:rsid w:val="00236B88"/>
    <w:rsid w:val="00245DFB"/>
    <w:rsid w:val="002460E4"/>
    <w:rsid w:val="00246AF0"/>
    <w:rsid w:val="00246BE3"/>
    <w:rsid w:val="00246C73"/>
    <w:rsid w:val="0025243D"/>
    <w:rsid w:val="002526D3"/>
    <w:rsid w:val="00252984"/>
    <w:rsid w:val="00261952"/>
    <w:rsid w:val="00262ECE"/>
    <w:rsid w:val="00267048"/>
    <w:rsid w:val="002720B5"/>
    <w:rsid w:val="00273224"/>
    <w:rsid w:val="00275989"/>
    <w:rsid w:val="002A2FB9"/>
    <w:rsid w:val="002B712D"/>
    <w:rsid w:val="002D099A"/>
    <w:rsid w:val="002F192C"/>
    <w:rsid w:val="002F3D9A"/>
    <w:rsid w:val="003013D2"/>
    <w:rsid w:val="00302FB3"/>
    <w:rsid w:val="00303A25"/>
    <w:rsid w:val="003068D5"/>
    <w:rsid w:val="00310444"/>
    <w:rsid w:val="00314118"/>
    <w:rsid w:val="00316E50"/>
    <w:rsid w:val="00316EE9"/>
    <w:rsid w:val="00317D9E"/>
    <w:rsid w:val="003439AD"/>
    <w:rsid w:val="00362D04"/>
    <w:rsid w:val="0036704A"/>
    <w:rsid w:val="003723ED"/>
    <w:rsid w:val="003840D6"/>
    <w:rsid w:val="003845BD"/>
    <w:rsid w:val="00387B7C"/>
    <w:rsid w:val="003965E7"/>
    <w:rsid w:val="0039755A"/>
    <w:rsid w:val="003B0229"/>
    <w:rsid w:val="003B42A9"/>
    <w:rsid w:val="003B5D6F"/>
    <w:rsid w:val="003C51C4"/>
    <w:rsid w:val="003C6409"/>
    <w:rsid w:val="003C6D63"/>
    <w:rsid w:val="003D2270"/>
    <w:rsid w:val="003E071F"/>
    <w:rsid w:val="003E11AA"/>
    <w:rsid w:val="003E5DC3"/>
    <w:rsid w:val="00403905"/>
    <w:rsid w:val="00403A9B"/>
    <w:rsid w:val="004048C8"/>
    <w:rsid w:val="00405E56"/>
    <w:rsid w:val="004267A0"/>
    <w:rsid w:val="00426B9C"/>
    <w:rsid w:val="00426E61"/>
    <w:rsid w:val="0044335B"/>
    <w:rsid w:val="004446B6"/>
    <w:rsid w:val="0044722F"/>
    <w:rsid w:val="0045468B"/>
    <w:rsid w:val="004723A9"/>
    <w:rsid w:val="00484658"/>
    <w:rsid w:val="004920D4"/>
    <w:rsid w:val="00493088"/>
    <w:rsid w:val="00495F3F"/>
    <w:rsid w:val="004B375B"/>
    <w:rsid w:val="004C23B2"/>
    <w:rsid w:val="004C5CEA"/>
    <w:rsid w:val="004E14E3"/>
    <w:rsid w:val="004E5C58"/>
    <w:rsid w:val="00503D58"/>
    <w:rsid w:val="005211DA"/>
    <w:rsid w:val="00530220"/>
    <w:rsid w:val="0053503B"/>
    <w:rsid w:val="00536223"/>
    <w:rsid w:val="00542BFB"/>
    <w:rsid w:val="00546B11"/>
    <w:rsid w:val="00550F0F"/>
    <w:rsid w:val="00554BE5"/>
    <w:rsid w:val="00555798"/>
    <w:rsid w:val="005573F7"/>
    <w:rsid w:val="005619A5"/>
    <w:rsid w:val="00563882"/>
    <w:rsid w:val="00563AF0"/>
    <w:rsid w:val="0056579F"/>
    <w:rsid w:val="0057090B"/>
    <w:rsid w:val="00571599"/>
    <w:rsid w:val="005801D7"/>
    <w:rsid w:val="00583ACF"/>
    <w:rsid w:val="00583F6E"/>
    <w:rsid w:val="00593A9E"/>
    <w:rsid w:val="005A2306"/>
    <w:rsid w:val="005B2CF9"/>
    <w:rsid w:val="005B3182"/>
    <w:rsid w:val="005B3766"/>
    <w:rsid w:val="005B3FF0"/>
    <w:rsid w:val="005C061E"/>
    <w:rsid w:val="005C105E"/>
    <w:rsid w:val="005C2B48"/>
    <w:rsid w:val="005D00AB"/>
    <w:rsid w:val="005D4C41"/>
    <w:rsid w:val="005D589C"/>
    <w:rsid w:val="005F2C89"/>
    <w:rsid w:val="005F2D79"/>
    <w:rsid w:val="005F48E7"/>
    <w:rsid w:val="005F65F7"/>
    <w:rsid w:val="006033EE"/>
    <w:rsid w:val="00615B2B"/>
    <w:rsid w:val="00615E78"/>
    <w:rsid w:val="0061726C"/>
    <w:rsid w:val="00633DA0"/>
    <w:rsid w:val="006369AE"/>
    <w:rsid w:val="00637EF2"/>
    <w:rsid w:val="0064232C"/>
    <w:rsid w:val="0064464F"/>
    <w:rsid w:val="00645C8F"/>
    <w:rsid w:val="00652D4D"/>
    <w:rsid w:val="00660A31"/>
    <w:rsid w:val="00662AE8"/>
    <w:rsid w:val="0066355B"/>
    <w:rsid w:val="00674FE9"/>
    <w:rsid w:val="0067540F"/>
    <w:rsid w:val="0067545E"/>
    <w:rsid w:val="00684771"/>
    <w:rsid w:val="00694136"/>
    <w:rsid w:val="00694883"/>
    <w:rsid w:val="006A1009"/>
    <w:rsid w:val="006A2ECC"/>
    <w:rsid w:val="006A4071"/>
    <w:rsid w:val="006A4FD6"/>
    <w:rsid w:val="006B56CF"/>
    <w:rsid w:val="006C364D"/>
    <w:rsid w:val="006C46FB"/>
    <w:rsid w:val="006D1C8B"/>
    <w:rsid w:val="006D6DA0"/>
    <w:rsid w:val="006E3EE8"/>
    <w:rsid w:val="0070653C"/>
    <w:rsid w:val="00710D56"/>
    <w:rsid w:val="00717122"/>
    <w:rsid w:val="00724A04"/>
    <w:rsid w:val="0073558C"/>
    <w:rsid w:val="00743D5C"/>
    <w:rsid w:val="00744700"/>
    <w:rsid w:val="0074526A"/>
    <w:rsid w:val="0075017A"/>
    <w:rsid w:val="007520F2"/>
    <w:rsid w:val="00752B4C"/>
    <w:rsid w:val="007538BC"/>
    <w:rsid w:val="00756021"/>
    <w:rsid w:val="00760400"/>
    <w:rsid w:val="00760924"/>
    <w:rsid w:val="0077110C"/>
    <w:rsid w:val="00771888"/>
    <w:rsid w:val="00773CA4"/>
    <w:rsid w:val="00776613"/>
    <w:rsid w:val="007863CF"/>
    <w:rsid w:val="00790927"/>
    <w:rsid w:val="00790C57"/>
    <w:rsid w:val="00794F0E"/>
    <w:rsid w:val="007A6BF7"/>
    <w:rsid w:val="007A7F0F"/>
    <w:rsid w:val="007B3A40"/>
    <w:rsid w:val="007B5E53"/>
    <w:rsid w:val="007B7097"/>
    <w:rsid w:val="007C23E8"/>
    <w:rsid w:val="007D25F9"/>
    <w:rsid w:val="00807BEA"/>
    <w:rsid w:val="0082045A"/>
    <w:rsid w:val="008204F0"/>
    <w:rsid w:val="00822E04"/>
    <w:rsid w:val="00832663"/>
    <w:rsid w:val="00832A27"/>
    <w:rsid w:val="00834978"/>
    <w:rsid w:val="00842CA0"/>
    <w:rsid w:val="0085147A"/>
    <w:rsid w:val="0085725B"/>
    <w:rsid w:val="0086318A"/>
    <w:rsid w:val="00865F89"/>
    <w:rsid w:val="00866E81"/>
    <w:rsid w:val="00871454"/>
    <w:rsid w:val="00872AEA"/>
    <w:rsid w:val="00886C19"/>
    <w:rsid w:val="00892071"/>
    <w:rsid w:val="008947F9"/>
    <w:rsid w:val="008951DE"/>
    <w:rsid w:val="00895F3F"/>
    <w:rsid w:val="008963AF"/>
    <w:rsid w:val="00896D80"/>
    <w:rsid w:val="008A4B9F"/>
    <w:rsid w:val="008B0F3A"/>
    <w:rsid w:val="008B5199"/>
    <w:rsid w:val="008C038F"/>
    <w:rsid w:val="008C7795"/>
    <w:rsid w:val="008D4713"/>
    <w:rsid w:val="008E4531"/>
    <w:rsid w:val="008F1A9E"/>
    <w:rsid w:val="008F4BF7"/>
    <w:rsid w:val="0090039B"/>
    <w:rsid w:val="0090106C"/>
    <w:rsid w:val="0090194B"/>
    <w:rsid w:val="0090605F"/>
    <w:rsid w:val="009122E8"/>
    <w:rsid w:val="009167C5"/>
    <w:rsid w:val="00944BD5"/>
    <w:rsid w:val="009558D5"/>
    <w:rsid w:val="009723CC"/>
    <w:rsid w:val="00977DB3"/>
    <w:rsid w:val="00981CC7"/>
    <w:rsid w:val="009821DC"/>
    <w:rsid w:val="009855F9"/>
    <w:rsid w:val="0098761B"/>
    <w:rsid w:val="00987B47"/>
    <w:rsid w:val="00990C74"/>
    <w:rsid w:val="009B751F"/>
    <w:rsid w:val="009C4865"/>
    <w:rsid w:val="009E360A"/>
    <w:rsid w:val="009F1575"/>
    <w:rsid w:val="009F2EC4"/>
    <w:rsid w:val="00A055F1"/>
    <w:rsid w:val="00A13F9C"/>
    <w:rsid w:val="00A409A8"/>
    <w:rsid w:val="00A42985"/>
    <w:rsid w:val="00A45519"/>
    <w:rsid w:val="00A471EC"/>
    <w:rsid w:val="00A5163E"/>
    <w:rsid w:val="00A52F53"/>
    <w:rsid w:val="00A54F9D"/>
    <w:rsid w:val="00A609D2"/>
    <w:rsid w:val="00A67C7B"/>
    <w:rsid w:val="00A77202"/>
    <w:rsid w:val="00A773D5"/>
    <w:rsid w:val="00A903BF"/>
    <w:rsid w:val="00A96889"/>
    <w:rsid w:val="00AA1D08"/>
    <w:rsid w:val="00AB1BA2"/>
    <w:rsid w:val="00AB6C13"/>
    <w:rsid w:val="00AC5F89"/>
    <w:rsid w:val="00AD1B33"/>
    <w:rsid w:val="00AE4D52"/>
    <w:rsid w:val="00B02CC5"/>
    <w:rsid w:val="00B23BA3"/>
    <w:rsid w:val="00B347A9"/>
    <w:rsid w:val="00B3531D"/>
    <w:rsid w:val="00B36A5A"/>
    <w:rsid w:val="00B403AD"/>
    <w:rsid w:val="00B46603"/>
    <w:rsid w:val="00B705E1"/>
    <w:rsid w:val="00B74274"/>
    <w:rsid w:val="00B835DC"/>
    <w:rsid w:val="00B9040D"/>
    <w:rsid w:val="00BB57D7"/>
    <w:rsid w:val="00BE1935"/>
    <w:rsid w:val="00C03D64"/>
    <w:rsid w:val="00C053F5"/>
    <w:rsid w:val="00C05AE2"/>
    <w:rsid w:val="00C07AA9"/>
    <w:rsid w:val="00C25AB2"/>
    <w:rsid w:val="00C359CE"/>
    <w:rsid w:val="00C44C0A"/>
    <w:rsid w:val="00C65E6E"/>
    <w:rsid w:val="00C80399"/>
    <w:rsid w:val="00C81BD4"/>
    <w:rsid w:val="00C94209"/>
    <w:rsid w:val="00CA175E"/>
    <w:rsid w:val="00CA36C9"/>
    <w:rsid w:val="00CB247D"/>
    <w:rsid w:val="00CB54EA"/>
    <w:rsid w:val="00CC6DB5"/>
    <w:rsid w:val="00CD2C53"/>
    <w:rsid w:val="00CF0DD7"/>
    <w:rsid w:val="00CF5C69"/>
    <w:rsid w:val="00CF70BB"/>
    <w:rsid w:val="00D00260"/>
    <w:rsid w:val="00D07E76"/>
    <w:rsid w:val="00D1226F"/>
    <w:rsid w:val="00D14D19"/>
    <w:rsid w:val="00D2189C"/>
    <w:rsid w:val="00D22D5C"/>
    <w:rsid w:val="00D279A4"/>
    <w:rsid w:val="00D31EE3"/>
    <w:rsid w:val="00D32102"/>
    <w:rsid w:val="00D33488"/>
    <w:rsid w:val="00D336F4"/>
    <w:rsid w:val="00D34F59"/>
    <w:rsid w:val="00D41AE1"/>
    <w:rsid w:val="00D50E71"/>
    <w:rsid w:val="00D5281D"/>
    <w:rsid w:val="00D57E01"/>
    <w:rsid w:val="00D6095E"/>
    <w:rsid w:val="00D6752A"/>
    <w:rsid w:val="00D73359"/>
    <w:rsid w:val="00D75FD6"/>
    <w:rsid w:val="00D82B6C"/>
    <w:rsid w:val="00D8368C"/>
    <w:rsid w:val="00D90738"/>
    <w:rsid w:val="00D94A9D"/>
    <w:rsid w:val="00DA566A"/>
    <w:rsid w:val="00DA597B"/>
    <w:rsid w:val="00DA6E00"/>
    <w:rsid w:val="00DB25C9"/>
    <w:rsid w:val="00DB5F36"/>
    <w:rsid w:val="00DC0DA5"/>
    <w:rsid w:val="00DC11E1"/>
    <w:rsid w:val="00DE3567"/>
    <w:rsid w:val="00DF286A"/>
    <w:rsid w:val="00DF3CFA"/>
    <w:rsid w:val="00E00CB4"/>
    <w:rsid w:val="00E05B82"/>
    <w:rsid w:val="00E0686C"/>
    <w:rsid w:val="00E10D4F"/>
    <w:rsid w:val="00E16006"/>
    <w:rsid w:val="00E173C6"/>
    <w:rsid w:val="00E216C8"/>
    <w:rsid w:val="00E22EDA"/>
    <w:rsid w:val="00E248BB"/>
    <w:rsid w:val="00E3299B"/>
    <w:rsid w:val="00E34FFF"/>
    <w:rsid w:val="00E37F52"/>
    <w:rsid w:val="00E465ED"/>
    <w:rsid w:val="00E478FC"/>
    <w:rsid w:val="00E71B1D"/>
    <w:rsid w:val="00E743B2"/>
    <w:rsid w:val="00E74ADE"/>
    <w:rsid w:val="00E75AF1"/>
    <w:rsid w:val="00E75F3C"/>
    <w:rsid w:val="00E84496"/>
    <w:rsid w:val="00EA386E"/>
    <w:rsid w:val="00EA5FF3"/>
    <w:rsid w:val="00EB1EE9"/>
    <w:rsid w:val="00EC30D8"/>
    <w:rsid w:val="00EC5B21"/>
    <w:rsid w:val="00EC6BA3"/>
    <w:rsid w:val="00EC7643"/>
    <w:rsid w:val="00ED3382"/>
    <w:rsid w:val="00ED33F3"/>
    <w:rsid w:val="00EE4A7E"/>
    <w:rsid w:val="00EF0B56"/>
    <w:rsid w:val="00F037A8"/>
    <w:rsid w:val="00F1198E"/>
    <w:rsid w:val="00F155AE"/>
    <w:rsid w:val="00F15E33"/>
    <w:rsid w:val="00F2211D"/>
    <w:rsid w:val="00F2264B"/>
    <w:rsid w:val="00F2358D"/>
    <w:rsid w:val="00F37B1F"/>
    <w:rsid w:val="00F41268"/>
    <w:rsid w:val="00F42D7C"/>
    <w:rsid w:val="00F4786E"/>
    <w:rsid w:val="00F50048"/>
    <w:rsid w:val="00F579D0"/>
    <w:rsid w:val="00F6231E"/>
    <w:rsid w:val="00F673C2"/>
    <w:rsid w:val="00F674B3"/>
    <w:rsid w:val="00F71038"/>
    <w:rsid w:val="00F80F4A"/>
    <w:rsid w:val="00F83118"/>
    <w:rsid w:val="00F84764"/>
    <w:rsid w:val="00F9449F"/>
    <w:rsid w:val="00F95D8A"/>
    <w:rsid w:val="00F95ECF"/>
    <w:rsid w:val="00FB352E"/>
    <w:rsid w:val="00FB5262"/>
    <w:rsid w:val="00FB7C84"/>
    <w:rsid w:val="00FC0B3B"/>
    <w:rsid w:val="00FC47E5"/>
    <w:rsid w:val="00FC660A"/>
    <w:rsid w:val="00FC7C5C"/>
    <w:rsid w:val="00FD193D"/>
    <w:rsid w:val="00FD5328"/>
    <w:rsid w:val="00FD5507"/>
    <w:rsid w:val="00FE6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AE0C1"/>
  <w15:docId w15:val="{FE23C085-B29B-427B-9019-BCDC7BCB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D9E"/>
  </w:style>
  <w:style w:type="paragraph" w:styleId="1">
    <w:name w:val="heading 1"/>
    <w:basedOn w:val="a"/>
    <w:next w:val="a"/>
    <w:link w:val="10"/>
    <w:uiPriority w:val="9"/>
    <w:qFormat/>
    <w:rsid w:val="00316E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C2B48"/>
    <w:pPr>
      <w:keepNext/>
      <w:keepLines/>
      <w:spacing w:before="200" w:after="0" w:line="240" w:lineRule="auto"/>
      <w:ind w:firstLine="709"/>
      <w:jc w:val="both"/>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886C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next w:val="a"/>
    <w:link w:val="60"/>
    <w:uiPriority w:val="9"/>
    <w:semiHidden/>
    <w:unhideWhenUsed/>
    <w:qFormat/>
    <w:rsid w:val="00A4298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21DC"/>
    <w:pPr>
      <w:spacing w:after="0" w:line="240" w:lineRule="auto"/>
      <w:ind w:left="720" w:firstLine="709"/>
      <w:contextualSpacing/>
      <w:jc w:val="both"/>
    </w:pPr>
    <w:rPr>
      <w:rFonts w:ascii="Times New Roman" w:hAnsi="Times New Roman" w:cs="Times New Roman"/>
      <w:sz w:val="24"/>
      <w:szCs w:val="24"/>
    </w:rPr>
  </w:style>
  <w:style w:type="table" w:styleId="a4">
    <w:name w:val="Table Grid"/>
    <w:basedOn w:val="a1"/>
    <w:rsid w:val="00FB7C84"/>
    <w:pPr>
      <w:spacing w:after="0" w:line="240" w:lineRule="auto"/>
      <w:ind w:firstLine="709"/>
      <w:jc w:val="both"/>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rsid w:val="005C2B48"/>
    <w:rPr>
      <w:rFonts w:asciiTheme="majorHAnsi" w:eastAsiaTheme="majorEastAsia" w:hAnsiTheme="majorHAnsi" w:cstheme="majorBidi"/>
      <w:b/>
      <w:bCs/>
      <w:color w:val="4F81BD" w:themeColor="accent1"/>
      <w:sz w:val="26"/>
      <w:szCs w:val="26"/>
    </w:rPr>
  </w:style>
  <w:style w:type="paragraph" w:styleId="a5">
    <w:name w:val="Normal (Web)"/>
    <w:basedOn w:val="a"/>
    <w:uiPriority w:val="99"/>
    <w:unhideWhenUsed/>
    <w:rsid w:val="005211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 (веб)1"/>
    <w:basedOn w:val="a"/>
    <w:rsid w:val="00E465E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2">
    <w:name w:val="Абзац списка1"/>
    <w:basedOn w:val="a"/>
    <w:rsid w:val="00236B88"/>
    <w:pPr>
      <w:suppressAutoHyphens/>
      <w:spacing w:after="0" w:line="240" w:lineRule="auto"/>
      <w:ind w:left="720"/>
      <w:contextualSpacing/>
    </w:pPr>
    <w:rPr>
      <w:rFonts w:ascii="Times New Roman" w:eastAsia="Times New Roman" w:hAnsi="Times New Roman" w:cs="Times New Roman"/>
      <w:sz w:val="20"/>
      <w:szCs w:val="20"/>
      <w:lang w:eastAsia="zh-CN"/>
    </w:rPr>
  </w:style>
  <w:style w:type="character" w:customStyle="1" w:styleId="apple-converted-space">
    <w:name w:val="apple-converted-space"/>
    <w:rsid w:val="00014A88"/>
  </w:style>
  <w:style w:type="character" w:customStyle="1" w:styleId="s16">
    <w:name w:val="s16"/>
    <w:basedOn w:val="a0"/>
    <w:rsid w:val="00014A88"/>
    <w:rPr>
      <w:rFonts w:cs="Times New Roman"/>
    </w:rPr>
  </w:style>
  <w:style w:type="paragraph" w:customStyle="1" w:styleId="s33">
    <w:name w:val="s33"/>
    <w:basedOn w:val="a"/>
    <w:rsid w:val="00014A8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Default">
    <w:name w:val="Default"/>
    <w:rsid w:val="0001333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both">
    <w:name w:val="pboth"/>
    <w:basedOn w:val="a"/>
    <w:rsid w:val="00CF5C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B02CC5"/>
    <w:rPr>
      <w:color w:val="0000FF"/>
      <w:u w:val="single"/>
    </w:rPr>
  </w:style>
  <w:style w:type="paragraph" w:customStyle="1" w:styleId="pcenter">
    <w:name w:val="pcenter"/>
    <w:basedOn w:val="a"/>
    <w:rsid w:val="00B02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16E50"/>
    <w:rPr>
      <w:rFonts w:asciiTheme="majorHAnsi" w:eastAsiaTheme="majorEastAsia" w:hAnsiTheme="majorHAnsi" w:cstheme="majorBidi"/>
      <w:b/>
      <w:bCs/>
      <w:color w:val="365F91" w:themeColor="accent1" w:themeShade="BF"/>
      <w:sz w:val="28"/>
      <w:szCs w:val="28"/>
    </w:rPr>
  </w:style>
  <w:style w:type="paragraph" w:styleId="a7">
    <w:name w:val="Balloon Text"/>
    <w:basedOn w:val="a"/>
    <w:link w:val="a8"/>
    <w:uiPriority w:val="99"/>
    <w:semiHidden/>
    <w:unhideWhenUsed/>
    <w:rsid w:val="00316E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16E50"/>
    <w:rPr>
      <w:rFonts w:ascii="Tahoma" w:hAnsi="Tahoma" w:cs="Tahoma"/>
      <w:sz w:val="16"/>
      <w:szCs w:val="16"/>
    </w:rPr>
  </w:style>
  <w:style w:type="character" w:customStyle="1" w:styleId="a9">
    <w:name w:val="Основной Знак"/>
    <w:link w:val="aa"/>
    <w:locked/>
    <w:rsid w:val="00773CA4"/>
    <w:rPr>
      <w:rFonts w:ascii="NewtonCSanPin" w:hAnsi="NewtonCSanPin"/>
      <w:color w:val="000000"/>
      <w:sz w:val="21"/>
    </w:rPr>
  </w:style>
  <w:style w:type="paragraph" w:customStyle="1" w:styleId="aa">
    <w:name w:val="Основной"/>
    <w:basedOn w:val="a"/>
    <w:link w:val="a9"/>
    <w:rsid w:val="00773CA4"/>
    <w:pPr>
      <w:autoSpaceDE w:val="0"/>
      <w:autoSpaceDN w:val="0"/>
      <w:adjustRightInd w:val="0"/>
      <w:spacing w:after="0" w:line="214" w:lineRule="atLeast"/>
      <w:ind w:firstLine="283"/>
      <w:jc w:val="both"/>
    </w:pPr>
    <w:rPr>
      <w:rFonts w:ascii="NewtonCSanPin" w:hAnsi="NewtonCSanPin"/>
      <w:color w:val="000000"/>
      <w:sz w:val="21"/>
    </w:rPr>
  </w:style>
  <w:style w:type="paragraph" w:styleId="ab">
    <w:name w:val="No Spacing"/>
    <w:uiPriority w:val="1"/>
    <w:qFormat/>
    <w:rsid w:val="00E37F52"/>
    <w:pPr>
      <w:spacing w:after="0" w:line="240" w:lineRule="auto"/>
    </w:pPr>
  </w:style>
  <w:style w:type="paragraph" w:styleId="ac">
    <w:name w:val="Body Text"/>
    <w:basedOn w:val="a"/>
    <w:link w:val="ad"/>
    <w:uiPriority w:val="1"/>
    <w:semiHidden/>
    <w:unhideWhenUsed/>
    <w:qFormat/>
    <w:rsid w:val="0086318A"/>
    <w:pPr>
      <w:widowControl w:val="0"/>
      <w:spacing w:after="0" w:line="240" w:lineRule="auto"/>
      <w:ind w:left="120"/>
    </w:pPr>
    <w:rPr>
      <w:rFonts w:ascii="Times New Roman" w:eastAsia="Times New Roman" w:hAnsi="Times New Roman"/>
      <w:sz w:val="24"/>
      <w:szCs w:val="24"/>
      <w:lang w:val="en-US"/>
    </w:rPr>
  </w:style>
  <w:style w:type="character" w:customStyle="1" w:styleId="ad">
    <w:name w:val="Основной текст Знак"/>
    <w:basedOn w:val="a0"/>
    <w:link w:val="ac"/>
    <w:uiPriority w:val="1"/>
    <w:semiHidden/>
    <w:rsid w:val="0086318A"/>
    <w:rPr>
      <w:rFonts w:ascii="Times New Roman" w:eastAsia="Times New Roman" w:hAnsi="Times New Roman"/>
      <w:sz w:val="24"/>
      <w:szCs w:val="24"/>
      <w:lang w:val="en-US"/>
    </w:rPr>
  </w:style>
  <w:style w:type="paragraph" w:customStyle="1" w:styleId="Style2">
    <w:name w:val="Style2"/>
    <w:basedOn w:val="a"/>
    <w:uiPriority w:val="99"/>
    <w:rsid w:val="000A0954"/>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63">
    <w:name w:val="Font Style63"/>
    <w:basedOn w:val="a0"/>
    <w:uiPriority w:val="99"/>
    <w:rsid w:val="00C07AA9"/>
    <w:rPr>
      <w:rFonts w:ascii="Times New Roman" w:hAnsi="Times New Roman" w:cs="Times New Roman" w:hint="default"/>
      <w:sz w:val="22"/>
      <w:szCs w:val="22"/>
    </w:rPr>
  </w:style>
  <w:style w:type="character" w:customStyle="1" w:styleId="60">
    <w:name w:val="Заголовок 6 Знак"/>
    <w:basedOn w:val="a0"/>
    <w:link w:val="6"/>
    <w:uiPriority w:val="9"/>
    <w:semiHidden/>
    <w:rsid w:val="00A42985"/>
    <w:rPr>
      <w:rFonts w:asciiTheme="majorHAnsi" w:eastAsiaTheme="majorEastAsia" w:hAnsiTheme="majorHAnsi" w:cstheme="majorBidi"/>
      <w:color w:val="243F60" w:themeColor="accent1" w:themeShade="7F"/>
    </w:rPr>
  </w:style>
  <w:style w:type="table" w:customStyle="1" w:styleId="13">
    <w:name w:val="Сетка таблицы1"/>
    <w:basedOn w:val="a1"/>
    <w:next w:val="a4"/>
    <w:uiPriority w:val="59"/>
    <w:rsid w:val="005B3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E34FF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34FFF"/>
  </w:style>
  <w:style w:type="paragraph" w:styleId="af0">
    <w:name w:val="footer"/>
    <w:basedOn w:val="a"/>
    <w:link w:val="af1"/>
    <w:uiPriority w:val="99"/>
    <w:unhideWhenUsed/>
    <w:rsid w:val="00E34FF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34FFF"/>
  </w:style>
  <w:style w:type="character" w:customStyle="1" w:styleId="UnresolvedMention">
    <w:name w:val="Unresolved Mention"/>
    <w:basedOn w:val="a0"/>
    <w:uiPriority w:val="99"/>
    <w:semiHidden/>
    <w:unhideWhenUsed/>
    <w:rsid w:val="00C359CE"/>
    <w:rPr>
      <w:color w:val="605E5C"/>
      <w:shd w:val="clear" w:color="auto" w:fill="E1DFDD"/>
    </w:rPr>
  </w:style>
  <w:style w:type="table" w:customStyle="1" w:styleId="21">
    <w:name w:val="Сетка таблицы2"/>
    <w:basedOn w:val="a1"/>
    <w:next w:val="a4"/>
    <w:uiPriority w:val="59"/>
    <w:rsid w:val="00886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886C19"/>
    <w:rPr>
      <w:rFonts w:ascii="Times New Roman" w:eastAsia="Times New Roman" w:hAnsi="Times New Roman" w:cs="Times New Roman"/>
      <w:b/>
      <w:bCs/>
      <w:sz w:val="27"/>
      <w:szCs w:val="27"/>
      <w:lang w:eastAsia="ru-RU"/>
    </w:rPr>
  </w:style>
  <w:style w:type="numbering" w:customStyle="1" w:styleId="14">
    <w:name w:val="Нет списка1"/>
    <w:next w:val="a2"/>
    <w:uiPriority w:val="99"/>
    <w:semiHidden/>
    <w:unhideWhenUsed/>
    <w:rsid w:val="00886C19"/>
  </w:style>
  <w:style w:type="paragraph" w:customStyle="1" w:styleId="c3">
    <w:name w:val="c3"/>
    <w:basedOn w:val="a"/>
    <w:rsid w:val="00886C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86C19"/>
  </w:style>
  <w:style w:type="character" w:customStyle="1" w:styleId="c75">
    <w:name w:val="c75"/>
    <w:basedOn w:val="a0"/>
    <w:rsid w:val="00886C19"/>
  </w:style>
  <w:style w:type="character" w:styleId="af2">
    <w:name w:val="Strong"/>
    <w:basedOn w:val="a0"/>
    <w:uiPriority w:val="22"/>
    <w:qFormat/>
    <w:rsid w:val="00886C19"/>
    <w:rPr>
      <w:b/>
      <w:bCs/>
    </w:rPr>
  </w:style>
  <w:style w:type="numbering" w:customStyle="1" w:styleId="22">
    <w:name w:val="Нет списка2"/>
    <w:next w:val="a2"/>
    <w:uiPriority w:val="99"/>
    <w:semiHidden/>
    <w:unhideWhenUsed/>
    <w:rsid w:val="00886C19"/>
  </w:style>
  <w:style w:type="table" w:customStyle="1" w:styleId="31">
    <w:name w:val="Сетка таблицы3"/>
    <w:basedOn w:val="a1"/>
    <w:next w:val="a4"/>
    <w:uiPriority w:val="59"/>
    <w:rsid w:val="00886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basedOn w:val="a0"/>
    <w:uiPriority w:val="20"/>
    <w:qFormat/>
    <w:rsid w:val="00886C19"/>
    <w:rPr>
      <w:i/>
      <w:iCs/>
    </w:rPr>
  </w:style>
  <w:style w:type="numbering" w:customStyle="1" w:styleId="110">
    <w:name w:val="Нет списка11"/>
    <w:next w:val="a2"/>
    <w:uiPriority w:val="99"/>
    <w:semiHidden/>
    <w:unhideWhenUsed/>
    <w:rsid w:val="00886C19"/>
  </w:style>
  <w:style w:type="numbering" w:customStyle="1" w:styleId="210">
    <w:name w:val="Нет списка21"/>
    <w:next w:val="a2"/>
    <w:uiPriority w:val="99"/>
    <w:semiHidden/>
    <w:unhideWhenUsed/>
    <w:rsid w:val="00886C19"/>
  </w:style>
  <w:style w:type="table" w:customStyle="1" w:styleId="111">
    <w:name w:val="Сетка таблицы11"/>
    <w:basedOn w:val="a1"/>
    <w:next w:val="a4"/>
    <w:uiPriority w:val="59"/>
    <w:rsid w:val="00886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886C19"/>
  </w:style>
  <w:style w:type="paragraph" w:customStyle="1" w:styleId="TableParagraph">
    <w:name w:val="Table Paragraph"/>
    <w:basedOn w:val="a"/>
    <w:uiPriority w:val="1"/>
    <w:qFormat/>
    <w:rsid w:val="00886C19"/>
    <w:pPr>
      <w:widowControl w:val="0"/>
      <w:autoSpaceDE w:val="0"/>
      <w:autoSpaceDN w:val="0"/>
      <w:spacing w:after="0" w:line="240" w:lineRule="auto"/>
      <w:ind w:left="105"/>
    </w:pPr>
    <w:rPr>
      <w:rFonts w:ascii="Times New Roman" w:eastAsia="Times New Roman" w:hAnsi="Times New Roman" w:cs="Times New Roman"/>
    </w:rPr>
  </w:style>
  <w:style w:type="numbering" w:customStyle="1" w:styleId="32">
    <w:name w:val="Нет списка3"/>
    <w:next w:val="a2"/>
    <w:uiPriority w:val="99"/>
    <w:semiHidden/>
    <w:unhideWhenUsed/>
    <w:rsid w:val="00886C19"/>
  </w:style>
  <w:style w:type="character" w:customStyle="1" w:styleId="c0">
    <w:name w:val="c0"/>
    <w:basedOn w:val="a0"/>
    <w:rsid w:val="00886C19"/>
  </w:style>
  <w:style w:type="numbering" w:customStyle="1" w:styleId="4">
    <w:name w:val="Нет списка4"/>
    <w:next w:val="a2"/>
    <w:uiPriority w:val="99"/>
    <w:semiHidden/>
    <w:unhideWhenUsed/>
    <w:rsid w:val="008C038F"/>
  </w:style>
  <w:style w:type="numbering" w:customStyle="1" w:styleId="5">
    <w:name w:val="Нет списка5"/>
    <w:next w:val="a2"/>
    <w:uiPriority w:val="99"/>
    <w:semiHidden/>
    <w:unhideWhenUsed/>
    <w:rsid w:val="00F84764"/>
  </w:style>
  <w:style w:type="numbering" w:customStyle="1" w:styleId="61">
    <w:name w:val="Нет списка6"/>
    <w:next w:val="a2"/>
    <w:uiPriority w:val="99"/>
    <w:semiHidden/>
    <w:unhideWhenUsed/>
    <w:rsid w:val="003B42A9"/>
  </w:style>
  <w:style w:type="table" w:customStyle="1" w:styleId="40">
    <w:name w:val="Сетка таблицы4"/>
    <w:basedOn w:val="a1"/>
    <w:next w:val="a4"/>
    <w:uiPriority w:val="59"/>
    <w:rsid w:val="003B4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3B42A9"/>
  </w:style>
  <w:style w:type="numbering" w:customStyle="1" w:styleId="220">
    <w:name w:val="Нет списка22"/>
    <w:next w:val="a2"/>
    <w:uiPriority w:val="99"/>
    <w:semiHidden/>
    <w:unhideWhenUsed/>
    <w:rsid w:val="003B42A9"/>
  </w:style>
  <w:style w:type="numbering" w:customStyle="1" w:styleId="112">
    <w:name w:val="Нет списка112"/>
    <w:next w:val="a2"/>
    <w:uiPriority w:val="99"/>
    <w:semiHidden/>
    <w:unhideWhenUsed/>
    <w:rsid w:val="003B42A9"/>
  </w:style>
  <w:style w:type="numbering" w:customStyle="1" w:styleId="7">
    <w:name w:val="Нет списка7"/>
    <w:next w:val="a2"/>
    <w:uiPriority w:val="99"/>
    <w:semiHidden/>
    <w:unhideWhenUsed/>
    <w:rsid w:val="00FC0B3B"/>
  </w:style>
  <w:style w:type="table" w:customStyle="1" w:styleId="50">
    <w:name w:val="Сетка таблицы5"/>
    <w:basedOn w:val="a1"/>
    <w:next w:val="a4"/>
    <w:uiPriority w:val="59"/>
    <w:rsid w:val="00FC0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0B3B"/>
  </w:style>
  <w:style w:type="numbering" w:customStyle="1" w:styleId="23">
    <w:name w:val="Нет списка23"/>
    <w:next w:val="a2"/>
    <w:uiPriority w:val="99"/>
    <w:semiHidden/>
    <w:unhideWhenUsed/>
    <w:rsid w:val="00FC0B3B"/>
  </w:style>
  <w:style w:type="numbering" w:customStyle="1" w:styleId="113">
    <w:name w:val="Нет списка113"/>
    <w:next w:val="a2"/>
    <w:uiPriority w:val="99"/>
    <w:semiHidden/>
    <w:unhideWhenUsed/>
    <w:rsid w:val="00FC0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9278">
      <w:bodyDiv w:val="1"/>
      <w:marLeft w:val="0"/>
      <w:marRight w:val="0"/>
      <w:marTop w:val="0"/>
      <w:marBottom w:val="0"/>
      <w:divBdr>
        <w:top w:val="none" w:sz="0" w:space="0" w:color="auto"/>
        <w:left w:val="none" w:sz="0" w:space="0" w:color="auto"/>
        <w:bottom w:val="none" w:sz="0" w:space="0" w:color="auto"/>
        <w:right w:val="none" w:sz="0" w:space="0" w:color="auto"/>
      </w:divBdr>
    </w:div>
    <w:div w:id="109712907">
      <w:bodyDiv w:val="1"/>
      <w:marLeft w:val="0"/>
      <w:marRight w:val="0"/>
      <w:marTop w:val="0"/>
      <w:marBottom w:val="0"/>
      <w:divBdr>
        <w:top w:val="none" w:sz="0" w:space="0" w:color="auto"/>
        <w:left w:val="none" w:sz="0" w:space="0" w:color="auto"/>
        <w:bottom w:val="none" w:sz="0" w:space="0" w:color="auto"/>
        <w:right w:val="none" w:sz="0" w:space="0" w:color="auto"/>
      </w:divBdr>
    </w:div>
    <w:div w:id="112019694">
      <w:bodyDiv w:val="1"/>
      <w:marLeft w:val="0"/>
      <w:marRight w:val="0"/>
      <w:marTop w:val="0"/>
      <w:marBottom w:val="0"/>
      <w:divBdr>
        <w:top w:val="none" w:sz="0" w:space="0" w:color="auto"/>
        <w:left w:val="none" w:sz="0" w:space="0" w:color="auto"/>
        <w:bottom w:val="none" w:sz="0" w:space="0" w:color="auto"/>
        <w:right w:val="none" w:sz="0" w:space="0" w:color="auto"/>
      </w:divBdr>
    </w:div>
    <w:div w:id="120271505">
      <w:bodyDiv w:val="1"/>
      <w:marLeft w:val="0"/>
      <w:marRight w:val="0"/>
      <w:marTop w:val="0"/>
      <w:marBottom w:val="0"/>
      <w:divBdr>
        <w:top w:val="none" w:sz="0" w:space="0" w:color="auto"/>
        <w:left w:val="none" w:sz="0" w:space="0" w:color="auto"/>
        <w:bottom w:val="none" w:sz="0" w:space="0" w:color="auto"/>
        <w:right w:val="none" w:sz="0" w:space="0" w:color="auto"/>
      </w:divBdr>
    </w:div>
    <w:div w:id="230316271">
      <w:bodyDiv w:val="1"/>
      <w:marLeft w:val="0"/>
      <w:marRight w:val="0"/>
      <w:marTop w:val="0"/>
      <w:marBottom w:val="0"/>
      <w:divBdr>
        <w:top w:val="none" w:sz="0" w:space="0" w:color="auto"/>
        <w:left w:val="none" w:sz="0" w:space="0" w:color="auto"/>
        <w:bottom w:val="none" w:sz="0" w:space="0" w:color="auto"/>
        <w:right w:val="none" w:sz="0" w:space="0" w:color="auto"/>
      </w:divBdr>
    </w:div>
    <w:div w:id="232007650">
      <w:bodyDiv w:val="1"/>
      <w:marLeft w:val="0"/>
      <w:marRight w:val="0"/>
      <w:marTop w:val="0"/>
      <w:marBottom w:val="0"/>
      <w:divBdr>
        <w:top w:val="none" w:sz="0" w:space="0" w:color="auto"/>
        <w:left w:val="none" w:sz="0" w:space="0" w:color="auto"/>
        <w:bottom w:val="none" w:sz="0" w:space="0" w:color="auto"/>
        <w:right w:val="none" w:sz="0" w:space="0" w:color="auto"/>
      </w:divBdr>
    </w:div>
    <w:div w:id="242030728">
      <w:bodyDiv w:val="1"/>
      <w:marLeft w:val="0"/>
      <w:marRight w:val="0"/>
      <w:marTop w:val="0"/>
      <w:marBottom w:val="0"/>
      <w:divBdr>
        <w:top w:val="none" w:sz="0" w:space="0" w:color="auto"/>
        <w:left w:val="none" w:sz="0" w:space="0" w:color="auto"/>
        <w:bottom w:val="none" w:sz="0" w:space="0" w:color="auto"/>
        <w:right w:val="none" w:sz="0" w:space="0" w:color="auto"/>
      </w:divBdr>
      <w:divsChild>
        <w:div w:id="1358233968">
          <w:marLeft w:val="0"/>
          <w:marRight w:val="0"/>
          <w:marTop w:val="0"/>
          <w:marBottom w:val="0"/>
          <w:divBdr>
            <w:top w:val="none" w:sz="0" w:space="0" w:color="auto"/>
            <w:left w:val="none" w:sz="0" w:space="0" w:color="auto"/>
            <w:bottom w:val="none" w:sz="0" w:space="0" w:color="auto"/>
            <w:right w:val="none" w:sz="0" w:space="0" w:color="auto"/>
          </w:divBdr>
        </w:div>
        <w:div w:id="520314600">
          <w:marLeft w:val="0"/>
          <w:marRight w:val="0"/>
          <w:marTop w:val="0"/>
          <w:marBottom w:val="0"/>
          <w:divBdr>
            <w:top w:val="none" w:sz="0" w:space="0" w:color="auto"/>
            <w:left w:val="none" w:sz="0" w:space="0" w:color="auto"/>
            <w:bottom w:val="none" w:sz="0" w:space="0" w:color="auto"/>
            <w:right w:val="none" w:sz="0" w:space="0" w:color="auto"/>
          </w:divBdr>
        </w:div>
      </w:divsChild>
    </w:div>
    <w:div w:id="280888791">
      <w:bodyDiv w:val="1"/>
      <w:marLeft w:val="0"/>
      <w:marRight w:val="0"/>
      <w:marTop w:val="0"/>
      <w:marBottom w:val="0"/>
      <w:divBdr>
        <w:top w:val="none" w:sz="0" w:space="0" w:color="auto"/>
        <w:left w:val="none" w:sz="0" w:space="0" w:color="auto"/>
        <w:bottom w:val="none" w:sz="0" w:space="0" w:color="auto"/>
        <w:right w:val="none" w:sz="0" w:space="0" w:color="auto"/>
      </w:divBdr>
    </w:div>
    <w:div w:id="306017381">
      <w:bodyDiv w:val="1"/>
      <w:marLeft w:val="0"/>
      <w:marRight w:val="0"/>
      <w:marTop w:val="0"/>
      <w:marBottom w:val="0"/>
      <w:divBdr>
        <w:top w:val="none" w:sz="0" w:space="0" w:color="auto"/>
        <w:left w:val="none" w:sz="0" w:space="0" w:color="auto"/>
        <w:bottom w:val="none" w:sz="0" w:space="0" w:color="auto"/>
        <w:right w:val="none" w:sz="0" w:space="0" w:color="auto"/>
      </w:divBdr>
    </w:div>
    <w:div w:id="327753082">
      <w:bodyDiv w:val="1"/>
      <w:marLeft w:val="0"/>
      <w:marRight w:val="0"/>
      <w:marTop w:val="0"/>
      <w:marBottom w:val="0"/>
      <w:divBdr>
        <w:top w:val="none" w:sz="0" w:space="0" w:color="auto"/>
        <w:left w:val="none" w:sz="0" w:space="0" w:color="auto"/>
        <w:bottom w:val="none" w:sz="0" w:space="0" w:color="auto"/>
        <w:right w:val="none" w:sz="0" w:space="0" w:color="auto"/>
      </w:divBdr>
    </w:div>
    <w:div w:id="388920697">
      <w:bodyDiv w:val="1"/>
      <w:marLeft w:val="0"/>
      <w:marRight w:val="0"/>
      <w:marTop w:val="0"/>
      <w:marBottom w:val="0"/>
      <w:divBdr>
        <w:top w:val="none" w:sz="0" w:space="0" w:color="auto"/>
        <w:left w:val="none" w:sz="0" w:space="0" w:color="auto"/>
        <w:bottom w:val="none" w:sz="0" w:space="0" w:color="auto"/>
        <w:right w:val="none" w:sz="0" w:space="0" w:color="auto"/>
      </w:divBdr>
    </w:div>
    <w:div w:id="408120428">
      <w:bodyDiv w:val="1"/>
      <w:marLeft w:val="0"/>
      <w:marRight w:val="0"/>
      <w:marTop w:val="0"/>
      <w:marBottom w:val="0"/>
      <w:divBdr>
        <w:top w:val="none" w:sz="0" w:space="0" w:color="auto"/>
        <w:left w:val="none" w:sz="0" w:space="0" w:color="auto"/>
        <w:bottom w:val="none" w:sz="0" w:space="0" w:color="auto"/>
        <w:right w:val="none" w:sz="0" w:space="0" w:color="auto"/>
      </w:divBdr>
    </w:div>
    <w:div w:id="458646351">
      <w:bodyDiv w:val="1"/>
      <w:marLeft w:val="0"/>
      <w:marRight w:val="0"/>
      <w:marTop w:val="0"/>
      <w:marBottom w:val="0"/>
      <w:divBdr>
        <w:top w:val="none" w:sz="0" w:space="0" w:color="auto"/>
        <w:left w:val="none" w:sz="0" w:space="0" w:color="auto"/>
        <w:bottom w:val="none" w:sz="0" w:space="0" w:color="auto"/>
        <w:right w:val="none" w:sz="0" w:space="0" w:color="auto"/>
      </w:divBdr>
    </w:div>
    <w:div w:id="631134055">
      <w:bodyDiv w:val="1"/>
      <w:marLeft w:val="0"/>
      <w:marRight w:val="0"/>
      <w:marTop w:val="0"/>
      <w:marBottom w:val="0"/>
      <w:divBdr>
        <w:top w:val="none" w:sz="0" w:space="0" w:color="auto"/>
        <w:left w:val="none" w:sz="0" w:space="0" w:color="auto"/>
        <w:bottom w:val="none" w:sz="0" w:space="0" w:color="auto"/>
        <w:right w:val="none" w:sz="0" w:space="0" w:color="auto"/>
      </w:divBdr>
    </w:div>
    <w:div w:id="670183564">
      <w:bodyDiv w:val="1"/>
      <w:marLeft w:val="0"/>
      <w:marRight w:val="0"/>
      <w:marTop w:val="0"/>
      <w:marBottom w:val="0"/>
      <w:divBdr>
        <w:top w:val="none" w:sz="0" w:space="0" w:color="auto"/>
        <w:left w:val="none" w:sz="0" w:space="0" w:color="auto"/>
        <w:bottom w:val="none" w:sz="0" w:space="0" w:color="auto"/>
        <w:right w:val="none" w:sz="0" w:space="0" w:color="auto"/>
      </w:divBdr>
    </w:div>
    <w:div w:id="672689062">
      <w:bodyDiv w:val="1"/>
      <w:marLeft w:val="0"/>
      <w:marRight w:val="0"/>
      <w:marTop w:val="0"/>
      <w:marBottom w:val="0"/>
      <w:divBdr>
        <w:top w:val="none" w:sz="0" w:space="0" w:color="auto"/>
        <w:left w:val="none" w:sz="0" w:space="0" w:color="auto"/>
        <w:bottom w:val="none" w:sz="0" w:space="0" w:color="auto"/>
        <w:right w:val="none" w:sz="0" w:space="0" w:color="auto"/>
      </w:divBdr>
    </w:div>
    <w:div w:id="708380933">
      <w:bodyDiv w:val="1"/>
      <w:marLeft w:val="0"/>
      <w:marRight w:val="0"/>
      <w:marTop w:val="0"/>
      <w:marBottom w:val="0"/>
      <w:divBdr>
        <w:top w:val="none" w:sz="0" w:space="0" w:color="auto"/>
        <w:left w:val="none" w:sz="0" w:space="0" w:color="auto"/>
        <w:bottom w:val="none" w:sz="0" w:space="0" w:color="auto"/>
        <w:right w:val="none" w:sz="0" w:space="0" w:color="auto"/>
      </w:divBdr>
    </w:div>
    <w:div w:id="711996881">
      <w:bodyDiv w:val="1"/>
      <w:marLeft w:val="0"/>
      <w:marRight w:val="0"/>
      <w:marTop w:val="0"/>
      <w:marBottom w:val="0"/>
      <w:divBdr>
        <w:top w:val="none" w:sz="0" w:space="0" w:color="auto"/>
        <w:left w:val="none" w:sz="0" w:space="0" w:color="auto"/>
        <w:bottom w:val="none" w:sz="0" w:space="0" w:color="auto"/>
        <w:right w:val="none" w:sz="0" w:space="0" w:color="auto"/>
      </w:divBdr>
    </w:div>
    <w:div w:id="762460549">
      <w:bodyDiv w:val="1"/>
      <w:marLeft w:val="0"/>
      <w:marRight w:val="0"/>
      <w:marTop w:val="0"/>
      <w:marBottom w:val="0"/>
      <w:divBdr>
        <w:top w:val="none" w:sz="0" w:space="0" w:color="auto"/>
        <w:left w:val="none" w:sz="0" w:space="0" w:color="auto"/>
        <w:bottom w:val="none" w:sz="0" w:space="0" w:color="auto"/>
        <w:right w:val="none" w:sz="0" w:space="0" w:color="auto"/>
      </w:divBdr>
    </w:div>
    <w:div w:id="767771577">
      <w:bodyDiv w:val="1"/>
      <w:marLeft w:val="0"/>
      <w:marRight w:val="0"/>
      <w:marTop w:val="0"/>
      <w:marBottom w:val="0"/>
      <w:divBdr>
        <w:top w:val="none" w:sz="0" w:space="0" w:color="auto"/>
        <w:left w:val="none" w:sz="0" w:space="0" w:color="auto"/>
        <w:bottom w:val="none" w:sz="0" w:space="0" w:color="auto"/>
        <w:right w:val="none" w:sz="0" w:space="0" w:color="auto"/>
      </w:divBdr>
    </w:div>
    <w:div w:id="833566998">
      <w:bodyDiv w:val="1"/>
      <w:marLeft w:val="0"/>
      <w:marRight w:val="0"/>
      <w:marTop w:val="0"/>
      <w:marBottom w:val="0"/>
      <w:divBdr>
        <w:top w:val="none" w:sz="0" w:space="0" w:color="auto"/>
        <w:left w:val="none" w:sz="0" w:space="0" w:color="auto"/>
        <w:bottom w:val="none" w:sz="0" w:space="0" w:color="auto"/>
        <w:right w:val="none" w:sz="0" w:space="0" w:color="auto"/>
      </w:divBdr>
    </w:div>
    <w:div w:id="873882578">
      <w:bodyDiv w:val="1"/>
      <w:marLeft w:val="0"/>
      <w:marRight w:val="0"/>
      <w:marTop w:val="0"/>
      <w:marBottom w:val="0"/>
      <w:divBdr>
        <w:top w:val="none" w:sz="0" w:space="0" w:color="auto"/>
        <w:left w:val="none" w:sz="0" w:space="0" w:color="auto"/>
        <w:bottom w:val="none" w:sz="0" w:space="0" w:color="auto"/>
        <w:right w:val="none" w:sz="0" w:space="0" w:color="auto"/>
      </w:divBdr>
    </w:div>
    <w:div w:id="909197602">
      <w:bodyDiv w:val="1"/>
      <w:marLeft w:val="0"/>
      <w:marRight w:val="0"/>
      <w:marTop w:val="0"/>
      <w:marBottom w:val="0"/>
      <w:divBdr>
        <w:top w:val="none" w:sz="0" w:space="0" w:color="auto"/>
        <w:left w:val="none" w:sz="0" w:space="0" w:color="auto"/>
        <w:bottom w:val="none" w:sz="0" w:space="0" w:color="auto"/>
        <w:right w:val="none" w:sz="0" w:space="0" w:color="auto"/>
      </w:divBdr>
    </w:div>
    <w:div w:id="913128971">
      <w:bodyDiv w:val="1"/>
      <w:marLeft w:val="0"/>
      <w:marRight w:val="0"/>
      <w:marTop w:val="0"/>
      <w:marBottom w:val="0"/>
      <w:divBdr>
        <w:top w:val="none" w:sz="0" w:space="0" w:color="auto"/>
        <w:left w:val="none" w:sz="0" w:space="0" w:color="auto"/>
        <w:bottom w:val="none" w:sz="0" w:space="0" w:color="auto"/>
        <w:right w:val="none" w:sz="0" w:space="0" w:color="auto"/>
      </w:divBdr>
    </w:div>
    <w:div w:id="966549606">
      <w:bodyDiv w:val="1"/>
      <w:marLeft w:val="0"/>
      <w:marRight w:val="0"/>
      <w:marTop w:val="0"/>
      <w:marBottom w:val="0"/>
      <w:divBdr>
        <w:top w:val="none" w:sz="0" w:space="0" w:color="auto"/>
        <w:left w:val="none" w:sz="0" w:space="0" w:color="auto"/>
        <w:bottom w:val="none" w:sz="0" w:space="0" w:color="auto"/>
        <w:right w:val="none" w:sz="0" w:space="0" w:color="auto"/>
      </w:divBdr>
      <w:divsChild>
        <w:div w:id="134489886">
          <w:marLeft w:val="0"/>
          <w:marRight w:val="0"/>
          <w:marTop w:val="0"/>
          <w:marBottom w:val="0"/>
          <w:divBdr>
            <w:top w:val="none" w:sz="0" w:space="0" w:color="auto"/>
            <w:left w:val="none" w:sz="0" w:space="0" w:color="auto"/>
            <w:bottom w:val="none" w:sz="0" w:space="0" w:color="auto"/>
            <w:right w:val="none" w:sz="0" w:space="0" w:color="auto"/>
          </w:divBdr>
        </w:div>
      </w:divsChild>
    </w:div>
    <w:div w:id="1008408259">
      <w:bodyDiv w:val="1"/>
      <w:marLeft w:val="0"/>
      <w:marRight w:val="0"/>
      <w:marTop w:val="0"/>
      <w:marBottom w:val="0"/>
      <w:divBdr>
        <w:top w:val="none" w:sz="0" w:space="0" w:color="auto"/>
        <w:left w:val="none" w:sz="0" w:space="0" w:color="auto"/>
        <w:bottom w:val="none" w:sz="0" w:space="0" w:color="auto"/>
        <w:right w:val="none" w:sz="0" w:space="0" w:color="auto"/>
      </w:divBdr>
    </w:div>
    <w:div w:id="1032652085">
      <w:bodyDiv w:val="1"/>
      <w:marLeft w:val="0"/>
      <w:marRight w:val="0"/>
      <w:marTop w:val="0"/>
      <w:marBottom w:val="0"/>
      <w:divBdr>
        <w:top w:val="none" w:sz="0" w:space="0" w:color="auto"/>
        <w:left w:val="none" w:sz="0" w:space="0" w:color="auto"/>
        <w:bottom w:val="none" w:sz="0" w:space="0" w:color="auto"/>
        <w:right w:val="none" w:sz="0" w:space="0" w:color="auto"/>
      </w:divBdr>
    </w:div>
    <w:div w:id="1087919406">
      <w:bodyDiv w:val="1"/>
      <w:marLeft w:val="0"/>
      <w:marRight w:val="0"/>
      <w:marTop w:val="0"/>
      <w:marBottom w:val="0"/>
      <w:divBdr>
        <w:top w:val="none" w:sz="0" w:space="0" w:color="auto"/>
        <w:left w:val="none" w:sz="0" w:space="0" w:color="auto"/>
        <w:bottom w:val="none" w:sz="0" w:space="0" w:color="auto"/>
        <w:right w:val="none" w:sz="0" w:space="0" w:color="auto"/>
      </w:divBdr>
    </w:div>
    <w:div w:id="1112744039">
      <w:bodyDiv w:val="1"/>
      <w:marLeft w:val="0"/>
      <w:marRight w:val="0"/>
      <w:marTop w:val="0"/>
      <w:marBottom w:val="0"/>
      <w:divBdr>
        <w:top w:val="none" w:sz="0" w:space="0" w:color="auto"/>
        <w:left w:val="none" w:sz="0" w:space="0" w:color="auto"/>
        <w:bottom w:val="none" w:sz="0" w:space="0" w:color="auto"/>
        <w:right w:val="none" w:sz="0" w:space="0" w:color="auto"/>
      </w:divBdr>
    </w:div>
    <w:div w:id="1141842748">
      <w:bodyDiv w:val="1"/>
      <w:marLeft w:val="0"/>
      <w:marRight w:val="0"/>
      <w:marTop w:val="0"/>
      <w:marBottom w:val="0"/>
      <w:divBdr>
        <w:top w:val="none" w:sz="0" w:space="0" w:color="auto"/>
        <w:left w:val="none" w:sz="0" w:space="0" w:color="auto"/>
        <w:bottom w:val="none" w:sz="0" w:space="0" w:color="auto"/>
        <w:right w:val="none" w:sz="0" w:space="0" w:color="auto"/>
      </w:divBdr>
    </w:div>
    <w:div w:id="1144930125">
      <w:bodyDiv w:val="1"/>
      <w:marLeft w:val="0"/>
      <w:marRight w:val="0"/>
      <w:marTop w:val="0"/>
      <w:marBottom w:val="0"/>
      <w:divBdr>
        <w:top w:val="none" w:sz="0" w:space="0" w:color="auto"/>
        <w:left w:val="none" w:sz="0" w:space="0" w:color="auto"/>
        <w:bottom w:val="none" w:sz="0" w:space="0" w:color="auto"/>
        <w:right w:val="none" w:sz="0" w:space="0" w:color="auto"/>
      </w:divBdr>
    </w:div>
    <w:div w:id="1154877145">
      <w:bodyDiv w:val="1"/>
      <w:marLeft w:val="0"/>
      <w:marRight w:val="0"/>
      <w:marTop w:val="0"/>
      <w:marBottom w:val="0"/>
      <w:divBdr>
        <w:top w:val="none" w:sz="0" w:space="0" w:color="auto"/>
        <w:left w:val="none" w:sz="0" w:space="0" w:color="auto"/>
        <w:bottom w:val="none" w:sz="0" w:space="0" w:color="auto"/>
        <w:right w:val="none" w:sz="0" w:space="0" w:color="auto"/>
      </w:divBdr>
    </w:div>
    <w:div w:id="1169367410">
      <w:bodyDiv w:val="1"/>
      <w:marLeft w:val="0"/>
      <w:marRight w:val="0"/>
      <w:marTop w:val="0"/>
      <w:marBottom w:val="0"/>
      <w:divBdr>
        <w:top w:val="none" w:sz="0" w:space="0" w:color="auto"/>
        <w:left w:val="none" w:sz="0" w:space="0" w:color="auto"/>
        <w:bottom w:val="none" w:sz="0" w:space="0" w:color="auto"/>
        <w:right w:val="none" w:sz="0" w:space="0" w:color="auto"/>
      </w:divBdr>
    </w:div>
    <w:div w:id="1207718042">
      <w:bodyDiv w:val="1"/>
      <w:marLeft w:val="0"/>
      <w:marRight w:val="0"/>
      <w:marTop w:val="0"/>
      <w:marBottom w:val="0"/>
      <w:divBdr>
        <w:top w:val="none" w:sz="0" w:space="0" w:color="auto"/>
        <w:left w:val="none" w:sz="0" w:space="0" w:color="auto"/>
        <w:bottom w:val="none" w:sz="0" w:space="0" w:color="auto"/>
        <w:right w:val="none" w:sz="0" w:space="0" w:color="auto"/>
      </w:divBdr>
    </w:div>
    <w:div w:id="1257979735">
      <w:bodyDiv w:val="1"/>
      <w:marLeft w:val="0"/>
      <w:marRight w:val="0"/>
      <w:marTop w:val="0"/>
      <w:marBottom w:val="0"/>
      <w:divBdr>
        <w:top w:val="none" w:sz="0" w:space="0" w:color="auto"/>
        <w:left w:val="none" w:sz="0" w:space="0" w:color="auto"/>
        <w:bottom w:val="none" w:sz="0" w:space="0" w:color="auto"/>
        <w:right w:val="none" w:sz="0" w:space="0" w:color="auto"/>
      </w:divBdr>
      <w:divsChild>
        <w:div w:id="232812344">
          <w:marLeft w:val="0"/>
          <w:marRight w:val="0"/>
          <w:marTop w:val="0"/>
          <w:marBottom w:val="0"/>
          <w:divBdr>
            <w:top w:val="none" w:sz="0" w:space="0" w:color="auto"/>
            <w:left w:val="none" w:sz="0" w:space="0" w:color="auto"/>
            <w:bottom w:val="none" w:sz="0" w:space="0" w:color="auto"/>
            <w:right w:val="none" w:sz="0" w:space="0" w:color="auto"/>
          </w:divBdr>
          <w:divsChild>
            <w:div w:id="725882365">
              <w:marLeft w:val="0"/>
              <w:marRight w:val="0"/>
              <w:marTop w:val="0"/>
              <w:marBottom w:val="259"/>
              <w:divBdr>
                <w:top w:val="none" w:sz="0" w:space="17" w:color="auto"/>
                <w:left w:val="none" w:sz="0" w:space="3" w:color="auto"/>
                <w:bottom w:val="single" w:sz="4" w:space="5" w:color="D2D2D2"/>
                <w:right w:val="single" w:sz="48" w:space="3" w:color="FFFFFF"/>
              </w:divBdr>
            </w:div>
          </w:divsChild>
        </w:div>
        <w:div w:id="1806654240">
          <w:marLeft w:val="0"/>
          <w:marRight w:val="0"/>
          <w:marTop w:val="0"/>
          <w:marBottom w:val="0"/>
          <w:divBdr>
            <w:top w:val="none" w:sz="0" w:space="0" w:color="auto"/>
            <w:left w:val="none" w:sz="0" w:space="0" w:color="auto"/>
            <w:bottom w:val="none" w:sz="0" w:space="0" w:color="auto"/>
            <w:right w:val="none" w:sz="0" w:space="0" w:color="auto"/>
          </w:divBdr>
        </w:div>
        <w:div w:id="143592891">
          <w:marLeft w:val="0"/>
          <w:marRight w:val="0"/>
          <w:marTop w:val="0"/>
          <w:marBottom w:val="0"/>
          <w:divBdr>
            <w:top w:val="none" w:sz="0" w:space="0" w:color="auto"/>
            <w:left w:val="none" w:sz="0" w:space="0" w:color="auto"/>
            <w:bottom w:val="none" w:sz="0" w:space="0" w:color="auto"/>
            <w:right w:val="none" w:sz="0" w:space="0" w:color="auto"/>
          </w:divBdr>
        </w:div>
      </w:divsChild>
    </w:div>
    <w:div w:id="1269461030">
      <w:bodyDiv w:val="1"/>
      <w:marLeft w:val="0"/>
      <w:marRight w:val="0"/>
      <w:marTop w:val="0"/>
      <w:marBottom w:val="0"/>
      <w:divBdr>
        <w:top w:val="none" w:sz="0" w:space="0" w:color="auto"/>
        <w:left w:val="none" w:sz="0" w:space="0" w:color="auto"/>
        <w:bottom w:val="none" w:sz="0" w:space="0" w:color="auto"/>
        <w:right w:val="none" w:sz="0" w:space="0" w:color="auto"/>
      </w:divBdr>
    </w:div>
    <w:div w:id="1361935632">
      <w:bodyDiv w:val="1"/>
      <w:marLeft w:val="0"/>
      <w:marRight w:val="0"/>
      <w:marTop w:val="0"/>
      <w:marBottom w:val="0"/>
      <w:divBdr>
        <w:top w:val="none" w:sz="0" w:space="0" w:color="auto"/>
        <w:left w:val="none" w:sz="0" w:space="0" w:color="auto"/>
        <w:bottom w:val="none" w:sz="0" w:space="0" w:color="auto"/>
        <w:right w:val="none" w:sz="0" w:space="0" w:color="auto"/>
      </w:divBdr>
    </w:div>
    <w:div w:id="1362317956">
      <w:bodyDiv w:val="1"/>
      <w:marLeft w:val="0"/>
      <w:marRight w:val="0"/>
      <w:marTop w:val="0"/>
      <w:marBottom w:val="0"/>
      <w:divBdr>
        <w:top w:val="none" w:sz="0" w:space="0" w:color="auto"/>
        <w:left w:val="none" w:sz="0" w:space="0" w:color="auto"/>
        <w:bottom w:val="none" w:sz="0" w:space="0" w:color="auto"/>
        <w:right w:val="none" w:sz="0" w:space="0" w:color="auto"/>
      </w:divBdr>
    </w:div>
    <w:div w:id="1384477449">
      <w:bodyDiv w:val="1"/>
      <w:marLeft w:val="0"/>
      <w:marRight w:val="0"/>
      <w:marTop w:val="0"/>
      <w:marBottom w:val="0"/>
      <w:divBdr>
        <w:top w:val="none" w:sz="0" w:space="0" w:color="auto"/>
        <w:left w:val="none" w:sz="0" w:space="0" w:color="auto"/>
        <w:bottom w:val="none" w:sz="0" w:space="0" w:color="auto"/>
        <w:right w:val="none" w:sz="0" w:space="0" w:color="auto"/>
      </w:divBdr>
    </w:div>
    <w:div w:id="1409814727">
      <w:bodyDiv w:val="1"/>
      <w:marLeft w:val="0"/>
      <w:marRight w:val="0"/>
      <w:marTop w:val="0"/>
      <w:marBottom w:val="0"/>
      <w:divBdr>
        <w:top w:val="none" w:sz="0" w:space="0" w:color="auto"/>
        <w:left w:val="none" w:sz="0" w:space="0" w:color="auto"/>
        <w:bottom w:val="none" w:sz="0" w:space="0" w:color="auto"/>
        <w:right w:val="none" w:sz="0" w:space="0" w:color="auto"/>
      </w:divBdr>
    </w:div>
    <w:div w:id="1429696270">
      <w:bodyDiv w:val="1"/>
      <w:marLeft w:val="0"/>
      <w:marRight w:val="0"/>
      <w:marTop w:val="0"/>
      <w:marBottom w:val="0"/>
      <w:divBdr>
        <w:top w:val="none" w:sz="0" w:space="0" w:color="auto"/>
        <w:left w:val="none" w:sz="0" w:space="0" w:color="auto"/>
        <w:bottom w:val="none" w:sz="0" w:space="0" w:color="auto"/>
        <w:right w:val="none" w:sz="0" w:space="0" w:color="auto"/>
      </w:divBdr>
    </w:div>
    <w:div w:id="1450585866">
      <w:bodyDiv w:val="1"/>
      <w:marLeft w:val="0"/>
      <w:marRight w:val="0"/>
      <w:marTop w:val="0"/>
      <w:marBottom w:val="0"/>
      <w:divBdr>
        <w:top w:val="none" w:sz="0" w:space="0" w:color="auto"/>
        <w:left w:val="none" w:sz="0" w:space="0" w:color="auto"/>
        <w:bottom w:val="none" w:sz="0" w:space="0" w:color="auto"/>
        <w:right w:val="none" w:sz="0" w:space="0" w:color="auto"/>
      </w:divBdr>
    </w:div>
    <w:div w:id="1458331262">
      <w:bodyDiv w:val="1"/>
      <w:marLeft w:val="0"/>
      <w:marRight w:val="0"/>
      <w:marTop w:val="0"/>
      <w:marBottom w:val="0"/>
      <w:divBdr>
        <w:top w:val="none" w:sz="0" w:space="0" w:color="auto"/>
        <w:left w:val="none" w:sz="0" w:space="0" w:color="auto"/>
        <w:bottom w:val="none" w:sz="0" w:space="0" w:color="auto"/>
        <w:right w:val="none" w:sz="0" w:space="0" w:color="auto"/>
      </w:divBdr>
    </w:div>
    <w:div w:id="1584486405">
      <w:bodyDiv w:val="1"/>
      <w:marLeft w:val="0"/>
      <w:marRight w:val="0"/>
      <w:marTop w:val="0"/>
      <w:marBottom w:val="0"/>
      <w:divBdr>
        <w:top w:val="none" w:sz="0" w:space="0" w:color="auto"/>
        <w:left w:val="none" w:sz="0" w:space="0" w:color="auto"/>
        <w:bottom w:val="none" w:sz="0" w:space="0" w:color="auto"/>
        <w:right w:val="none" w:sz="0" w:space="0" w:color="auto"/>
      </w:divBdr>
    </w:div>
    <w:div w:id="1638755092">
      <w:bodyDiv w:val="1"/>
      <w:marLeft w:val="0"/>
      <w:marRight w:val="0"/>
      <w:marTop w:val="0"/>
      <w:marBottom w:val="0"/>
      <w:divBdr>
        <w:top w:val="none" w:sz="0" w:space="0" w:color="auto"/>
        <w:left w:val="none" w:sz="0" w:space="0" w:color="auto"/>
        <w:bottom w:val="none" w:sz="0" w:space="0" w:color="auto"/>
        <w:right w:val="none" w:sz="0" w:space="0" w:color="auto"/>
      </w:divBdr>
    </w:div>
    <w:div w:id="1659963941">
      <w:bodyDiv w:val="1"/>
      <w:marLeft w:val="0"/>
      <w:marRight w:val="0"/>
      <w:marTop w:val="0"/>
      <w:marBottom w:val="0"/>
      <w:divBdr>
        <w:top w:val="none" w:sz="0" w:space="0" w:color="auto"/>
        <w:left w:val="none" w:sz="0" w:space="0" w:color="auto"/>
        <w:bottom w:val="none" w:sz="0" w:space="0" w:color="auto"/>
        <w:right w:val="none" w:sz="0" w:space="0" w:color="auto"/>
      </w:divBdr>
    </w:div>
    <w:div w:id="1732340657">
      <w:bodyDiv w:val="1"/>
      <w:marLeft w:val="0"/>
      <w:marRight w:val="0"/>
      <w:marTop w:val="0"/>
      <w:marBottom w:val="0"/>
      <w:divBdr>
        <w:top w:val="none" w:sz="0" w:space="0" w:color="auto"/>
        <w:left w:val="none" w:sz="0" w:space="0" w:color="auto"/>
        <w:bottom w:val="none" w:sz="0" w:space="0" w:color="auto"/>
        <w:right w:val="none" w:sz="0" w:space="0" w:color="auto"/>
      </w:divBdr>
    </w:div>
    <w:div w:id="1766807009">
      <w:bodyDiv w:val="1"/>
      <w:marLeft w:val="0"/>
      <w:marRight w:val="0"/>
      <w:marTop w:val="0"/>
      <w:marBottom w:val="0"/>
      <w:divBdr>
        <w:top w:val="none" w:sz="0" w:space="0" w:color="auto"/>
        <w:left w:val="none" w:sz="0" w:space="0" w:color="auto"/>
        <w:bottom w:val="none" w:sz="0" w:space="0" w:color="auto"/>
        <w:right w:val="none" w:sz="0" w:space="0" w:color="auto"/>
      </w:divBdr>
    </w:div>
    <w:div w:id="1832019773">
      <w:bodyDiv w:val="1"/>
      <w:marLeft w:val="0"/>
      <w:marRight w:val="0"/>
      <w:marTop w:val="0"/>
      <w:marBottom w:val="0"/>
      <w:divBdr>
        <w:top w:val="none" w:sz="0" w:space="0" w:color="auto"/>
        <w:left w:val="none" w:sz="0" w:space="0" w:color="auto"/>
        <w:bottom w:val="none" w:sz="0" w:space="0" w:color="auto"/>
        <w:right w:val="none" w:sz="0" w:space="0" w:color="auto"/>
      </w:divBdr>
    </w:div>
    <w:div w:id="1856262481">
      <w:bodyDiv w:val="1"/>
      <w:marLeft w:val="0"/>
      <w:marRight w:val="0"/>
      <w:marTop w:val="0"/>
      <w:marBottom w:val="0"/>
      <w:divBdr>
        <w:top w:val="none" w:sz="0" w:space="0" w:color="auto"/>
        <w:left w:val="none" w:sz="0" w:space="0" w:color="auto"/>
        <w:bottom w:val="none" w:sz="0" w:space="0" w:color="auto"/>
        <w:right w:val="none" w:sz="0" w:space="0" w:color="auto"/>
      </w:divBdr>
      <w:divsChild>
        <w:div w:id="1434858677">
          <w:marLeft w:val="0"/>
          <w:marRight w:val="0"/>
          <w:marTop w:val="0"/>
          <w:marBottom w:val="0"/>
          <w:divBdr>
            <w:top w:val="none" w:sz="0" w:space="0" w:color="auto"/>
            <w:left w:val="none" w:sz="0" w:space="0" w:color="auto"/>
            <w:bottom w:val="none" w:sz="0" w:space="0" w:color="auto"/>
            <w:right w:val="none" w:sz="0" w:space="0" w:color="auto"/>
          </w:divBdr>
        </w:div>
      </w:divsChild>
    </w:div>
    <w:div w:id="1911887252">
      <w:bodyDiv w:val="1"/>
      <w:marLeft w:val="0"/>
      <w:marRight w:val="0"/>
      <w:marTop w:val="0"/>
      <w:marBottom w:val="0"/>
      <w:divBdr>
        <w:top w:val="none" w:sz="0" w:space="0" w:color="auto"/>
        <w:left w:val="none" w:sz="0" w:space="0" w:color="auto"/>
        <w:bottom w:val="none" w:sz="0" w:space="0" w:color="auto"/>
        <w:right w:val="none" w:sz="0" w:space="0" w:color="auto"/>
      </w:divBdr>
    </w:div>
    <w:div w:id="1928343367">
      <w:bodyDiv w:val="1"/>
      <w:marLeft w:val="0"/>
      <w:marRight w:val="0"/>
      <w:marTop w:val="0"/>
      <w:marBottom w:val="0"/>
      <w:divBdr>
        <w:top w:val="none" w:sz="0" w:space="0" w:color="auto"/>
        <w:left w:val="none" w:sz="0" w:space="0" w:color="auto"/>
        <w:bottom w:val="none" w:sz="0" w:space="0" w:color="auto"/>
        <w:right w:val="none" w:sz="0" w:space="0" w:color="auto"/>
      </w:divBdr>
    </w:div>
    <w:div w:id="1934122408">
      <w:bodyDiv w:val="1"/>
      <w:marLeft w:val="0"/>
      <w:marRight w:val="0"/>
      <w:marTop w:val="0"/>
      <w:marBottom w:val="0"/>
      <w:divBdr>
        <w:top w:val="none" w:sz="0" w:space="0" w:color="auto"/>
        <w:left w:val="none" w:sz="0" w:space="0" w:color="auto"/>
        <w:bottom w:val="none" w:sz="0" w:space="0" w:color="auto"/>
        <w:right w:val="none" w:sz="0" w:space="0" w:color="auto"/>
      </w:divBdr>
    </w:div>
    <w:div w:id="2009862485">
      <w:bodyDiv w:val="1"/>
      <w:marLeft w:val="0"/>
      <w:marRight w:val="0"/>
      <w:marTop w:val="0"/>
      <w:marBottom w:val="0"/>
      <w:divBdr>
        <w:top w:val="none" w:sz="0" w:space="0" w:color="auto"/>
        <w:left w:val="none" w:sz="0" w:space="0" w:color="auto"/>
        <w:bottom w:val="none" w:sz="0" w:space="0" w:color="auto"/>
        <w:right w:val="none" w:sz="0" w:space="0" w:color="auto"/>
      </w:divBdr>
    </w:div>
    <w:div w:id="211211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andia.ru/28753/" TargetMode="External"/><Relationship Id="rId18" Type="http://schemas.openxmlformats.org/officeDocument/2006/relationships/hyperlink" Target="http://detsad4-luga.ucoz.ru/Fizo/berezhem_zdorove_s_detstva.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andia.ru/28753/"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act.ru/law/prikaz-minobrnauki-rossii-ot-17102013-n-1155/prilozhenie/" TargetMode="External"/><Relationship Id="rId5" Type="http://schemas.openxmlformats.org/officeDocument/2006/relationships/webSettings" Target="webSettings.xml"/><Relationship Id="rId15" Type="http://schemas.openxmlformats.org/officeDocument/2006/relationships/hyperlink" Target="https://nsportal.ru/detskiy-sad/razvitie-rechi/2017/08/25/zanyatie-po-razvitiyu-rechi-v-sredney-gruppe-leto-krasnoe" TargetMode="External"/><Relationship Id="rId10" Type="http://schemas.openxmlformats.org/officeDocument/2006/relationships/hyperlink" Target="https://sudact.ru/law/postanovlenie-glavnogo-gosudarstvennogo-sanitarnogo-vracha-rf-ot_1357/"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nsportal.ru/detskiy-sad/razvitie-rechi/2017/08/25/zanyatie-po-razvitiyu-rechi-v-sredney-gruppe-leto-krasno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4F716-63F8-461C-A203-8A513FBEC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1</Pages>
  <Words>68185</Words>
  <Characters>388661</Characters>
  <Application>Microsoft Office Word</Application>
  <DocSecurity>0</DocSecurity>
  <Lines>3238</Lines>
  <Paragraphs>911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Larisa</dc:creator>
  <cp:lastModifiedBy>Пользователь</cp:lastModifiedBy>
  <cp:revision>29</cp:revision>
  <cp:lastPrinted>2024-10-24T06:32:00Z</cp:lastPrinted>
  <dcterms:created xsi:type="dcterms:W3CDTF">2023-09-13T11:51:00Z</dcterms:created>
  <dcterms:modified xsi:type="dcterms:W3CDTF">2024-11-27T08:36:00Z</dcterms:modified>
</cp:coreProperties>
</file>