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1BDF" w:rsidRPr="00DB787E" w:rsidRDefault="00C026CE">
      <w:pPr>
        <w:spacing w:after="0" w:line="408" w:lineRule="auto"/>
        <w:ind w:left="120"/>
        <w:jc w:val="center"/>
        <w:rPr>
          <w:lang w:val="ru-RU"/>
        </w:rPr>
      </w:pPr>
      <w:bookmarkStart w:id="0" w:name="block-35137643"/>
      <w:r w:rsidRPr="00DB787E">
        <w:rPr>
          <w:rFonts w:ascii="Times New Roman" w:hAnsi="Times New Roman"/>
          <w:b/>
          <w:color w:val="000000"/>
          <w:sz w:val="28"/>
          <w:lang w:val="ru-RU"/>
        </w:rPr>
        <w:t>МИНИСТЕРСТВО ПРОСВЕЩЕНИЯ РОССИЙСКОЙ ФЕДЕРАЦИИ</w:t>
      </w:r>
    </w:p>
    <w:p w:rsidR="00AF1BDF" w:rsidRPr="00DB787E" w:rsidRDefault="00C026CE">
      <w:pPr>
        <w:spacing w:after="0" w:line="408" w:lineRule="auto"/>
        <w:ind w:left="120"/>
        <w:jc w:val="center"/>
        <w:rPr>
          <w:lang w:val="ru-RU"/>
        </w:rPr>
      </w:pPr>
      <w:bookmarkStart w:id="1" w:name="395004ac-0325-4a6a-a8e5-2c93d6415ed4"/>
      <w:r w:rsidRPr="00DB787E">
        <w:rPr>
          <w:rFonts w:ascii="Times New Roman" w:hAnsi="Times New Roman"/>
          <w:b/>
          <w:color w:val="000000"/>
          <w:sz w:val="28"/>
          <w:lang w:val="ru-RU"/>
        </w:rPr>
        <w:t xml:space="preserve">Министерство образования и науки Республики Татарстан </w:t>
      </w:r>
      <w:bookmarkEnd w:id="1"/>
    </w:p>
    <w:p w:rsidR="00AF1BDF" w:rsidRPr="00DB787E" w:rsidRDefault="00C026CE">
      <w:pPr>
        <w:spacing w:after="0" w:line="408" w:lineRule="auto"/>
        <w:ind w:left="120"/>
        <w:jc w:val="center"/>
        <w:rPr>
          <w:lang w:val="ru-RU"/>
        </w:rPr>
      </w:pPr>
      <w:bookmarkStart w:id="2" w:name="a5d24b9b-788f-4023-ad12-bb68ca462638"/>
      <w:r w:rsidRPr="00DB787E">
        <w:rPr>
          <w:rFonts w:ascii="Times New Roman" w:hAnsi="Times New Roman"/>
          <w:b/>
          <w:color w:val="000000"/>
          <w:sz w:val="28"/>
          <w:lang w:val="ru-RU"/>
        </w:rPr>
        <w:t>Исполком Пестречинского муниципального района</w:t>
      </w:r>
      <w:bookmarkEnd w:id="2"/>
    </w:p>
    <w:p w:rsidR="00AF1BDF" w:rsidRPr="00DB787E" w:rsidRDefault="00C026CE">
      <w:pPr>
        <w:spacing w:after="0" w:line="408" w:lineRule="auto"/>
        <w:ind w:left="120"/>
        <w:jc w:val="center"/>
        <w:rPr>
          <w:lang w:val="ru-RU"/>
        </w:rPr>
      </w:pPr>
      <w:r w:rsidRPr="00DB787E">
        <w:rPr>
          <w:rFonts w:ascii="Times New Roman" w:hAnsi="Times New Roman"/>
          <w:b/>
          <w:color w:val="000000"/>
          <w:sz w:val="28"/>
          <w:lang w:val="ru-RU"/>
        </w:rPr>
        <w:t>МБОУ "Ленино-Кокушкинская СОШ"</w:t>
      </w:r>
    </w:p>
    <w:p w:rsidR="00AF1BDF" w:rsidRPr="00DB787E" w:rsidRDefault="00AF1BDF">
      <w:pPr>
        <w:spacing w:after="0"/>
        <w:ind w:left="120"/>
        <w:rPr>
          <w:lang w:val="ru-RU"/>
        </w:rPr>
      </w:pPr>
    </w:p>
    <w:p w:rsidR="00AF1BDF" w:rsidRPr="00DB787E" w:rsidRDefault="00AF1BDF">
      <w:pPr>
        <w:spacing w:after="0"/>
        <w:ind w:left="120"/>
        <w:rPr>
          <w:lang w:val="ru-RU"/>
        </w:rPr>
      </w:pPr>
    </w:p>
    <w:p w:rsidR="00AF1BDF" w:rsidRPr="00DB787E" w:rsidRDefault="00AF1BDF">
      <w:pPr>
        <w:spacing w:after="0"/>
        <w:ind w:left="120"/>
        <w:rPr>
          <w:lang w:val="ru-RU"/>
        </w:rPr>
      </w:pPr>
    </w:p>
    <w:p w:rsidR="00AF1BDF" w:rsidRPr="00DB787E" w:rsidRDefault="00AF1BDF">
      <w:pPr>
        <w:spacing w:after="0"/>
        <w:ind w:left="120"/>
        <w:rPr>
          <w:lang w:val="ru-RU"/>
        </w:rPr>
      </w:pPr>
    </w:p>
    <w:tbl>
      <w:tblPr>
        <w:tblW w:w="0" w:type="auto"/>
        <w:tblLook w:val="04A0" w:firstRow="1" w:lastRow="0" w:firstColumn="1" w:lastColumn="0" w:noHBand="0" w:noVBand="1"/>
      </w:tblPr>
      <w:tblGrid>
        <w:gridCol w:w="3114"/>
        <w:gridCol w:w="3115"/>
        <w:gridCol w:w="3115"/>
      </w:tblGrid>
      <w:tr w:rsidR="00C53FFE" w:rsidRPr="001774AF" w:rsidTr="000D4161">
        <w:tc>
          <w:tcPr>
            <w:tcW w:w="3114" w:type="dxa"/>
          </w:tcPr>
          <w:p w:rsidR="00C53FFE" w:rsidRPr="0040209D" w:rsidRDefault="00C026CE"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4E6975" w:rsidRPr="008944ED" w:rsidRDefault="00C026CE"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ШМО учителей английского языка</w:t>
            </w:r>
          </w:p>
          <w:p w:rsidR="004E6975" w:rsidRDefault="00C026CE"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C026CE"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Сафина Л.И.</w:t>
            </w:r>
          </w:p>
          <w:p w:rsidR="004E6975" w:rsidRDefault="00813199" w:rsidP="004E697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№1</w:t>
            </w:r>
            <w:r w:rsidR="00C026CE">
              <w:rPr>
                <w:rFonts w:ascii="Times New Roman" w:eastAsia="Times New Roman" w:hAnsi="Times New Roman"/>
                <w:color w:val="000000"/>
                <w:sz w:val="24"/>
                <w:szCs w:val="24"/>
                <w:lang w:val="ru-RU"/>
              </w:rPr>
              <w:t xml:space="preserve"> от «</w:t>
            </w:r>
            <w:r w:rsidR="00C026CE" w:rsidRPr="00344265">
              <w:rPr>
                <w:rFonts w:ascii="Times New Roman" w:eastAsia="Times New Roman" w:hAnsi="Times New Roman"/>
                <w:color w:val="000000"/>
                <w:sz w:val="24"/>
                <w:szCs w:val="24"/>
                <w:lang w:val="ru-RU"/>
              </w:rPr>
              <w:t>12</w:t>
            </w:r>
            <w:r w:rsidR="00C026CE">
              <w:rPr>
                <w:rFonts w:ascii="Times New Roman" w:eastAsia="Times New Roman" w:hAnsi="Times New Roman"/>
                <w:color w:val="000000"/>
                <w:sz w:val="24"/>
                <w:szCs w:val="24"/>
                <w:lang w:val="ru-RU"/>
              </w:rPr>
              <w:t xml:space="preserve">» </w:t>
            </w:r>
            <w:r w:rsidR="00C026CE" w:rsidRPr="00344265">
              <w:rPr>
                <w:rFonts w:ascii="Times New Roman" w:eastAsia="Times New Roman" w:hAnsi="Times New Roman"/>
                <w:color w:val="000000"/>
                <w:sz w:val="24"/>
                <w:szCs w:val="24"/>
                <w:lang w:val="ru-RU"/>
              </w:rPr>
              <w:t>августа</w:t>
            </w:r>
            <w:r w:rsidR="00C026CE" w:rsidRPr="00DB787E">
              <w:rPr>
                <w:rFonts w:ascii="Times New Roman" w:eastAsia="Times New Roman" w:hAnsi="Times New Roman"/>
                <w:color w:val="000000"/>
                <w:sz w:val="24"/>
                <w:szCs w:val="24"/>
                <w:lang w:val="ru-RU"/>
              </w:rPr>
              <w:t xml:space="preserve">   </w:t>
            </w:r>
            <w:r w:rsidR="00C026CE" w:rsidRPr="004E6975">
              <w:rPr>
                <w:rFonts w:ascii="Times New Roman" w:eastAsia="Times New Roman" w:hAnsi="Times New Roman"/>
                <w:color w:val="000000"/>
                <w:sz w:val="24"/>
                <w:szCs w:val="24"/>
                <w:lang w:val="ru-RU"/>
              </w:rPr>
              <w:t>2024</w:t>
            </w:r>
            <w:r w:rsidR="00C026CE">
              <w:rPr>
                <w:rFonts w:ascii="Times New Roman" w:eastAsia="Times New Roman" w:hAnsi="Times New Roman"/>
                <w:color w:val="000000"/>
                <w:sz w:val="24"/>
                <w:szCs w:val="24"/>
                <w:lang w:val="ru-RU"/>
              </w:rPr>
              <w:t xml:space="preserve"> г.</w:t>
            </w:r>
          </w:p>
          <w:p w:rsidR="00C53FFE" w:rsidRPr="0040209D" w:rsidRDefault="001774AF"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FFE" w:rsidRPr="0040209D" w:rsidRDefault="00C026CE" w:rsidP="000D416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4E6975" w:rsidRPr="008944ED" w:rsidRDefault="00C026CE"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 пр УВР</w:t>
            </w:r>
          </w:p>
          <w:p w:rsidR="004E6975" w:rsidRDefault="00C026CE"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C026CE"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Губайдуллина А.М.</w:t>
            </w:r>
          </w:p>
          <w:p w:rsidR="004E6975" w:rsidRDefault="001774AF" w:rsidP="004E697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№1</w:t>
            </w:r>
            <w:r>
              <w:rPr>
                <w:rFonts w:ascii="Times New Roman" w:eastAsia="Times New Roman" w:hAnsi="Times New Roman"/>
                <w:color w:val="000000"/>
                <w:sz w:val="24"/>
                <w:szCs w:val="24"/>
                <w:lang w:val="ru-RU"/>
              </w:rPr>
              <w:t xml:space="preserve"> </w:t>
            </w:r>
            <w:r w:rsidR="00C026CE">
              <w:rPr>
                <w:rFonts w:ascii="Times New Roman" w:eastAsia="Times New Roman" w:hAnsi="Times New Roman"/>
                <w:color w:val="000000"/>
                <w:sz w:val="24"/>
                <w:szCs w:val="24"/>
                <w:lang w:val="ru-RU"/>
              </w:rPr>
              <w:t>от «</w:t>
            </w:r>
            <w:r w:rsidR="00C026CE" w:rsidRPr="00344265">
              <w:rPr>
                <w:rFonts w:ascii="Times New Roman" w:eastAsia="Times New Roman" w:hAnsi="Times New Roman"/>
                <w:color w:val="000000"/>
                <w:sz w:val="24"/>
                <w:szCs w:val="24"/>
                <w:lang w:val="ru-RU"/>
              </w:rPr>
              <w:t>12</w:t>
            </w:r>
            <w:r w:rsidR="00C026CE">
              <w:rPr>
                <w:rFonts w:ascii="Times New Roman" w:eastAsia="Times New Roman" w:hAnsi="Times New Roman"/>
                <w:color w:val="000000"/>
                <w:sz w:val="24"/>
                <w:szCs w:val="24"/>
                <w:lang w:val="ru-RU"/>
              </w:rPr>
              <w:t xml:space="preserve">» </w:t>
            </w:r>
            <w:r w:rsidR="00C026CE" w:rsidRPr="00344265">
              <w:rPr>
                <w:rFonts w:ascii="Times New Roman" w:eastAsia="Times New Roman" w:hAnsi="Times New Roman"/>
                <w:color w:val="000000"/>
                <w:sz w:val="24"/>
                <w:szCs w:val="24"/>
                <w:lang w:val="ru-RU"/>
              </w:rPr>
              <w:t>августа</w:t>
            </w:r>
            <w:r w:rsidR="00C026CE" w:rsidRPr="00E2220E">
              <w:rPr>
                <w:rFonts w:ascii="Times New Roman" w:eastAsia="Times New Roman" w:hAnsi="Times New Roman"/>
                <w:color w:val="000000"/>
                <w:sz w:val="24"/>
                <w:szCs w:val="24"/>
                <w:lang w:val="ru-RU"/>
              </w:rPr>
              <w:t xml:space="preserve">  </w:t>
            </w:r>
            <w:r w:rsidR="00C026CE" w:rsidRPr="00344265">
              <w:rPr>
                <w:rFonts w:ascii="Times New Roman" w:eastAsia="Times New Roman" w:hAnsi="Times New Roman"/>
                <w:color w:val="000000"/>
                <w:sz w:val="24"/>
                <w:szCs w:val="24"/>
                <w:lang w:val="ru-RU"/>
              </w:rPr>
              <w:t xml:space="preserve"> </w:t>
            </w:r>
            <w:r w:rsidR="00C026CE" w:rsidRPr="004E6975">
              <w:rPr>
                <w:rFonts w:ascii="Times New Roman" w:eastAsia="Times New Roman" w:hAnsi="Times New Roman"/>
                <w:color w:val="000000"/>
                <w:sz w:val="24"/>
                <w:szCs w:val="24"/>
                <w:lang w:val="ru-RU"/>
              </w:rPr>
              <w:t>2024</w:t>
            </w:r>
            <w:r w:rsidR="00C026CE">
              <w:rPr>
                <w:rFonts w:ascii="Times New Roman" w:eastAsia="Times New Roman" w:hAnsi="Times New Roman"/>
                <w:color w:val="000000"/>
                <w:sz w:val="24"/>
                <w:szCs w:val="24"/>
                <w:lang w:val="ru-RU"/>
              </w:rPr>
              <w:t xml:space="preserve"> г.</w:t>
            </w:r>
          </w:p>
          <w:p w:rsidR="00C53FFE" w:rsidRPr="0040209D" w:rsidRDefault="001774AF"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E6D86" w:rsidRDefault="00C026CE"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0E6D86" w:rsidRPr="008944ED" w:rsidRDefault="00C026CE"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МБОУ "Ленино-Кокушкинская СОШ"</w:t>
            </w:r>
          </w:p>
          <w:p w:rsidR="000E6D86" w:rsidRDefault="00C026CE"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6502D" w:rsidRPr="008944ED" w:rsidRDefault="00C026CE" w:rsidP="0086502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Шаронова И.В.</w:t>
            </w:r>
          </w:p>
          <w:p w:rsidR="000E6D86" w:rsidRDefault="001774AF" w:rsidP="000E6D86">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w:t>
            </w:r>
            <w:r>
              <w:rPr>
                <w:rFonts w:ascii="Times New Roman" w:eastAsia="Times New Roman" w:hAnsi="Times New Roman"/>
                <w:color w:val="000000"/>
                <w:sz w:val="24"/>
                <w:szCs w:val="24"/>
                <w:lang w:val="ru-RU"/>
              </w:rPr>
              <w:t xml:space="preserve">иказ </w:t>
            </w:r>
            <w:r>
              <w:rPr>
                <w:rFonts w:ascii="Times New Roman" w:eastAsia="Times New Roman" w:hAnsi="Times New Roman"/>
                <w:color w:val="000000"/>
                <w:sz w:val="24"/>
                <w:szCs w:val="24"/>
                <w:lang w:val="ru-RU"/>
              </w:rPr>
              <w:t>№1</w:t>
            </w:r>
            <w:r w:rsidR="00C026CE">
              <w:rPr>
                <w:rFonts w:ascii="Times New Roman" w:eastAsia="Times New Roman" w:hAnsi="Times New Roman"/>
                <w:color w:val="000000"/>
                <w:sz w:val="24"/>
                <w:szCs w:val="24"/>
                <w:lang w:val="ru-RU"/>
              </w:rPr>
              <w:t xml:space="preserve"> от «</w:t>
            </w:r>
            <w:r w:rsidR="00C026CE" w:rsidRPr="00344265">
              <w:rPr>
                <w:rFonts w:ascii="Times New Roman" w:eastAsia="Times New Roman" w:hAnsi="Times New Roman"/>
                <w:color w:val="000000"/>
                <w:sz w:val="24"/>
                <w:szCs w:val="24"/>
                <w:lang w:val="ru-RU"/>
              </w:rPr>
              <w:t>19</w:t>
            </w:r>
            <w:r w:rsidR="00C026CE">
              <w:rPr>
                <w:rFonts w:ascii="Times New Roman" w:eastAsia="Times New Roman" w:hAnsi="Times New Roman"/>
                <w:color w:val="000000"/>
                <w:sz w:val="24"/>
                <w:szCs w:val="24"/>
                <w:lang w:val="ru-RU"/>
              </w:rPr>
              <w:t xml:space="preserve">» </w:t>
            </w:r>
            <w:r w:rsidR="00C026CE" w:rsidRPr="00344265">
              <w:rPr>
                <w:rFonts w:ascii="Times New Roman" w:eastAsia="Times New Roman" w:hAnsi="Times New Roman"/>
                <w:color w:val="000000"/>
                <w:sz w:val="24"/>
                <w:szCs w:val="24"/>
                <w:lang w:val="ru-RU"/>
              </w:rPr>
              <w:t>августа</w:t>
            </w:r>
            <w:r w:rsidR="00C026CE" w:rsidRPr="00E2220E">
              <w:rPr>
                <w:rFonts w:ascii="Times New Roman" w:eastAsia="Times New Roman" w:hAnsi="Times New Roman"/>
                <w:color w:val="000000"/>
                <w:sz w:val="24"/>
                <w:szCs w:val="24"/>
                <w:lang w:val="ru-RU"/>
              </w:rPr>
              <w:t xml:space="preserve">  </w:t>
            </w:r>
            <w:r w:rsidR="00C026CE" w:rsidRPr="00344265">
              <w:rPr>
                <w:rFonts w:ascii="Times New Roman" w:eastAsia="Times New Roman" w:hAnsi="Times New Roman"/>
                <w:color w:val="000000"/>
                <w:sz w:val="24"/>
                <w:szCs w:val="24"/>
                <w:lang w:val="ru-RU"/>
              </w:rPr>
              <w:t xml:space="preserve"> </w:t>
            </w:r>
            <w:r w:rsidR="00C026CE" w:rsidRPr="004E6975">
              <w:rPr>
                <w:rFonts w:ascii="Times New Roman" w:eastAsia="Times New Roman" w:hAnsi="Times New Roman"/>
                <w:color w:val="000000"/>
                <w:sz w:val="24"/>
                <w:szCs w:val="24"/>
                <w:lang w:val="ru-RU"/>
              </w:rPr>
              <w:t>2024</w:t>
            </w:r>
            <w:r w:rsidR="00C026CE">
              <w:rPr>
                <w:rFonts w:ascii="Times New Roman" w:eastAsia="Times New Roman" w:hAnsi="Times New Roman"/>
                <w:color w:val="000000"/>
                <w:sz w:val="24"/>
                <w:szCs w:val="24"/>
                <w:lang w:val="ru-RU"/>
              </w:rPr>
              <w:t xml:space="preserve"> г.</w:t>
            </w:r>
          </w:p>
          <w:p w:rsidR="00C53FFE" w:rsidRPr="0040209D" w:rsidRDefault="001774AF"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rsidR="00AF1BDF" w:rsidRPr="00DB787E" w:rsidRDefault="00AF1BDF">
      <w:pPr>
        <w:spacing w:after="0"/>
        <w:ind w:left="120"/>
        <w:rPr>
          <w:lang w:val="ru-RU"/>
        </w:rPr>
      </w:pPr>
    </w:p>
    <w:p w:rsidR="00AF1BDF" w:rsidRPr="00DB787E" w:rsidRDefault="00AF1BDF">
      <w:pPr>
        <w:spacing w:after="0"/>
        <w:ind w:left="120"/>
        <w:rPr>
          <w:lang w:val="ru-RU"/>
        </w:rPr>
      </w:pPr>
    </w:p>
    <w:p w:rsidR="00AF1BDF" w:rsidRPr="00DB787E" w:rsidRDefault="00AF1BDF">
      <w:pPr>
        <w:spacing w:after="0"/>
        <w:ind w:left="120"/>
        <w:rPr>
          <w:lang w:val="ru-RU"/>
        </w:rPr>
      </w:pPr>
    </w:p>
    <w:p w:rsidR="00AF1BDF" w:rsidRPr="00DB787E" w:rsidRDefault="00AF1BDF">
      <w:pPr>
        <w:spacing w:after="0"/>
        <w:ind w:left="120"/>
        <w:rPr>
          <w:lang w:val="ru-RU"/>
        </w:rPr>
      </w:pPr>
    </w:p>
    <w:p w:rsidR="00AF1BDF" w:rsidRPr="00DB787E" w:rsidRDefault="00AF1BDF">
      <w:pPr>
        <w:spacing w:after="0"/>
        <w:ind w:left="120"/>
        <w:rPr>
          <w:lang w:val="ru-RU"/>
        </w:rPr>
      </w:pPr>
    </w:p>
    <w:p w:rsidR="00AF1BDF" w:rsidRPr="00DB787E" w:rsidRDefault="00C026CE">
      <w:pPr>
        <w:spacing w:after="0" w:line="408" w:lineRule="auto"/>
        <w:ind w:left="120"/>
        <w:jc w:val="center"/>
        <w:rPr>
          <w:lang w:val="ru-RU"/>
        </w:rPr>
      </w:pPr>
      <w:r w:rsidRPr="00DB787E">
        <w:rPr>
          <w:rFonts w:ascii="Times New Roman" w:hAnsi="Times New Roman"/>
          <w:b/>
          <w:color w:val="000000"/>
          <w:sz w:val="28"/>
          <w:lang w:val="ru-RU"/>
        </w:rPr>
        <w:t>РАБОЧАЯ ПРОГРАММА</w:t>
      </w:r>
    </w:p>
    <w:p w:rsidR="00AF1BDF" w:rsidRPr="00DB787E" w:rsidRDefault="00C026CE">
      <w:pPr>
        <w:spacing w:after="0" w:line="408" w:lineRule="auto"/>
        <w:ind w:left="120"/>
        <w:jc w:val="center"/>
        <w:rPr>
          <w:lang w:val="ru-RU"/>
        </w:rPr>
      </w:pPr>
      <w:r w:rsidRPr="00DB787E">
        <w:rPr>
          <w:rFonts w:ascii="Times New Roman" w:hAnsi="Times New Roman"/>
          <w:color w:val="000000"/>
          <w:sz w:val="28"/>
          <w:lang w:val="ru-RU"/>
        </w:rPr>
        <w:t>(</w:t>
      </w:r>
      <w:r>
        <w:rPr>
          <w:rFonts w:ascii="Times New Roman" w:hAnsi="Times New Roman"/>
          <w:color w:val="000000"/>
          <w:sz w:val="28"/>
        </w:rPr>
        <w:t>ID</w:t>
      </w:r>
      <w:r w:rsidRPr="00DB787E">
        <w:rPr>
          <w:rFonts w:ascii="Times New Roman" w:hAnsi="Times New Roman"/>
          <w:color w:val="000000"/>
          <w:sz w:val="28"/>
          <w:lang w:val="ru-RU"/>
        </w:rPr>
        <w:t xml:space="preserve"> 4620815)</w:t>
      </w:r>
    </w:p>
    <w:p w:rsidR="00AF1BDF" w:rsidRPr="00DB787E" w:rsidRDefault="00AF1BDF">
      <w:pPr>
        <w:spacing w:after="0"/>
        <w:ind w:left="120"/>
        <w:jc w:val="center"/>
        <w:rPr>
          <w:lang w:val="ru-RU"/>
        </w:rPr>
      </w:pPr>
    </w:p>
    <w:p w:rsidR="00AF1BDF" w:rsidRPr="00DB787E" w:rsidRDefault="00C026CE">
      <w:pPr>
        <w:spacing w:after="0" w:line="408" w:lineRule="auto"/>
        <w:ind w:left="120"/>
        <w:jc w:val="center"/>
        <w:rPr>
          <w:lang w:val="ru-RU"/>
        </w:rPr>
      </w:pPr>
      <w:r w:rsidRPr="00DB787E">
        <w:rPr>
          <w:rFonts w:ascii="Times New Roman" w:hAnsi="Times New Roman"/>
          <w:b/>
          <w:color w:val="000000"/>
          <w:sz w:val="28"/>
          <w:lang w:val="ru-RU"/>
        </w:rPr>
        <w:t>учебного предмета «Иностранный (английский) язык»</w:t>
      </w:r>
    </w:p>
    <w:p w:rsidR="00AF1BDF" w:rsidRPr="00DB787E" w:rsidRDefault="00C026CE">
      <w:pPr>
        <w:spacing w:after="0" w:line="408" w:lineRule="auto"/>
        <w:ind w:left="120"/>
        <w:jc w:val="center"/>
        <w:rPr>
          <w:lang w:val="ru-RU"/>
        </w:rPr>
      </w:pPr>
      <w:r w:rsidRPr="00DB787E">
        <w:rPr>
          <w:rFonts w:ascii="Times New Roman" w:hAnsi="Times New Roman"/>
          <w:color w:val="000000"/>
          <w:sz w:val="28"/>
          <w:lang w:val="ru-RU"/>
        </w:rPr>
        <w:t xml:space="preserve">для обучающихся </w:t>
      </w:r>
      <w:bookmarkStart w:id="3" w:name="_GoBack"/>
      <w:bookmarkEnd w:id="3"/>
      <w:r w:rsidRPr="00DB787E">
        <w:rPr>
          <w:rFonts w:ascii="Times New Roman" w:hAnsi="Times New Roman"/>
          <w:color w:val="000000"/>
          <w:sz w:val="28"/>
          <w:lang w:val="ru-RU"/>
        </w:rPr>
        <w:t xml:space="preserve">11 классов </w:t>
      </w:r>
    </w:p>
    <w:p w:rsidR="00AF1BDF" w:rsidRPr="00DB787E" w:rsidRDefault="00AF1BDF">
      <w:pPr>
        <w:spacing w:after="0"/>
        <w:ind w:left="120"/>
        <w:jc w:val="center"/>
        <w:rPr>
          <w:lang w:val="ru-RU"/>
        </w:rPr>
      </w:pPr>
    </w:p>
    <w:p w:rsidR="00AF1BDF" w:rsidRPr="00DB787E" w:rsidRDefault="00AF1BDF">
      <w:pPr>
        <w:spacing w:after="0"/>
        <w:ind w:left="120"/>
        <w:jc w:val="center"/>
        <w:rPr>
          <w:lang w:val="ru-RU"/>
        </w:rPr>
      </w:pPr>
    </w:p>
    <w:p w:rsidR="00B62B20" w:rsidRDefault="00B62B20" w:rsidP="00B62B20">
      <w:pPr>
        <w:spacing w:after="0"/>
        <w:ind w:left="120"/>
        <w:jc w:val="right"/>
        <w:rPr>
          <w:rFonts w:ascii="Times New Roman" w:hAnsi="Times New Roman" w:cs="Times New Roman"/>
          <w:sz w:val="28"/>
          <w:szCs w:val="28"/>
          <w:lang w:val="ru-RU"/>
        </w:rPr>
      </w:pPr>
      <w:r>
        <w:rPr>
          <w:rFonts w:ascii="Times New Roman" w:hAnsi="Times New Roman" w:cs="Times New Roman"/>
          <w:sz w:val="28"/>
          <w:szCs w:val="28"/>
          <w:lang w:val="ru-RU"/>
        </w:rPr>
        <w:t>Составитель: Мустафина Э.В,</w:t>
      </w:r>
    </w:p>
    <w:p w:rsidR="00B62B20" w:rsidRDefault="00B62B20" w:rsidP="00B62B20">
      <w:pPr>
        <w:spacing w:after="0"/>
        <w:ind w:left="120"/>
        <w:jc w:val="right"/>
        <w:rPr>
          <w:rFonts w:ascii="Times New Roman" w:hAnsi="Times New Roman" w:cs="Times New Roman"/>
          <w:sz w:val="28"/>
          <w:szCs w:val="28"/>
          <w:lang w:val="ru-RU"/>
        </w:rPr>
      </w:pPr>
      <w:r>
        <w:rPr>
          <w:rFonts w:ascii="Times New Roman" w:hAnsi="Times New Roman" w:cs="Times New Roman"/>
          <w:sz w:val="28"/>
          <w:szCs w:val="28"/>
          <w:lang w:val="ru-RU"/>
        </w:rPr>
        <w:t>учитель английского языка</w:t>
      </w:r>
    </w:p>
    <w:p w:rsidR="00AF1BDF" w:rsidRPr="00DB787E" w:rsidRDefault="00AF1BDF" w:rsidP="00DB787E">
      <w:pPr>
        <w:spacing w:after="0"/>
        <w:rPr>
          <w:lang w:val="ru-RU"/>
        </w:rPr>
      </w:pPr>
    </w:p>
    <w:p w:rsidR="00AF1BDF" w:rsidRPr="00DB787E" w:rsidRDefault="00AF1BDF" w:rsidP="00B62B20">
      <w:pPr>
        <w:spacing w:after="0"/>
        <w:rPr>
          <w:lang w:val="ru-RU"/>
        </w:rPr>
      </w:pPr>
    </w:p>
    <w:p w:rsidR="00AF1BDF" w:rsidRPr="00DB787E" w:rsidRDefault="00AF1BDF">
      <w:pPr>
        <w:spacing w:after="0"/>
        <w:ind w:left="120"/>
        <w:jc w:val="center"/>
        <w:rPr>
          <w:lang w:val="ru-RU"/>
        </w:rPr>
      </w:pPr>
    </w:p>
    <w:p w:rsidR="00AF1BDF" w:rsidRPr="00DB787E" w:rsidRDefault="00AF1BDF">
      <w:pPr>
        <w:spacing w:after="0"/>
        <w:ind w:left="120"/>
        <w:jc w:val="center"/>
        <w:rPr>
          <w:lang w:val="ru-RU"/>
        </w:rPr>
      </w:pPr>
    </w:p>
    <w:p w:rsidR="00AF1BDF" w:rsidRPr="00DB787E" w:rsidRDefault="00C026CE">
      <w:pPr>
        <w:spacing w:after="0"/>
        <w:ind w:left="120"/>
        <w:jc w:val="center"/>
        <w:rPr>
          <w:lang w:val="ru-RU"/>
        </w:rPr>
      </w:pPr>
      <w:bookmarkStart w:id="4" w:name="09d4a8bd-a740-4b68-9a91-e6e2a21f2842"/>
      <w:r w:rsidRPr="00DB787E">
        <w:rPr>
          <w:rFonts w:ascii="Times New Roman" w:hAnsi="Times New Roman"/>
          <w:b/>
          <w:color w:val="000000"/>
          <w:sz w:val="28"/>
          <w:lang w:val="ru-RU"/>
        </w:rPr>
        <w:t>с. Ленино-Кокушкино</w:t>
      </w:r>
      <w:bookmarkEnd w:id="4"/>
      <w:r w:rsidRPr="00DB787E">
        <w:rPr>
          <w:rFonts w:ascii="Times New Roman" w:hAnsi="Times New Roman"/>
          <w:b/>
          <w:color w:val="000000"/>
          <w:sz w:val="28"/>
          <w:lang w:val="ru-RU"/>
        </w:rPr>
        <w:t xml:space="preserve"> </w:t>
      </w:r>
    </w:p>
    <w:p w:rsidR="00AF1BDF" w:rsidRPr="00DB787E" w:rsidRDefault="00AF1BDF">
      <w:pPr>
        <w:spacing w:after="0"/>
        <w:ind w:left="120"/>
        <w:rPr>
          <w:lang w:val="ru-RU"/>
        </w:rPr>
      </w:pPr>
    </w:p>
    <w:p w:rsidR="00AF1BDF" w:rsidRPr="00DB787E" w:rsidRDefault="00AF1BDF">
      <w:pPr>
        <w:rPr>
          <w:lang w:val="ru-RU"/>
        </w:rPr>
        <w:sectPr w:rsidR="00AF1BDF" w:rsidRPr="00DB787E">
          <w:pgSz w:w="11906" w:h="16383"/>
          <w:pgMar w:top="1134" w:right="850" w:bottom="1134" w:left="1701" w:header="720" w:footer="720" w:gutter="0"/>
          <w:cols w:space="720"/>
        </w:sectPr>
      </w:pPr>
    </w:p>
    <w:p w:rsidR="00AF1BDF" w:rsidRPr="00DB787E" w:rsidRDefault="00C026CE">
      <w:pPr>
        <w:spacing w:after="0" w:line="264" w:lineRule="auto"/>
        <w:ind w:left="120"/>
        <w:jc w:val="both"/>
        <w:rPr>
          <w:lang w:val="ru-RU"/>
        </w:rPr>
      </w:pPr>
      <w:bookmarkStart w:id="5" w:name="block-35137642"/>
      <w:bookmarkEnd w:id="0"/>
      <w:r w:rsidRPr="00DB787E">
        <w:rPr>
          <w:rFonts w:ascii="Times New Roman" w:hAnsi="Times New Roman"/>
          <w:b/>
          <w:color w:val="000000"/>
          <w:sz w:val="28"/>
          <w:lang w:val="ru-RU"/>
        </w:rPr>
        <w:lastRenderedPageBreak/>
        <w:t>ПОЯСНИТЕЛЬНАЯ ЗАПИСКА</w:t>
      </w:r>
    </w:p>
    <w:p w:rsidR="00AF1BDF" w:rsidRPr="00DB787E" w:rsidRDefault="00AF1BDF">
      <w:pPr>
        <w:spacing w:after="0" w:line="264" w:lineRule="auto"/>
        <w:ind w:left="120"/>
        <w:jc w:val="both"/>
        <w:rPr>
          <w:lang w:val="ru-RU"/>
        </w:rPr>
      </w:pPr>
    </w:p>
    <w:p w:rsidR="00AF1BDF" w:rsidRPr="00DB787E" w:rsidRDefault="00C026CE">
      <w:pPr>
        <w:spacing w:after="0" w:line="264" w:lineRule="auto"/>
        <w:ind w:firstLine="600"/>
        <w:jc w:val="both"/>
        <w:rPr>
          <w:lang w:val="ru-RU"/>
        </w:rPr>
      </w:pPr>
      <w:r w:rsidRPr="00DB787E">
        <w:rPr>
          <w:rFonts w:ascii="Times New Roman" w:hAnsi="Times New Roman"/>
          <w:color w:val="000000"/>
          <w:sz w:val="28"/>
          <w:lang w:val="ru-RU"/>
        </w:rPr>
        <w:t>Программа по английскому языку (базовый уровень) на уровне среднего общего образования разработана на основе ФГОС СОО.</w:t>
      </w:r>
    </w:p>
    <w:p w:rsidR="00AF1BDF" w:rsidRPr="00DB787E" w:rsidRDefault="00C026CE">
      <w:pPr>
        <w:spacing w:after="0" w:line="264" w:lineRule="auto"/>
        <w:ind w:firstLine="600"/>
        <w:jc w:val="both"/>
        <w:rPr>
          <w:lang w:val="ru-RU"/>
        </w:rPr>
      </w:pPr>
      <w:r w:rsidRPr="00DB787E">
        <w:rPr>
          <w:rFonts w:ascii="Times New Roman" w:hAnsi="Times New Roman"/>
          <w:color w:val="000000"/>
          <w:sz w:val="28"/>
          <w:lang w:val="ru-RU"/>
        </w:rPr>
        <w:t xml:space="preserve">Программа по английскому языку является ориентиром для составления рабочих программ по предмету: даёт представление о целях образования, развития, воспитания и социализации обучающихся на уровне среднего общего образования, путях формирования системы знаний, умений и способов деятельности у обучающихся на базовом уровне средствами учебного предмета «Иностранный (английский) язык», определяет инвариантную (обязательную) часть содержания учебного курса по английскому языку как учебному предмету, за пределами которой остаётся возможность выбора вариативной составляющей содержания образования в плане порядка изучения тем, некоторого расширения объёма содержания и его детализации. </w:t>
      </w:r>
    </w:p>
    <w:p w:rsidR="00AF1BDF" w:rsidRPr="00DB787E" w:rsidRDefault="00C026CE">
      <w:pPr>
        <w:spacing w:after="0" w:line="264" w:lineRule="auto"/>
        <w:ind w:firstLine="600"/>
        <w:jc w:val="both"/>
        <w:rPr>
          <w:lang w:val="ru-RU"/>
        </w:rPr>
      </w:pPr>
      <w:r w:rsidRPr="00DB787E">
        <w:rPr>
          <w:rFonts w:ascii="Times New Roman" w:hAnsi="Times New Roman"/>
          <w:color w:val="000000"/>
          <w:sz w:val="28"/>
          <w:lang w:val="ru-RU"/>
        </w:rPr>
        <w:t>Программа по английскому языку устанавливает распределение обязательного предметного содержания по годам обучения, предусматривает примерный ресурс учебного времени, выделяемого на изучение тем/разделов курса, учитывает особенности изучения английского языка, исходя из его лингвистических особенностей и структуры родного (русского) языка обучающихся, межпредметных связей иностранного (английского) языка с содержанием других учебных предметов, изучаемых в 10–11 классах, а также с учётом возрастных особенностей обучающихся. Содержание программы по английскому языку для уровня среднего общего образования имеет особенности, обусловленные задачами развития, обучения и воспитания, обучающихся заданными социальными требованиями к уровню развития их личностных и познавательных качеств, предметным содержанием системы среднего общего образования, а также возрастными психологическими особенностями обучающихся 16 –17 лет.</w:t>
      </w:r>
    </w:p>
    <w:p w:rsidR="00AF1BDF" w:rsidRPr="00DB787E" w:rsidRDefault="00C026CE">
      <w:pPr>
        <w:spacing w:after="0" w:line="264" w:lineRule="auto"/>
        <w:ind w:firstLine="600"/>
        <w:jc w:val="both"/>
        <w:rPr>
          <w:lang w:val="ru-RU"/>
        </w:rPr>
      </w:pPr>
      <w:r w:rsidRPr="00DB787E">
        <w:rPr>
          <w:rFonts w:ascii="Times New Roman" w:hAnsi="Times New Roman"/>
          <w:color w:val="000000"/>
          <w:sz w:val="28"/>
          <w:lang w:val="ru-RU"/>
        </w:rPr>
        <w:t>Личностные, метапредметные и предметные результаты представлены в программе по английскому языку с учётом особенностей преподавания английского языка на уровне среднего общего образования на базовом уровне на основе отечественных методических традиций построения школьного курса английского языка и в соответствии с новыми реалиями и тенденциями развития общего образования.</w:t>
      </w:r>
    </w:p>
    <w:p w:rsidR="00AF1BDF" w:rsidRPr="00DB787E" w:rsidRDefault="00C026CE">
      <w:pPr>
        <w:spacing w:after="0" w:line="264" w:lineRule="auto"/>
        <w:ind w:firstLine="600"/>
        <w:jc w:val="both"/>
        <w:rPr>
          <w:lang w:val="ru-RU"/>
        </w:rPr>
      </w:pPr>
      <w:r w:rsidRPr="00DB787E">
        <w:rPr>
          <w:rFonts w:ascii="Times New Roman" w:hAnsi="Times New Roman"/>
          <w:color w:val="000000"/>
          <w:sz w:val="28"/>
          <w:lang w:val="ru-RU"/>
        </w:rPr>
        <w:t xml:space="preserve">Учебному предмету «Иностранный (английский) язык» принадлежит важное место в системе среднего общего образования и воспитания современного обучающегося в условиях поликультурного и многоязычного мира. Изучение иностранного языка направлено на формирование коммуникативной культуры обучающихся, осознание роли языка как </w:t>
      </w:r>
      <w:r w:rsidRPr="00DB787E">
        <w:rPr>
          <w:rFonts w:ascii="Times New Roman" w:hAnsi="Times New Roman"/>
          <w:color w:val="000000"/>
          <w:sz w:val="28"/>
          <w:lang w:val="ru-RU"/>
        </w:rPr>
        <w:lastRenderedPageBreak/>
        <w:t>инструмента межличностного и межкультурного взаимодействия, способствует их общему речевому развитию, воспитанию гражданской идентичности, расширению кругозора, воспитанию чувств и эмоций.</w:t>
      </w:r>
    </w:p>
    <w:p w:rsidR="00AF1BDF" w:rsidRPr="00DB787E" w:rsidRDefault="00C026CE">
      <w:pPr>
        <w:spacing w:after="0" w:line="264" w:lineRule="auto"/>
        <w:ind w:firstLine="600"/>
        <w:jc w:val="both"/>
        <w:rPr>
          <w:lang w:val="ru-RU"/>
        </w:rPr>
      </w:pPr>
      <w:r w:rsidRPr="00DB787E">
        <w:rPr>
          <w:rFonts w:ascii="Times New Roman" w:hAnsi="Times New Roman"/>
          <w:color w:val="000000"/>
          <w:sz w:val="28"/>
          <w:lang w:val="ru-RU"/>
        </w:rPr>
        <w:t>Предметные знания и способы деятельности, осваиваемые обучающимися при изучении иностранного языка, находят применение в образовательном процессе при изучении других предметных областей, становятся значимыми для формирования положительных качеств личности. Таким образом, они ориентированы на формирование как метапредметных, так и личностных результатов обучения.</w:t>
      </w:r>
    </w:p>
    <w:p w:rsidR="00AF1BDF" w:rsidRPr="00DB787E" w:rsidRDefault="00C026CE">
      <w:pPr>
        <w:spacing w:after="0" w:line="264" w:lineRule="auto"/>
        <w:ind w:firstLine="600"/>
        <w:jc w:val="both"/>
        <w:rPr>
          <w:lang w:val="ru-RU"/>
        </w:rPr>
      </w:pPr>
      <w:r w:rsidRPr="00DB787E">
        <w:rPr>
          <w:rFonts w:ascii="Times New Roman" w:hAnsi="Times New Roman"/>
          <w:color w:val="000000"/>
          <w:sz w:val="28"/>
          <w:lang w:val="ru-RU"/>
        </w:rPr>
        <w:t>Трансформация взглядов на владение иностранным языком, связанная с усилением общественных запросов на квалифицированных и мобильных людей, способных быстро адаптироваться к изменяющимся условиям жизни, овладевать новыми компетенциями. Владение иностранным языком как доступ к передовым международным научным и технологическим достижениям, расширяющим возможности образования и самообразования, одно из важнейших средств социализации, самовыражения и успешной профессиональной деятельности выпускника общеобразовательной организации.</w:t>
      </w:r>
    </w:p>
    <w:p w:rsidR="00AF1BDF" w:rsidRPr="00DB787E" w:rsidRDefault="00C026CE">
      <w:pPr>
        <w:spacing w:after="0" w:line="264" w:lineRule="auto"/>
        <w:ind w:firstLine="600"/>
        <w:jc w:val="both"/>
        <w:rPr>
          <w:lang w:val="ru-RU"/>
        </w:rPr>
      </w:pPr>
      <w:r w:rsidRPr="00DB787E">
        <w:rPr>
          <w:rFonts w:ascii="Times New Roman" w:hAnsi="Times New Roman"/>
          <w:color w:val="000000"/>
          <w:spacing w:val="2"/>
          <w:sz w:val="28"/>
          <w:lang w:val="ru-RU"/>
        </w:rPr>
        <w:t>Значимость владения иностранными языками как первым, так и вторым, расширение номенклатуры изучаемых иностранных языков соответствует стратегическим интересам России в эпоху постглобализации и многополярного мира. Знание родного языка экономического или политического партнёра обеспечивает общение, учитывающее особенности менталитета и культуры партнёра, что позволяет успешнее приходить к консенсусу при проведении переговоров, решении возникающих проблем с целью достижения поставленных задач.</w:t>
      </w:r>
    </w:p>
    <w:p w:rsidR="00AF1BDF" w:rsidRPr="00DB787E" w:rsidRDefault="00C026CE">
      <w:pPr>
        <w:spacing w:after="0" w:line="264" w:lineRule="auto"/>
        <w:ind w:firstLine="600"/>
        <w:jc w:val="both"/>
        <w:rPr>
          <w:lang w:val="ru-RU"/>
        </w:rPr>
      </w:pPr>
      <w:r w:rsidRPr="00DB787E">
        <w:rPr>
          <w:rFonts w:ascii="Times New Roman" w:hAnsi="Times New Roman"/>
          <w:color w:val="000000"/>
          <w:sz w:val="28"/>
          <w:lang w:val="ru-RU"/>
        </w:rPr>
        <w:t>Возрастание значимости владения иностранными языками приводит к переосмыслению целей и содержания обучения предмету.</w:t>
      </w:r>
    </w:p>
    <w:p w:rsidR="00AF1BDF" w:rsidRPr="00DB787E" w:rsidRDefault="00C026CE">
      <w:pPr>
        <w:spacing w:after="0" w:line="264" w:lineRule="auto"/>
        <w:ind w:firstLine="600"/>
        <w:jc w:val="both"/>
        <w:rPr>
          <w:lang w:val="ru-RU"/>
        </w:rPr>
      </w:pPr>
      <w:r w:rsidRPr="00DB787E">
        <w:rPr>
          <w:rFonts w:ascii="Times New Roman" w:hAnsi="Times New Roman"/>
          <w:color w:val="000000"/>
          <w:sz w:val="28"/>
          <w:lang w:val="ru-RU"/>
        </w:rPr>
        <w:t>Цели иноязычного образования становятся более сложными по структуре, формулируются на ценностном, когнитивном и прагматическом уровнях и соответственно воплощается в личностных, метапредметных и предметных результатах. Иностранный язык признается как ценный ресурс личности для социальной адаптации и самореализации (в том числе в профессии), инструмент развития умений поиска, обработки и использования информации в познавательных целях; одно из средств воспитания качеств гражданина, патриота, развития национального самосознания, стремления к взаимопониманию между людьми разных стран и народов.</w:t>
      </w:r>
    </w:p>
    <w:p w:rsidR="00AF1BDF" w:rsidRPr="00DB787E" w:rsidRDefault="00C026CE">
      <w:pPr>
        <w:spacing w:after="0" w:line="264" w:lineRule="auto"/>
        <w:ind w:firstLine="600"/>
        <w:jc w:val="both"/>
        <w:rPr>
          <w:lang w:val="ru-RU"/>
        </w:rPr>
      </w:pPr>
      <w:r w:rsidRPr="00DB787E">
        <w:rPr>
          <w:rFonts w:ascii="Times New Roman" w:hAnsi="Times New Roman"/>
          <w:color w:val="000000"/>
          <w:sz w:val="28"/>
          <w:lang w:val="ru-RU"/>
        </w:rPr>
        <w:t xml:space="preserve">На прагматическом уровне целью иноязычного образования (базовый уровень владения английским языком) на уровне среднего общего </w:t>
      </w:r>
      <w:r w:rsidRPr="00DB787E">
        <w:rPr>
          <w:rFonts w:ascii="Times New Roman" w:hAnsi="Times New Roman"/>
          <w:color w:val="000000"/>
          <w:sz w:val="28"/>
          <w:lang w:val="ru-RU"/>
        </w:rPr>
        <w:lastRenderedPageBreak/>
        <w:t>образования провозглашено развитие и совершенствование коммуникативной компетенции обучающихся, сформированной на предыдущих уровнях общего образования, в единстве таких её составляющих, как речевая, языковая, социокультурная, компенсаторная и метапредметная компетенции:</w:t>
      </w:r>
    </w:p>
    <w:p w:rsidR="00AF1BDF" w:rsidRPr="00DB787E" w:rsidRDefault="00C026CE">
      <w:pPr>
        <w:spacing w:after="0" w:line="264" w:lineRule="auto"/>
        <w:ind w:firstLine="600"/>
        <w:jc w:val="both"/>
        <w:rPr>
          <w:lang w:val="ru-RU"/>
        </w:rPr>
      </w:pPr>
      <w:r w:rsidRPr="00DB787E">
        <w:rPr>
          <w:rFonts w:ascii="Times New Roman" w:hAnsi="Times New Roman"/>
          <w:color w:val="000000"/>
          <w:sz w:val="28"/>
          <w:lang w:val="ru-RU"/>
        </w:rPr>
        <w:t xml:space="preserve">речевая компетенция – развитие коммуникативных умений в четырёх основных видах речевой деятельности (говорении, аудировании, чтении, письменной речи); </w:t>
      </w:r>
    </w:p>
    <w:p w:rsidR="00AF1BDF" w:rsidRPr="00DB787E" w:rsidRDefault="00C026CE">
      <w:pPr>
        <w:spacing w:after="0" w:line="264" w:lineRule="auto"/>
        <w:ind w:firstLine="600"/>
        <w:jc w:val="both"/>
        <w:rPr>
          <w:lang w:val="ru-RU"/>
        </w:rPr>
      </w:pPr>
      <w:r w:rsidRPr="00DB787E">
        <w:rPr>
          <w:rFonts w:ascii="Times New Roman" w:hAnsi="Times New Roman"/>
          <w:color w:val="000000"/>
          <w:sz w:val="28"/>
          <w:lang w:val="ru-RU"/>
        </w:rPr>
        <w:t>языковая компетенция – овладение новыми языковыми средствами (фонетическими, орфографическими, пунктуационными, лексическими, грамматическими) в соответствии с отобранными темами общения, освоение знаний о языковых явлениях английского языка, разных способах выражения мысли в родном и английском языках;</w:t>
      </w:r>
    </w:p>
    <w:p w:rsidR="00AF1BDF" w:rsidRPr="00DB787E" w:rsidRDefault="00C026CE">
      <w:pPr>
        <w:spacing w:after="0" w:line="264" w:lineRule="auto"/>
        <w:ind w:firstLine="600"/>
        <w:jc w:val="both"/>
        <w:rPr>
          <w:lang w:val="ru-RU"/>
        </w:rPr>
      </w:pPr>
      <w:r w:rsidRPr="00DB787E">
        <w:rPr>
          <w:rFonts w:ascii="Times New Roman" w:hAnsi="Times New Roman"/>
          <w:color w:val="000000"/>
          <w:sz w:val="28"/>
          <w:lang w:val="ru-RU"/>
        </w:rPr>
        <w:t>социокультурная/межкультурная компетенция – приобщение к культуре, традициям англоговорящих стран в рамках тем и ситуаций общения, отвечающих опыту, интересам, психологическим особенностям учащихся на уровне среднего общего образования, формирование умения представлять свою страну, её культуру в условиях межкультурного общения;</w:t>
      </w:r>
    </w:p>
    <w:p w:rsidR="00AF1BDF" w:rsidRPr="00DB787E" w:rsidRDefault="00C026CE">
      <w:pPr>
        <w:spacing w:after="0" w:line="264" w:lineRule="auto"/>
        <w:ind w:firstLine="600"/>
        <w:jc w:val="both"/>
        <w:rPr>
          <w:lang w:val="ru-RU"/>
        </w:rPr>
      </w:pPr>
      <w:r w:rsidRPr="00DB787E">
        <w:rPr>
          <w:rFonts w:ascii="Times New Roman" w:hAnsi="Times New Roman"/>
          <w:color w:val="000000"/>
          <w:sz w:val="28"/>
          <w:lang w:val="ru-RU"/>
        </w:rPr>
        <w:t>компенсаторная компетенция – развитие умений выходить из положения в условиях дефицита языковых средств английского языка при получении и передаче информации;</w:t>
      </w:r>
    </w:p>
    <w:p w:rsidR="00AF1BDF" w:rsidRPr="00DB787E" w:rsidRDefault="00C026CE">
      <w:pPr>
        <w:spacing w:after="0" w:line="264" w:lineRule="auto"/>
        <w:ind w:firstLine="600"/>
        <w:jc w:val="both"/>
        <w:rPr>
          <w:lang w:val="ru-RU"/>
        </w:rPr>
      </w:pPr>
      <w:r w:rsidRPr="00DB787E">
        <w:rPr>
          <w:rFonts w:ascii="Times New Roman" w:hAnsi="Times New Roman"/>
          <w:color w:val="000000"/>
          <w:sz w:val="28"/>
          <w:lang w:val="ru-RU"/>
        </w:rPr>
        <w:t>метапредметная/учебно-познавательная компетенция – развитие общих и специальных учебных умений, позволяющих совершенствовать учебную деятельность по овладению иностранным языком, удовлетворять с его помощью познавательные интересы в других областях знания.</w:t>
      </w:r>
    </w:p>
    <w:p w:rsidR="00AF1BDF" w:rsidRPr="00DB787E" w:rsidRDefault="00C026CE">
      <w:pPr>
        <w:spacing w:after="0" w:line="264" w:lineRule="auto"/>
        <w:ind w:firstLine="600"/>
        <w:jc w:val="both"/>
        <w:rPr>
          <w:lang w:val="ru-RU"/>
        </w:rPr>
      </w:pPr>
      <w:r w:rsidRPr="00DB787E">
        <w:rPr>
          <w:rFonts w:ascii="Times New Roman" w:hAnsi="Times New Roman"/>
          <w:color w:val="000000"/>
          <w:sz w:val="28"/>
          <w:lang w:val="ru-RU"/>
        </w:rPr>
        <w:t xml:space="preserve">Наряду с иноязычной коммуникативной компетенцией в процессе овладения иностранным языком формируются ключевые универсальные учебные компетенции, включающие образовательную, ценностно-ориентационную, общекультурную, учебно-познавательную, информационную, социально-трудовую и компетенцию личностного самосовершенствования. </w:t>
      </w:r>
    </w:p>
    <w:p w:rsidR="00AF1BDF" w:rsidRPr="00DB787E" w:rsidRDefault="00C026CE">
      <w:pPr>
        <w:spacing w:after="0" w:line="264" w:lineRule="auto"/>
        <w:ind w:firstLine="600"/>
        <w:jc w:val="both"/>
        <w:rPr>
          <w:lang w:val="ru-RU"/>
        </w:rPr>
      </w:pPr>
      <w:r w:rsidRPr="00DB787E">
        <w:rPr>
          <w:rFonts w:ascii="Times New Roman" w:hAnsi="Times New Roman"/>
          <w:color w:val="000000"/>
          <w:sz w:val="28"/>
          <w:lang w:val="ru-RU"/>
        </w:rPr>
        <w:t xml:space="preserve">Основными подходами к обучению иностранным языкам признаются компетентностный, системно-деятельностный, межкультурный и коммуникативно-когнитивный. Совокупность перечисленных подходов предполагает возможность реализовать поставленные цели иноязычного образования на уровне среднего общего образования, добиться достижения планируемых результатов в рамках содержания обучения, отобранного для данного уровня общего образования при использовании новых </w:t>
      </w:r>
      <w:r w:rsidRPr="00DB787E">
        <w:rPr>
          <w:rFonts w:ascii="Times New Roman" w:hAnsi="Times New Roman"/>
          <w:color w:val="000000"/>
          <w:sz w:val="28"/>
          <w:lang w:val="ru-RU"/>
        </w:rPr>
        <w:lastRenderedPageBreak/>
        <w:t>педагогических технологий и возможностей цифровой образовательной среды.</w:t>
      </w:r>
    </w:p>
    <w:p w:rsidR="00AF1BDF" w:rsidRPr="00DB787E" w:rsidRDefault="00C026CE">
      <w:pPr>
        <w:spacing w:after="0" w:line="264" w:lineRule="auto"/>
        <w:ind w:firstLine="600"/>
        <w:jc w:val="both"/>
        <w:rPr>
          <w:lang w:val="ru-RU"/>
        </w:rPr>
      </w:pPr>
      <w:r w:rsidRPr="00DB787E">
        <w:rPr>
          <w:rFonts w:ascii="Times New Roman" w:hAnsi="Times New Roman"/>
          <w:color w:val="000000"/>
          <w:sz w:val="28"/>
          <w:lang w:val="ru-RU"/>
        </w:rPr>
        <w:t xml:space="preserve"> «Иностранный язык» входит в предметную область «Иностранные языки» наряду с предметом «Второй иностранный язык», изучение которого происходит при наличии потребности у обучающихся и при условии, что у образовательной организации имеется достаточная кадровая, техническая и материальная обеспеченность, позволяющая достигнуть предметных результатов, заявленных в ФГОС СОО.</w:t>
      </w:r>
    </w:p>
    <w:p w:rsidR="00AF1BDF" w:rsidRPr="00DB787E" w:rsidRDefault="00C026CE">
      <w:pPr>
        <w:spacing w:after="0" w:line="264" w:lineRule="auto"/>
        <w:ind w:firstLine="600"/>
        <w:jc w:val="both"/>
        <w:rPr>
          <w:lang w:val="ru-RU"/>
        </w:rPr>
      </w:pPr>
      <w:bookmarkStart w:id="6" w:name="b1cb9ba3-8936-440c-ac0f-95944fbe2f65"/>
      <w:r w:rsidRPr="00DB787E">
        <w:rPr>
          <w:rFonts w:ascii="Times New Roman" w:hAnsi="Times New Roman"/>
          <w:color w:val="000000"/>
          <w:sz w:val="28"/>
          <w:lang w:val="ru-RU"/>
        </w:rPr>
        <w:t>Общее число часов, рекомендованных для изучения иностранного (английского) языка – 204 часа: в 10 классе – 102 часа (3 часа в неделю), в 11 классе – 102 часа (3 часа в неделю).</w:t>
      </w:r>
      <w:bookmarkEnd w:id="6"/>
    </w:p>
    <w:p w:rsidR="00AF1BDF" w:rsidRPr="00DB787E" w:rsidRDefault="00AF1BDF">
      <w:pPr>
        <w:rPr>
          <w:lang w:val="ru-RU"/>
        </w:rPr>
        <w:sectPr w:rsidR="00AF1BDF" w:rsidRPr="00DB787E">
          <w:pgSz w:w="11906" w:h="16383"/>
          <w:pgMar w:top="1134" w:right="850" w:bottom="1134" w:left="1701" w:header="720" w:footer="720" w:gutter="0"/>
          <w:cols w:space="720"/>
        </w:sectPr>
      </w:pPr>
    </w:p>
    <w:p w:rsidR="00AF1BDF" w:rsidRPr="00DB787E" w:rsidRDefault="00C026CE">
      <w:pPr>
        <w:spacing w:after="0" w:line="264" w:lineRule="auto"/>
        <w:ind w:left="120"/>
        <w:jc w:val="both"/>
        <w:rPr>
          <w:lang w:val="ru-RU"/>
        </w:rPr>
      </w:pPr>
      <w:bookmarkStart w:id="7" w:name="block-35137644"/>
      <w:bookmarkEnd w:id="5"/>
      <w:r w:rsidRPr="00DB787E">
        <w:rPr>
          <w:rFonts w:ascii="Times New Roman" w:hAnsi="Times New Roman"/>
          <w:b/>
          <w:color w:val="000000"/>
          <w:sz w:val="28"/>
          <w:lang w:val="ru-RU"/>
        </w:rPr>
        <w:lastRenderedPageBreak/>
        <w:t>СОДЕРЖАНИЕ ОБУЧЕНИЯ</w:t>
      </w:r>
    </w:p>
    <w:p w:rsidR="00AF1BDF" w:rsidRPr="00DB787E" w:rsidRDefault="00AF1BDF">
      <w:pPr>
        <w:spacing w:after="0" w:line="264" w:lineRule="auto"/>
        <w:ind w:left="120"/>
        <w:jc w:val="both"/>
        <w:rPr>
          <w:lang w:val="ru-RU"/>
        </w:rPr>
      </w:pPr>
    </w:p>
    <w:p w:rsidR="00AF1BDF" w:rsidRPr="00DB787E" w:rsidRDefault="00C026CE">
      <w:pPr>
        <w:spacing w:after="0" w:line="264" w:lineRule="auto"/>
        <w:ind w:left="120"/>
        <w:jc w:val="both"/>
        <w:rPr>
          <w:lang w:val="ru-RU"/>
        </w:rPr>
      </w:pPr>
      <w:r w:rsidRPr="00DB787E">
        <w:rPr>
          <w:rFonts w:ascii="Times New Roman" w:hAnsi="Times New Roman"/>
          <w:b/>
          <w:color w:val="000000"/>
          <w:sz w:val="28"/>
          <w:lang w:val="ru-RU"/>
        </w:rPr>
        <w:t>10 КЛАСС</w:t>
      </w:r>
    </w:p>
    <w:p w:rsidR="00AF1BDF" w:rsidRPr="00DB787E" w:rsidRDefault="00AF1BDF">
      <w:pPr>
        <w:spacing w:after="0" w:line="264" w:lineRule="auto"/>
        <w:ind w:left="120"/>
        <w:jc w:val="both"/>
        <w:rPr>
          <w:lang w:val="ru-RU"/>
        </w:rPr>
      </w:pPr>
    </w:p>
    <w:p w:rsidR="00AF1BDF" w:rsidRPr="00DB787E" w:rsidRDefault="00C026CE">
      <w:pPr>
        <w:spacing w:after="0" w:line="264" w:lineRule="auto"/>
        <w:ind w:firstLine="600"/>
        <w:jc w:val="both"/>
        <w:rPr>
          <w:lang w:val="ru-RU"/>
        </w:rPr>
      </w:pPr>
      <w:r w:rsidRPr="00DB787E">
        <w:rPr>
          <w:rFonts w:ascii="Times New Roman" w:hAnsi="Times New Roman"/>
          <w:b/>
          <w:color w:val="000000"/>
          <w:sz w:val="28"/>
          <w:lang w:val="ru-RU"/>
        </w:rPr>
        <w:t>Коммуникативные умения</w:t>
      </w:r>
    </w:p>
    <w:p w:rsidR="00AF1BDF" w:rsidRPr="00DB787E" w:rsidRDefault="00C026CE">
      <w:pPr>
        <w:spacing w:after="0" w:line="264" w:lineRule="auto"/>
        <w:ind w:firstLine="600"/>
        <w:jc w:val="both"/>
        <w:rPr>
          <w:lang w:val="ru-RU"/>
        </w:rPr>
      </w:pPr>
      <w:r w:rsidRPr="00DB787E">
        <w:rPr>
          <w:rFonts w:ascii="Times New Roman" w:hAnsi="Times New Roman"/>
          <w:color w:val="000000"/>
          <w:sz w:val="28"/>
          <w:lang w:val="ru-RU"/>
        </w:rPr>
        <w:t>Развитие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AF1BDF" w:rsidRPr="00DB787E" w:rsidRDefault="00C026CE">
      <w:pPr>
        <w:spacing w:after="0" w:line="264" w:lineRule="auto"/>
        <w:ind w:firstLine="600"/>
        <w:jc w:val="both"/>
        <w:rPr>
          <w:lang w:val="ru-RU"/>
        </w:rPr>
      </w:pPr>
      <w:r w:rsidRPr="00DB787E">
        <w:rPr>
          <w:rFonts w:ascii="Times New Roman" w:hAnsi="Times New Roman"/>
          <w:color w:val="000000"/>
          <w:sz w:val="28"/>
          <w:lang w:val="ru-RU"/>
        </w:rPr>
        <w:t>Повседневная жизнь семьи. Межличностные отношения в семье, с друзьями и знакомыми. Конфликтные ситуации, их предупреждение и разрешение.</w:t>
      </w:r>
    </w:p>
    <w:p w:rsidR="00AF1BDF" w:rsidRPr="00DB787E" w:rsidRDefault="00C026CE">
      <w:pPr>
        <w:spacing w:after="0" w:line="264" w:lineRule="auto"/>
        <w:ind w:firstLine="600"/>
        <w:jc w:val="both"/>
        <w:rPr>
          <w:lang w:val="ru-RU"/>
        </w:rPr>
      </w:pPr>
      <w:r w:rsidRPr="00DB787E">
        <w:rPr>
          <w:rFonts w:ascii="Times New Roman" w:hAnsi="Times New Roman"/>
          <w:color w:val="000000"/>
          <w:sz w:val="28"/>
          <w:lang w:val="ru-RU"/>
        </w:rPr>
        <w:t xml:space="preserve">Внешность и характеристика человека, литературного персонажа. </w:t>
      </w:r>
    </w:p>
    <w:p w:rsidR="00AF1BDF" w:rsidRPr="00DB787E" w:rsidRDefault="00C026CE">
      <w:pPr>
        <w:spacing w:after="0" w:line="264" w:lineRule="auto"/>
        <w:ind w:firstLine="600"/>
        <w:jc w:val="both"/>
        <w:rPr>
          <w:lang w:val="ru-RU"/>
        </w:rPr>
      </w:pPr>
      <w:r w:rsidRPr="00DB787E">
        <w:rPr>
          <w:rFonts w:ascii="Times New Roman" w:hAnsi="Times New Roman"/>
          <w:color w:val="000000"/>
          <w:sz w:val="28"/>
          <w:lang w:val="ru-RU"/>
        </w:rPr>
        <w:t>Здоровый образ жизни и забота о здоровье: режим труда и отдыха, спорт, сбалансированное питание, посещение врача. Отказ от вредных привычек.</w:t>
      </w:r>
    </w:p>
    <w:p w:rsidR="00AF1BDF" w:rsidRPr="00DB787E" w:rsidRDefault="00C026CE">
      <w:pPr>
        <w:spacing w:after="0" w:line="264" w:lineRule="auto"/>
        <w:ind w:firstLine="600"/>
        <w:jc w:val="both"/>
        <w:rPr>
          <w:lang w:val="ru-RU"/>
        </w:rPr>
      </w:pPr>
      <w:r w:rsidRPr="00DB787E">
        <w:rPr>
          <w:rFonts w:ascii="Times New Roman" w:hAnsi="Times New Roman"/>
          <w:color w:val="000000"/>
          <w:sz w:val="28"/>
          <w:lang w:val="ru-RU"/>
        </w:rPr>
        <w:t xml:space="preserve">Школьное образование, школьная жизнь, школьные праздники. Переписка с зарубежными сверстниками. Взаимоотношения в школе. Проблемы и решения. Права и обязанности обучающегося. </w:t>
      </w:r>
    </w:p>
    <w:p w:rsidR="00AF1BDF" w:rsidRPr="00DB787E" w:rsidRDefault="00C026CE">
      <w:pPr>
        <w:spacing w:after="0" w:line="264" w:lineRule="auto"/>
        <w:ind w:firstLine="600"/>
        <w:jc w:val="both"/>
        <w:rPr>
          <w:lang w:val="ru-RU"/>
        </w:rPr>
      </w:pPr>
      <w:r w:rsidRPr="00DB787E">
        <w:rPr>
          <w:rFonts w:ascii="Times New Roman" w:hAnsi="Times New Roman"/>
          <w:color w:val="000000"/>
          <w:sz w:val="28"/>
          <w:lang w:val="ru-RU"/>
        </w:rPr>
        <w:t xml:space="preserve">Современный мир профессий. Проблемы выбора профессии (возможности продолжения образования в высшей школе, в профессиональном колледже, выбор рабочей специальности, подработка для обучающегося). Роль иностранного языка в планах на будущее. </w:t>
      </w:r>
    </w:p>
    <w:p w:rsidR="00AF1BDF" w:rsidRPr="00DB787E" w:rsidRDefault="00C026CE">
      <w:pPr>
        <w:spacing w:after="0" w:line="264" w:lineRule="auto"/>
        <w:ind w:firstLine="600"/>
        <w:jc w:val="both"/>
        <w:rPr>
          <w:lang w:val="ru-RU"/>
        </w:rPr>
      </w:pPr>
      <w:r w:rsidRPr="00DB787E">
        <w:rPr>
          <w:rFonts w:ascii="Times New Roman" w:hAnsi="Times New Roman"/>
          <w:color w:val="000000"/>
          <w:sz w:val="28"/>
          <w:lang w:val="ru-RU"/>
        </w:rPr>
        <w:t>Молодёжь в современном обществе. Досуг молодёжи: чтение, кино, театр, музыка, музеи, Интернет, компьютерные игры. Любовь и дружба.</w:t>
      </w:r>
    </w:p>
    <w:p w:rsidR="00AF1BDF" w:rsidRPr="00DB787E" w:rsidRDefault="00C026CE">
      <w:pPr>
        <w:spacing w:after="0" w:line="264" w:lineRule="auto"/>
        <w:ind w:firstLine="600"/>
        <w:jc w:val="both"/>
        <w:rPr>
          <w:lang w:val="ru-RU"/>
        </w:rPr>
      </w:pPr>
      <w:r w:rsidRPr="00DB787E">
        <w:rPr>
          <w:rFonts w:ascii="Times New Roman" w:hAnsi="Times New Roman"/>
          <w:color w:val="000000"/>
          <w:sz w:val="28"/>
          <w:lang w:val="ru-RU"/>
        </w:rPr>
        <w:t xml:space="preserve">Покупки: одежда, обувь и продукты питания. Карманные деньги. Молодёжная мода. </w:t>
      </w:r>
    </w:p>
    <w:p w:rsidR="00AF1BDF" w:rsidRPr="00DB787E" w:rsidRDefault="00C026CE">
      <w:pPr>
        <w:spacing w:after="0" w:line="264" w:lineRule="auto"/>
        <w:ind w:firstLine="600"/>
        <w:jc w:val="both"/>
        <w:rPr>
          <w:lang w:val="ru-RU"/>
        </w:rPr>
      </w:pPr>
      <w:r w:rsidRPr="00DB787E">
        <w:rPr>
          <w:rFonts w:ascii="Times New Roman" w:hAnsi="Times New Roman"/>
          <w:color w:val="000000"/>
          <w:sz w:val="28"/>
          <w:lang w:val="ru-RU"/>
        </w:rPr>
        <w:t>Туризм. Виды отдыха. Путешествия по России и зарубежным странам.</w:t>
      </w:r>
    </w:p>
    <w:p w:rsidR="00AF1BDF" w:rsidRPr="00DB787E" w:rsidRDefault="00C026CE">
      <w:pPr>
        <w:spacing w:after="0" w:line="264" w:lineRule="auto"/>
        <w:ind w:firstLine="600"/>
        <w:jc w:val="both"/>
        <w:rPr>
          <w:lang w:val="ru-RU"/>
        </w:rPr>
      </w:pPr>
      <w:r w:rsidRPr="00DB787E">
        <w:rPr>
          <w:rFonts w:ascii="Times New Roman" w:hAnsi="Times New Roman"/>
          <w:color w:val="000000"/>
          <w:sz w:val="28"/>
          <w:lang w:val="ru-RU"/>
        </w:rPr>
        <w:t>Проблемы экологии. Защита окружающей среды. Стихийные бедствия.</w:t>
      </w:r>
    </w:p>
    <w:p w:rsidR="00AF1BDF" w:rsidRPr="00DB787E" w:rsidRDefault="00C026CE">
      <w:pPr>
        <w:spacing w:after="0" w:line="264" w:lineRule="auto"/>
        <w:ind w:firstLine="600"/>
        <w:jc w:val="both"/>
        <w:rPr>
          <w:lang w:val="ru-RU"/>
        </w:rPr>
      </w:pPr>
      <w:r w:rsidRPr="00DB787E">
        <w:rPr>
          <w:rFonts w:ascii="Times New Roman" w:hAnsi="Times New Roman"/>
          <w:color w:val="000000"/>
          <w:sz w:val="28"/>
          <w:lang w:val="ru-RU"/>
        </w:rPr>
        <w:t>Условия проживания в городской/сельской местности.</w:t>
      </w:r>
    </w:p>
    <w:p w:rsidR="00AF1BDF" w:rsidRPr="00DB787E" w:rsidRDefault="00C026CE">
      <w:pPr>
        <w:spacing w:after="0" w:line="264" w:lineRule="auto"/>
        <w:ind w:firstLine="600"/>
        <w:jc w:val="both"/>
        <w:rPr>
          <w:lang w:val="ru-RU"/>
        </w:rPr>
      </w:pPr>
      <w:r w:rsidRPr="00DB787E">
        <w:rPr>
          <w:rFonts w:ascii="Times New Roman" w:hAnsi="Times New Roman"/>
          <w:color w:val="000000"/>
          <w:sz w:val="28"/>
          <w:lang w:val="ru-RU"/>
        </w:rPr>
        <w:t>Технический прогресс: перспективы и последствия. Современные средства связи (мобильные телефоны, смартфоны, планшеты, компьютеры).</w:t>
      </w:r>
    </w:p>
    <w:p w:rsidR="00AF1BDF" w:rsidRPr="00DB787E" w:rsidRDefault="00C026CE">
      <w:pPr>
        <w:spacing w:after="0" w:line="264" w:lineRule="auto"/>
        <w:ind w:firstLine="600"/>
        <w:jc w:val="both"/>
        <w:rPr>
          <w:lang w:val="ru-RU"/>
        </w:rPr>
      </w:pPr>
      <w:r w:rsidRPr="00DB787E">
        <w:rPr>
          <w:rFonts w:ascii="Times New Roman" w:hAnsi="Times New Roman"/>
          <w:color w:val="000000"/>
          <w:sz w:val="28"/>
          <w:lang w:val="ru-RU"/>
        </w:rPr>
        <w:t>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p w:rsidR="00AF1BDF" w:rsidRPr="00DB787E" w:rsidRDefault="00C026CE">
      <w:pPr>
        <w:spacing w:after="0" w:line="264" w:lineRule="auto"/>
        <w:ind w:firstLine="600"/>
        <w:jc w:val="both"/>
        <w:rPr>
          <w:lang w:val="ru-RU"/>
        </w:rPr>
      </w:pPr>
      <w:r w:rsidRPr="00DB787E">
        <w:rPr>
          <w:rFonts w:ascii="Times New Roman" w:hAnsi="Times New Roman"/>
          <w:color w:val="000000"/>
          <w:sz w:val="28"/>
          <w:lang w:val="ru-RU"/>
        </w:rPr>
        <w:t>Выдающиеся люди родной страны и страны/стран изучаемого языка, их вклад в науку и мировую культуру: государственные деятели, учёные, писатели, поэты, художники, композиторы, путешественники, спортсмены, актёры и другие.</w:t>
      </w:r>
    </w:p>
    <w:p w:rsidR="00AF1BDF" w:rsidRPr="00DB787E" w:rsidRDefault="00C026CE">
      <w:pPr>
        <w:spacing w:after="0" w:line="264" w:lineRule="auto"/>
        <w:ind w:firstLine="600"/>
        <w:jc w:val="both"/>
        <w:rPr>
          <w:lang w:val="ru-RU"/>
        </w:rPr>
      </w:pPr>
      <w:r w:rsidRPr="00DB787E">
        <w:rPr>
          <w:rFonts w:ascii="Times New Roman" w:hAnsi="Times New Roman"/>
          <w:i/>
          <w:color w:val="000000"/>
          <w:sz w:val="28"/>
          <w:lang w:val="ru-RU"/>
        </w:rPr>
        <w:lastRenderedPageBreak/>
        <w:t>Говорение</w:t>
      </w:r>
    </w:p>
    <w:p w:rsidR="00AF1BDF" w:rsidRPr="00DB787E" w:rsidRDefault="00C026CE">
      <w:pPr>
        <w:spacing w:after="0" w:line="264" w:lineRule="auto"/>
        <w:ind w:firstLine="600"/>
        <w:jc w:val="both"/>
        <w:rPr>
          <w:lang w:val="ru-RU"/>
        </w:rPr>
      </w:pPr>
      <w:r w:rsidRPr="00DB787E">
        <w:rPr>
          <w:rFonts w:ascii="Times New Roman" w:hAnsi="Times New Roman"/>
          <w:color w:val="000000"/>
          <w:sz w:val="28"/>
          <w:lang w:val="ru-RU"/>
        </w:rPr>
        <w:t xml:space="preserve">Развитие коммуникативных умений </w:t>
      </w:r>
      <w:r w:rsidRPr="00DB787E">
        <w:rPr>
          <w:rFonts w:ascii="Times New Roman" w:hAnsi="Times New Roman"/>
          <w:color w:val="000000"/>
          <w:sz w:val="28"/>
          <w:u w:val="single"/>
          <w:lang w:val="ru-RU"/>
        </w:rPr>
        <w:t>диалогической речи</w:t>
      </w:r>
      <w:r w:rsidRPr="00DB787E">
        <w:rPr>
          <w:rFonts w:ascii="Times New Roman" w:hAnsi="Times New Roman"/>
          <w:color w:val="000000"/>
          <w:sz w:val="28"/>
          <w:lang w:val="ru-RU"/>
        </w:rPr>
        <w:t xml:space="preserve"> на базе умений, сформированных на уровне основного общего образования, а именно умений вести разные виды диалога (диалог этикетного характера, диалог-побуждение к действию, диалог-расспрос, диалог-обмен мнениями, комбинированный диалог, включающий разные виды диалогов): </w:t>
      </w:r>
    </w:p>
    <w:p w:rsidR="00AF1BDF" w:rsidRPr="00DB787E" w:rsidRDefault="00C026CE">
      <w:pPr>
        <w:spacing w:after="0" w:line="264" w:lineRule="auto"/>
        <w:ind w:firstLine="600"/>
        <w:jc w:val="both"/>
        <w:rPr>
          <w:lang w:val="ru-RU"/>
        </w:rPr>
      </w:pPr>
      <w:r w:rsidRPr="00DB787E">
        <w:rPr>
          <w:rFonts w:ascii="Times New Roman" w:hAnsi="Times New Roman"/>
          <w:color w:val="000000"/>
          <w:sz w:val="28"/>
          <w:lang w:val="ru-RU"/>
        </w:rPr>
        <w:t xml:space="preserve">диалог этикетного характера: начинать, поддерживать и заканчивать разговор, вежливо переспрашивать, выражать согласие/отказ, выражать благодарность, поздравлять с праздником, выражать пожелания и вежливо реагировать на поздравление; </w:t>
      </w:r>
    </w:p>
    <w:p w:rsidR="00AF1BDF" w:rsidRPr="00DB787E" w:rsidRDefault="00C026CE">
      <w:pPr>
        <w:spacing w:after="0" w:line="264" w:lineRule="auto"/>
        <w:ind w:firstLine="600"/>
        <w:jc w:val="both"/>
        <w:rPr>
          <w:lang w:val="ru-RU"/>
        </w:rPr>
      </w:pPr>
      <w:r w:rsidRPr="00DB787E">
        <w:rPr>
          <w:rFonts w:ascii="Times New Roman" w:hAnsi="Times New Roman"/>
          <w:color w:val="000000"/>
          <w:sz w:val="28"/>
          <w:lang w:val="ru-RU"/>
        </w:rPr>
        <w:t xml:space="preserve">диалог-побуждение к действию: обращаться с просьбой, вежливо соглашаться/не соглашаться выполнить просьбу, давать совет и принимать/ не принимать совет, приглашать собеседника к совместной деятельности, вежливо соглашаться/не соглашаться на предложение собеседника, объясняя причину своего решения; </w:t>
      </w:r>
    </w:p>
    <w:p w:rsidR="00AF1BDF" w:rsidRPr="00DB787E" w:rsidRDefault="00C026CE">
      <w:pPr>
        <w:spacing w:after="0" w:line="264" w:lineRule="auto"/>
        <w:ind w:firstLine="600"/>
        <w:jc w:val="both"/>
        <w:rPr>
          <w:lang w:val="ru-RU"/>
        </w:rPr>
      </w:pPr>
      <w:r w:rsidRPr="00DB787E">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AF1BDF" w:rsidRPr="00DB787E" w:rsidRDefault="00C026CE">
      <w:pPr>
        <w:spacing w:after="0" w:line="264" w:lineRule="auto"/>
        <w:ind w:firstLine="600"/>
        <w:jc w:val="both"/>
        <w:rPr>
          <w:lang w:val="ru-RU"/>
        </w:rPr>
      </w:pPr>
      <w:r w:rsidRPr="00DB787E">
        <w:rPr>
          <w:rFonts w:ascii="Times New Roman" w:hAnsi="Times New Roman"/>
          <w:color w:val="000000"/>
          <w:sz w:val="28"/>
          <w:lang w:val="ru-RU"/>
        </w:rPr>
        <w:t xml:space="preserve">диалог-обмен мнениями: выражать свою точку зрения и обосновывать её; высказывать своё согласие/несогласие с точкой зрения собеседника, выражать сомнение, давать эмоциональную оценку обсуждаемым событиям (восхищение, удивление, радость, огорчение и другие). </w:t>
      </w:r>
    </w:p>
    <w:p w:rsidR="00AF1BDF" w:rsidRPr="00DB787E" w:rsidRDefault="00C026CE">
      <w:pPr>
        <w:spacing w:after="0" w:line="264" w:lineRule="auto"/>
        <w:ind w:firstLine="600"/>
        <w:jc w:val="both"/>
        <w:rPr>
          <w:lang w:val="ru-RU"/>
        </w:rPr>
      </w:pPr>
      <w:r w:rsidRPr="00DB787E">
        <w:rPr>
          <w:rFonts w:ascii="Times New Roman" w:hAnsi="Times New Roman"/>
          <w:color w:val="000000"/>
          <w:sz w:val="28"/>
          <w:lang w:val="ru-RU"/>
        </w:rPr>
        <w:t xml:space="preserve">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10 класса с использованием речевых ситуаций и/или иллюстраций, фотографий, таблиц, диаграмм с соблюдением норм речевого этикета, принятых в стране/странах изучаемого языка, при необходимости уточняя и переспрашивая собеседника. </w:t>
      </w:r>
    </w:p>
    <w:p w:rsidR="00AF1BDF" w:rsidRPr="00DB787E" w:rsidRDefault="00C026CE">
      <w:pPr>
        <w:spacing w:after="0" w:line="264" w:lineRule="auto"/>
        <w:ind w:firstLine="600"/>
        <w:jc w:val="both"/>
        <w:rPr>
          <w:lang w:val="ru-RU"/>
        </w:rPr>
      </w:pPr>
      <w:r w:rsidRPr="00DB787E">
        <w:rPr>
          <w:rFonts w:ascii="Times New Roman" w:hAnsi="Times New Roman"/>
          <w:color w:val="000000"/>
          <w:sz w:val="28"/>
          <w:lang w:val="ru-RU"/>
        </w:rPr>
        <w:t xml:space="preserve">Объём диалога – 8 реплик со стороны каждого собеседника. </w:t>
      </w:r>
    </w:p>
    <w:p w:rsidR="00AF1BDF" w:rsidRPr="00DB787E" w:rsidRDefault="00C026CE">
      <w:pPr>
        <w:spacing w:after="0" w:line="264" w:lineRule="auto"/>
        <w:ind w:firstLine="600"/>
        <w:jc w:val="both"/>
        <w:rPr>
          <w:lang w:val="ru-RU"/>
        </w:rPr>
      </w:pPr>
      <w:r w:rsidRPr="00DB787E">
        <w:rPr>
          <w:rFonts w:ascii="Times New Roman" w:hAnsi="Times New Roman"/>
          <w:color w:val="000000"/>
          <w:sz w:val="28"/>
          <w:lang w:val="ru-RU"/>
        </w:rPr>
        <w:t xml:space="preserve">Развитие коммуникативных умений </w:t>
      </w:r>
      <w:r w:rsidRPr="00DB787E">
        <w:rPr>
          <w:rFonts w:ascii="Times New Roman" w:hAnsi="Times New Roman"/>
          <w:color w:val="000000"/>
          <w:sz w:val="28"/>
          <w:u w:val="single"/>
          <w:lang w:val="ru-RU"/>
        </w:rPr>
        <w:t>монологической речи</w:t>
      </w:r>
      <w:r w:rsidRPr="00DB787E">
        <w:rPr>
          <w:rFonts w:ascii="Times New Roman" w:hAnsi="Times New Roman"/>
          <w:color w:val="000000"/>
          <w:sz w:val="28"/>
          <w:lang w:val="ru-RU"/>
        </w:rPr>
        <w:t xml:space="preserve"> на базе умений, сформированных на уровне основного общего образования: </w:t>
      </w:r>
    </w:p>
    <w:p w:rsidR="00AF1BDF" w:rsidRPr="00DB787E" w:rsidRDefault="00C026CE">
      <w:pPr>
        <w:spacing w:after="0" w:line="264" w:lineRule="auto"/>
        <w:ind w:firstLine="600"/>
        <w:jc w:val="both"/>
        <w:rPr>
          <w:lang w:val="ru-RU"/>
        </w:rPr>
      </w:pPr>
      <w:r w:rsidRPr="00DB787E">
        <w:rPr>
          <w:rFonts w:ascii="Times New Roman" w:hAnsi="Times New Roman"/>
          <w:color w:val="000000"/>
          <w:sz w:val="28"/>
          <w:lang w:val="ru-RU"/>
        </w:rPr>
        <w:t xml:space="preserve">создание устных связных монологических высказываний с использованием основных коммуникативных типов речи: </w:t>
      </w:r>
    </w:p>
    <w:p w:rsidR="00AF1BDF" w:rsidRPr="00DB787E" w:rsidRDefault="00C026CE">
      <w:pPr>
        <w:spacing w:after="0" w:line="264" w:lineRule="auto"/>
        <w:ind w:firstLine="600"/>
        <w:jc w:val="both"/>
        <w:rPr>
          <w:lang w:val="ru-RU"/>
        </w:rPr>
      </w:pPr>
      <w:r w:rsidRPr="00DB787E">
        <w:rPr>
          <w:rFonts w:ascii="Times New Roman" w:hAnsi="Times New Roman"/>
          <w:color w:val="000000"/>
          <w:sz w:val="28"/>
          <w:lang w:val="ru-RU"/>
        </w:rPr>
        <w:t xml:space="preserve">описание (предмета, местности, внешности и одежды человека), характеристика (черты характера реального человека или литературного персонажа); </w:t>
      </w:r>
    </w:p>
    <w:p w:rsidR="00AF1BDF" w:rsidRPr="00DB787E" w:rsidRDefault="00C026CE">
      <w:pPr>
        <w:spacing w:after="0" w:line="264" w:lineRule="auto"/>
        <w:ind w:firstLine="600"/>
        <w:jc w:val="both"/>
        <w:rPr>
          <w:lang w:val="ru-RU"/>
        </w:rPr>
      </w:pPr>
      <w:r w:rsidRPr="00DB787E">
        <w:rPr>
          <w:rFonts w:ascii="Times New Roman" w:hAnsi="Times New Roman"/>
          <w:color w:val="000000"/>
          <w:sz w:val="28"/>
          <w:lang w:val="ru-RU"/>
        </w:rPr>
        <w:t xml:space="preserve">повествование/сообщение; </w:t>
      </w:r>
    </w:p>
    <w:p w:rsidR="00AF1BDF" w:rsidRPr="00DB787E" w:rsidRDefault="00C026CE">
      <w:pPr>
        <w:spacing w:after="0" w:line="264" w:lineRule="auto"/>
        <w:ind w:firstLine="600"/>
        <w:jc w:val="both"/>
        <w:rPr>
          <w:lang w:val="ru-RU"/>
        </w:rPr>
      </w:pPr>
      <w:r w:rsidRPr="00DB787E">
        <w:rPr>
          <w:rFonts w:ascii="Times New Roman" w:hAnsi="Times New Roman"/>
          <w:color w:val="000000"/>
          <w:sz w:val="28"/>
          <w:lang w:val="ru-RU"/>
        </w:rPr>
        <w:t>рассуждение;</w:t>
      </w:r>
    </w:p>
    <w:p w:rsidR="00AF1BDF" w:rsidRPr="00DB787E" w:rsidRDefault="00C026CE">
      <w:pPr>
        <w:spacing w:after="0" w:line="264" w:lineRule="auto"/>
        <w:ind w:firstLine="600"/>
        <w:jc w:val="both"/>
        <w:rPr>
          <w:lang w:val="ru-RU"/>
        </w:rPr>
      </w:pPr>
      <w:r w:rsidRPr="00DB787E">
        <w:rPr>
          <w:rFonts w:ascii="Times New Roman" w:hAnsi="Times New Roman"/>
          <w:color w:val="000000"/>
          <w:sz w:val="28"/>
          <w:lang w:val="ru-RU"/>
        </w:rPr>
        <w:lastRenderedPageBreak/>
        <w:t>пересказ основного содержания, прочитанного/прослушанного текста с выражением своего отношения к событиям и фактам, изложенным в тексте;</w:t>
      </w:r>
    </w:p>
    <w:p w:rsidR="00AF1BDF" w:rsidRPr="00DB787E" w:rsidRDefault="00C026CE">
      <w:pPr>
        <w:spacing w:after="0" w:line="264" w:lineRule="auto"/>
        <w:ind w:firstLine="600"/>
        <w:jc w:val="both"/>
        <w:rPr>
          <w:lang w:val="ru-RU"/>
        </w:rPr>
      </w:pPr>
      <w:r w:rsidRPr="00DB787E">
        <w:rPr>
          <w:rFonts w:ascii="Times New Roman" w:hAnsi="Times New Roman"/>
          <w:color w:val="000000"/>
          <w:sz w:val="28"/>
          <w:lang w:val="ru-RU"/>
        </w:rPr>
        <w:t>устное представление (презентация) результатов выполненной проектной работы.</w:t>
      </w:r>
    </w:p>
    <w:p w:rsidR="00AF1BDF" w:rsidRPr="00DB787E" w:rsidRDefault="00C026CE">
      <w:pPr>
        <w:spacing w:after="0" w:line="264" w:lineRule="auto"/>
        <w:ind w:firstLine="600"/>
        <w:jc w:val="both"/>
        <w:rPr>
          <w:lang w:val="ru-RU"/>
        </w:rPr>
      </w:pPr>
      <w:r w:rsidRPr="00DB787E">
        <w:rPr>
          <w:rFonts w:ascii="Times New Roman" w:hAnsi="Times New Roman"/>
          <w:color w:val="000000"/>
          <w:sz w:val="28"/>
          <w:lang w:val="ru-RU"/>
        </w:rPr>
        <w:t>Данные умения монологической речи развиваются в рамках тематического содержания речи 10 класса с использованием ключевых слов, плана и/или иллюстраций, фотографий, таблиц, диаграмм или без их использования.</w:t>
      </w:r>
    </w:p>
    <w:p w:rsidR="00AF1BDF" w:rsidRPr="00DB787E" w:rsidRDefault="00C026CE">
      <w:pPr>
        <w:spacing w:after="0" w:line="264" w:lineRule="auto"/>
        <w:ind w:firstLine="600"/>
        <w:jc w:val="both"/>
        <w:rPr>
          <w:lang w:val="ru-RU"/>
        </w:rPr>
      </w:pPr>
      <w:r w:rsidRPr="00DB787E">
        <w:rPr>
          <w:rFonts w:ascii="Times New Roman" w:hAnsi="Times New Roman"/>
          <w:color w:val="000000"/>
          <w:sz w:val="28"/>
          <w:lang w:val="ru-RU"/>
        </w:rPr>
        <w:t>Объём монологического высказывания – до 14 фраз.</w:t>
      </w:r>
    </w:p>
    <w:p w:rsidR="00AF1BDF" w:rsidRPr="00DB787E" w:rsidRDefault="00C026CE">
      <w:pPr>
        <w:spacing w:after="0" w:line="264" w:lineRule="auto"/>
        <w:ind w:firstLine="600"/>
        <w:jc w:val="both"/>
        <w:rPr>
          <w:lang w:val="ru-RU"/>
        </w:rPr>
      </w:pPr>
      <w:r w:rsidRPr="00DB787E">
        <w:rPr>
          <w:rFonts w:ascii="Times New Roman" w:hAnsi="Times New Roman"/>
          <w:i/>
          <w:color w:val="000000"/>
          <w:sz w:val="28"/>
          <w:lang w:val="ru-RU"/>
        </w:rPr>
        <w:t>Аудирование</w:t>
      </w:r>
    </w:p>
    <w:p w:rsidR="00AF1BDF" w:rsidRPr="00DB787E" w:rsidRDefault="00C026CE">
      <w:pPr>
        <w:spacing w:after="0" w:line="264" w:lineRule="auto"/>
        <w:ind w:firstLine="600"/>
        <w:jc w:val="both"/>
        <w:rPr>
          <w:lang w:val="ru-RU"/>
        </w:rPr>
      </w:pPr>
      <w:r w:rsidRPr="00DB787E">
        <w:rPr>
          <w:rFonts w:ascii="Times New Roman" w:hAnsi="Times New Roman"/>
          <w:color w:val="000000"/>
          <w:sz w:val="28"/>
          <w:lang w:val="ru-RU"/>
        </w:rPr>
        <w:t xml:space="preserve">Развитие коммуникативных умений аудирования на базе умений, сформированных на уровне основного общего образования: понимание на слух аутентичных текстов, содержащих отдельные неизученные языковые явления, с использованием языковой и контекстуальной догадки,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/интересующей/запрашиваемой информации. </w:t>
      </w:r>
    </w:p>
    <w:p w:rsidR="00AF1BDF" w:rsidRPr="00DB787E" w:rsidRDefault="00C026CE">
      <w:pPr>
        <w:spacing w:after="0" w:line="264" w:lineRule="auto"/>
        <w:ind w:firstLine="600"/>
        <w:jc w:val="both"/>
        <w:rPr>
          <w:lang w:val="ru-RU"/>
        </w:rPr>
      </w:pPr>
      <w:r w:rsidRPr="00DB787E">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тему/идею и главные факты/события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rsidR="00AF1BDF" w:rsidRPr="00DB787E" w:rsidRDefault="00C026CE">
      <w:pPr>
        <w:spacing w:after="0" w:line="264" w:lineRule="auto"/>
        <w:ind w:firstLine="600"/>
        <w:jc w:val="both"/>
        <w:rPr>
          <w:lang w:val="ru-RU"/>
        </w:rPr>
      </w:pPr>
      <w:r w:rsidRPr="00DB787E">
        <w:rPr>
          <w:rFonts w:ascii="Times New Roman" w:hAnsi="Times New Roman"/>
          <w:color w:val="000000"/>
          <w:sz w:val="28"/>
          <w:lang w:val="ru-RU"/>
        </w:rPr>
        <w:t>Аудирование с пониманием нужной/интересующей/запрашиваемой информации предполагает умение выделять данную информацию, представленную в эксплицитной (явной) форме, в воспринимаемом на слух тексте.</w:t>
      </w:r>
    </w:p>
    <w:p w:rsidR="00AF1BDF" w:rsidRPr="00DB787E" w:rsidRDefault="00C026CE">
      <w:pPr>
        <w:spacing w:after="0" w:line="264" w:lineRule="auto"/>
        <w:ind w:firstLine="600"/>
        <w:jc w:val="both"/>
        <w:rPr>
          <w:lang w:val="ru-RU"/>
        </w:rPr>
      </w:pPr>
      <w:r w:rsidRPr="00DB787E">
        <w:rPr>
          <w:rFonts w:ascii="Times New Roman" w:hAnsi="Times New Roman"/>
          <w:color w:val="000000"/>
          <w:sz w:val="28"/>
          <w:lang w:val="ru-RU"/>
        </w:rPr>
        <w:t>Тексты для аудирования: диалог (беседа), интервью, высказывания собеседников в ситуациях повседневного общения, рассказ, сообщение информационного характера, объявление.</w:t>
      </w:r>
    </w:p>
    <w:p w:rsidR="00AF1BDF" w:rsidRPr="00DB787E" w:rsidRDefault="00C026CE">
      <w:pPr>
        <w:spacing w:after="0" w:line="264" w:lineRule="auto"/>
        <w:ind w:firstLine="600"/>
        <w:jc w:val="both"/>
        <w:rPr>
          <w:lang w:val="ru-RU"/>
        </w:rPr>
      </w:pPr>
      <w:r w:rsidRPr="00DB787E">
        <w:rPr>
          <w:rFonts w:ascii="Times New Roman" w:hAnsi="Times New Roman"/>
          <w:color w:val="000000"/>
          <w:sz w:val="28"/>
          <w:lang w:val="ru-RU"/>
        </w:rPr>
        <w:t>Время звучания текста/текстов для аудирования – до 2,5 минуты.</w:t>
      </w:r>
    </w:p>
    <w:p w:rsidR="00AF1BDF" w:rsidRPr="00DB787E" w:rsidRDefault="00C026CE">
      <w:pPr>
        <w:spacing w:after="0" w:line="264" w:lineRule="auto"/>
        <w:ind w:firstLine="600"/>
        <w:jc w:val="both"/>
        <w:rPr>
          <w:lang w:val="ru-RU"/>
        </w:rPr>
      </w:pPr>
      <w:r w:rsidRPr="00DB787E">
        <w:rPr>
          <w:rFonts w:ascii="Times New Roman" w:hAnsi="Times New Roman"/>
          <w:i/>
          <w:color w:val="000000"/>
          <w:sz w:val="28"/>
          <w:lang w:val="ru-RU"/>
        </w:rPr>
        <w:t>Смысловое чтение</w:t>
      </w:r>
    </w:p>
    <w:p w:rsidR="00AF1BDF" w:rsidRPr="00DB787E" w:rsidRDefault="00C026CE">
      <w:pPr>
        <w:spacing w:after="0" w:line="264" w:lineRule="auto"/>
        <w:ind w:firstLine="600"/>
        <w:jc w:val="both"/>
        <w:rPr>
          <w:lang w:val="ru-RU"/>
        </w:rPr>
      </w:pPr>
      <w:r w:rsidRPr="00DB787E">
        <w:rPr>
          <w:rFonts w:ascii="Times New Roman" w:hAnsi="Times New Roman"/>
          <w:color w:val="000000"/>
          <w:sz w:val="28"/>
          <w:lang w:val="ru-RU"/>
        </w:rPr>
        <w:t xml:space="preserve">Развитие сформированных на уровне основного общего образования умений читать про себя и понимать с использованием языковой и контекстуальной догадки аутентичные тексты разных жанров и стилей,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w:t>
      </w:r>
      <w:r w:rsidRPr="00DB787E">
        <w:rPr>
          <w:rFonts w:ascii="Times New Roman" w:hAnsi="Times New Roman"/>
          <w:color w:val="000000"/>
          <w:sz w:val="28"/>
          <w:lang w:val="ru-RU"/>
        </w:rPr>
        <w:lastRenderedPageBreak/>
        <w:t xml:space="preserve">пониманием нужной/интересующей/запрашиваемой информации, с полным пониманием содержания текста. </w:t>
      </w:r>
    </w:p>
    <w:p w:rsidR="00AF1BDF" w:rsidRPr="00DB787E" w:rsidRDefault="00C026CE">
      <w:pPr>
        <w:spacing w:after="0" w:line="264" w:lineRule="auto"/>
        <w:ind w:firstLine="600"/>
        <w:jc w:val="both"/>
        <w:rPr>
          <w:lang w:val="ru-RU"/>
        </w:rPr>
      </w:pPr>
      <w:r w:rsidRPr="00DB787E">
        <w:rPr>
          <w:rFonts w:ascii="Times New Roman" w:hAnsi="Times New Roman"/>
          <w:color w:val="000000"/>
          <w:sz w:val="28"/>
          <w:lang w:val="ru-RU"/>
        </w:rPr>
        <w:t xml:space="preserve">Чтение с пониманием основного содержания текста предполагает умения: определять тему/основную мысль, выделять главные факты/события (опуская второстепенные), понимать структурно-смысловые связи в тексте, прогнозировать содержание текста по заголовку/началу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w:t>
      </w:r>
    </w:p>
    <w:p w:rsidR="00AF1BDF" w:rsidRPr="00DB787E" w:rsidRDefault="00C026CE">
      <w:pPr>
        <w:spacing w:after="0" w:line="264" w:lineRule="auto"/>
        <w:ind w:firstLine="600"/>
        <w:jc w:val="both"/>
        <w:rPr>
          <w:lang w:val="ru-RU"/>
        </w:rPr>
      </w:pPr>
      <w:r w:rsidRPr="00DB787E">
        <w:rPr>
          <w:rFonts w:ascii="Times New Roman" w:hAnsi="Times New Roman"/>
          <w:color w:val="000000"/>
          <w:sz w:val="28"/>
          <w:lang w:val="ru-RU"/>
        </w:rPr>
        <w:t xml:space="preserve">Чтение с пониманием нужной/интересующей/запрашиваемой информации предполагает умение находить в прочитанном тексте и понимать данную информацию, представленную в эксплицитной (явной) и имплицитной (неявной) форме, оценивать найденную информацию с точки зрения её значимости для решения коммуникативной задачи. </w:t>
      </w:r>
    </w:p>
    <w:p w:rsidR="00AF1BDF" w:rsidRPr="00DB787E" w:rsidRDefault="00C026CE">
      <w:pPr>
        <w:spacing w:after="0" w:line="264" w:lineRule="auto"/>
        <w:ind w:firstLine="600"/>
        <w:jc w:val="both"/>
        <w:rPr>
          <w:lang w:val="ru-RU"/>
        </w:rPr>
      </w:pPr>
      <w:r w:rsidRPr="00DB787E">
        <w:rPr>
          <w:rFonts w:ascii="Times New Roman" w:hAnsi="Times New Roman"/>
          <w:color w:val="000000"/>
          <w:sz w:val="28"/>
          <w:lang w:val="ru-RU"/>
        </w:rPr>
        <w:t xml:space="preserve">В ходе чтения с полным пониманием аутентичных текстов, содержащих отдельные неизученные языковые явления,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w:t>
      </w:r>
    </w:p>
    <w:p w:rsidR="00AF1BDF" w:rsidRPr="00DB787E" w:rsidRDefault="00C026CE">
      <w:pPr>
        <w:spacing w:after="0" w:line="264" w:lineRule="auto"/>
        <w:ind w:firstLine="600"/>
        <w:jc w:val="both"/>
        <w:rPr>
          <w:lang w:val="ru-RU"/>
        </w:rPr>
      </w:pPr>
      <w:r w:rsidRPr="00DB787E">
        <w:rPr>
          <w:rFonts w:ascii="Times New Roman" w:hAnsi="Times New Roman"/>
          <w:color w:val="000000"/>
          <w:sz w:val="28"/>
          <w:lang w:val="ru-RU"/>
        </w:rPr>
        <w:t xml:space="preserve">Чтение несплошных текстов (таблиц, диаграмм, графиков и другие) и понимание представленной в них информации. </w:t>
      </w:r>
    </w:p>
    <w:p w:rsidR="00AF1BDF" w:rsidRPr="00DB787E" w:rsidRDefault="00C026CE">
      <w:pPr>
        <w:spacing w:after="0" w:line="264" w:lineRule="auto"/>
        <w:ind w:firstLine="600"/>
        <w:jc w:val="both"/>
        <w:rPr>
          <w:lang w:val="ru-RU"/>
        </w:rPr>
      </w:pPr>
      <w:r w:rsidRPr="00DB787E">
        <w:rPr>
          <w:rFonts w:ascii="Times New Roman" w:hAnsi="Times New Roman"/>
          <w:color w:val="000000"/>
          <w:sz w:val="28"/>
          <w:lang w:val="ru-RU"/>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электронное сообщение личного характера, стихотворение.</w:t>
      </w:r>
    </w:p>
    <w:p w:rsidR="00AF1BDF" w:rsidRPr="00DB787E" w:rsidRDefault="00C026CE">
      <w:pPr>
        <w:spacing w:after="0" w:line="264" w:lineRule="auto"/>
        <w:ind w:firstLine="600"/>
        <w:jc w:val="both"/>
        <w:rPr>
          <w:lang w:val="ru-RU"/>
        </w:rPr>
      </w:pPr>
      <w:r w:rsidRPr="00DB787E">
        <w:rPr>
          <w:rFonts w:ascii="Times New Roman" w:hAnsi="Times New Roman"/>
          <w:color w:val="000000"/>
          <w:sz w:val="28"/>
          <w:lang w:val="ru-RU"/>
        </w:rPr>
        <w:t>Объём текста/текстов для чтения – 500–700 слов.</w:t>
      </w:r>
    </w:p>
    <w:p w:rsidR="00AF1BDF" w:rsidRPr="00DB787E" w:rsidRDefault="00C026CE">
      <w:pPr>
        <w:spacing w:after="0" w:line="264" w:lineRule="auto"/>
        <w:ind w:firstLine="600"/>
        <w:jc w:val="both"/>
        <w:rPr>
          <w:lang w:val="ru-RU"/>
        </w:rPr>
      </w:pPr>
      <w:r w:rsidRPr="00DB787E">
        <w:rPr>
          <w:rFonts w:ascii="Times New Roman" w:hAnsi="Times New Roman"/>
          <w:i/>
          <w:color w:val="000000"/>
          <w:sz w:val="28"/>
          <w:lang w:val="ru-RU"/>
        </w:rPr>
        <w:t>Письменная речь</w:t>
      </w:r>
    </w:p>
    <w:p w:rsidR="00AF1BDF" w:rsidRPr="00DB787E" w:rsidRDefault="00C026CE">
      <w:pPr>
        <w:spacing w:after="0" w:line="264" w:lineRule="auto"/>
        <w:ind w:firstLine="600"/>
        <w:jc w:val="both"/>
        <w:rPr>
          <w:lang w:val="ru-RU"/>
        </w:rPr>
      </w:pPr>
      <w:r w:rsidRPr="00DB787E">
        <w:rPr>
          <w:rFonts w:ascii="Times New Roman" w:hAnsi="Times New Roman"/>
          <w:color w:val="000000"/>
          <w:sz w:val="28"/>
          <w:lang w:val="ru-RU"/>
        </w:rPr>
        <w:t>Развитие умений письменной речи на базе умений, сформированных на уровне основного общего образования:</w:t>
      </w:r>
    </w:p>
    <w:p w:rsidR="00AF1BDF" w:rsidRPr="00DB787E" w:rsidRDefault="00C026CE">
      <w:pPr>
        <w:spacing w:after="0" w:line="264" w:lineRule="auto"/>
        <w:ind w:firstLine="600"/>
        <w:jc w:val="both"/>
        <w:rPr>
          <w:lang w:val="ru-RU"/>
        </w:rPr>
      </w:pPr>
      <w:r w:rsidRPr="00DB787E">
        <w:rPr>
          <w:rFonts w:ascii="Times New Roman" w:hAnsi="Times New Roman"/>
          <w:color w:val="000000"/>
          <w:sz w:val="28"/>
          <w:lang w:val="ru-RU"/>
        </w:rPr>
        <w:t xml:space="preserve">заполнение анкет и формуляров в соответствии с нормами, принятыми в стране/странах изучаемого языка; </w:t>
      </w:r>
    </w:p>
    <w:p w:rsidR="00AF1BDF" w:rsidRPr="00DB787E" w:rsidRDefault="00C026CE">
      <w:pPr>
        <w:spacing w:after="0" w:line="264" w:lineRule="auto"/>
        <w:ind w:firstLine="600"/>
        <w:jc w:val="both"/>
        <w:rPr>
          <w:lang w:val="ru-RU"/>
        </w:rPr>
      </w:pPr>
      <w:r w:rsidRPr="00DB787E">
        <w:rPr>
          <w:rFonts w:ascii="Times New Roman" w:hAnsi="Times New Roman"/>
          <w:color w:val="000000"/>
          <w:sz w:val="28"/>
          <w:lang w:val="ru-RU"/>
        </w:rPr>
        <w:t>написание резюме (</w:t>
      </w:r>
      <w:r>
        <w:rPr>
          <w:rFonts w:ascii="Times New Roman" w:hAnsi="Times New Roman"/>
          <w:color w:val="000000"/>
          <w:sz w:val="28"/>
        </w:rPr>
        <w:t>CV</w:t>
      </w:r>
      <w:r w:rsidRPr="00DB787E">
        <w:rPr>
          <w:rFonts w:ascii="Times New Roman" w:hAnsi="Times New Roman"/>
          <w:color w:val="000000"/>
          <w:sz w:val="28"/>
          <w:lang w:val="ru-RU"/>
        </w:rPr>
        <w:t xml:space="preserve">) с сообщением основных сведений о себе в соответствии с нормами, принятыми в стране/странах изучаемого языка; </w:t>
      </w:r>
    </w:p>
    <w:p w:rsidR="00AF1BDF" w:rsidRPr="00DB787E" w:rsidRDefault="00C026CE">
      <w:pPr>
        <w:spacing w:after="0" w:line="264" w:lineRule="auto"/>
        <w:ind w:firstLine="600"/>
        <w:jc w:val="both"/>
        <w:rPr>
          <w:lang w:val="ru-RU"/>
        </w:rPr>
      </w:pPr>
      <w:r w:rsidRPr="00DB787E">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стране/странах изучаемого языка, объём сообщения – до 130 слов;</w:t>
      </w:r>
    </w:p>
    <w:p w:rsidR="00AF1BDF" w:rsidRPr="00DB787E" w:rsidRDefault="00C026CE">
      <w:pPr>
        <w:spacing w:after="0" w:line="264" w:lineRule="auto"/>
        <w:ind w:firstLine="600"/>
        <w:jc w:val="both"/>
        <w:rPr>
          <w:lang w:val="ru-RU"/>
        </w:rPr>
      </w:pPr>
      <w:r w:rsidRPr="00DB787E">
        <w:rPr>
          <w:rFonts w:ascii="Times New Roman" w:hAnsi="Times New Roman"/>
          <w:color w:val="000000"/>
          <w:sz w:val="28"/>
          <w:lang w:val="ru-RU"/>
        </w:rPr>
        <w:t xml:space="preserve">создание небольшого письменного высказывания (рассказа, сочинения и другие) на основе плана, иллюстрации, таблицы, диаграммы и/или </w:t>
      </w:r>
      <w:r w:rsidRPr="00DB787E">
        <w:rPr>
          <w:rFonts w:ascii="Times New Roman" w:hAnsi="Times New Roman"/>
          <w:color w:val="000000"/>
          <w:sz w:val="28"/>
          <w:lang w:val="ru-RU"/>
        </w:rPr>
        <w:lastRenderedPageBreak/>
        <w:t>прочитанного/прослушанного текста с использованием образца, объём письменного высказывания – до 150 слов;</w:t>
      </w:r>
    </w:p>
    <w:p w:rsidR="00AF1BDF" w:rsidRPr="00DB787E" w:rsidRDefault="00C026CE">
      <w:pPr>
        <w:spacing w:after="0" w:line="264" w:lineRule="auto"/>
        <w:ind w:firstLine="600"/>
        <w:jc w:val="both"/>
        <w:rPr>
          <w:lang w:val="ru-RU"/>
        </w:rPr>
      </w:pPr>
      <w:r w:rsidRPr="00DB787E">
        <w:rPr>
          <w:rFonts w:ascii="Times New Roman" w:hAnsi="Times New Roman"/>
          <w:color w:val="000000"/>
          <w:sz w:val="28"/>
          <w:lang w:val="ru-RU"/>
        </w:rPr>
        <w:t xml:space="preserve">заполнение таблицы: краткая фиксация содержания, прочитанного/ прослушанного текста или дополнение информации в таблице; </w:t>
      </w:r>
    </w:p>
    <w:p w:rsidR="00AF1BDF" w:rsidRPr="00DB787E" w:rsidRDefault="00C026CE">
      <w:pPr>
        <w:spacing w:after="0" w:line="264" w:lineRule="auto"/>
        <w:ind w:firstLine="600"/>
        <w:jc w:val="both"/>
        <w:rPr>
          <w:lang w:val="ru-RU"/>
        </w:rPr>
      </w:pPr>
      <w:r w:rsidRPr="00DB787E">
        <w:rPr>
          <w:rFonts w:ascii="Times New Roman" w:hAnsi="Times New Roman"/>
          <w:color w:val="000000"/>
          <w:sz w:val="28"/>
          <w:lang w:val="ru-RU"/>
        </w:rPr>
        <w:t>письменное предоставление результатов выполненной проектной работы, в том числе в форме презентации, объём – до 150 слов.</w:t>
      </w:r>
    </w:p>
    <w:p w:rsidR="00AF1BDF" w:rsidRPr="00DB787E" w:rsidRDefault="00C026CE">
      <w:pPr>
        <w:spacing w:after="0" w:line="264" w:lineRule="auto"/>
        <w:ind w:firstLine="600"/>
        <w:jc w:val="both"/>
        <w:rPr>
          <w:lang w:val="ru-RU"/>
        </w:rPr>
      </w:pPr>
      <w:r w:rsidRPr="00DB787E">
        <w:rPr>
          <w:rFonts w:ascii="Times New Roman" w:hAnsi="Times New Roman"/>
          <w:b/>
          <w:color w:val="000000"/>
          <w:sz w:val="28"/>
          <w:lang w:val="ru-RU"/>
        </w:rPr>
        <w:t>Языковые знания и навыки</w:t>
      </w:r>
    </w:p>
    <w:p w:rsidR="00AF1BDF" w:rsidRPr="00DB787E" w:rsidRDefault="00C026CE">
      <w:pPr>
        <w:spacing w:after="0" w:line="264" w:lineRule="auto"/>
        <w:ind w:firstLine="600"/>
        <w:jc w:val="both"/>
        <w:rPr>
          <w:lang w:val="ru-RU"/>
        </w:rPr>
      </w:pPr>
      <w:r w:rsidRPr="00DB787E">
        <w:rPr>
          <w:rFonts w:ascii="Times New Roman" w:hAnsi="Times New Roman"/>
          <w:i/>
          <w:color w:val="000000"/>
          <w:sz w:val="28"/>
          <w:lang w:val="ru-RU"/>
        </w:rPr>
        <w:t>Фонетическая сторона речи</w:t>
      </w:r>
    </w:p>
    <w:p w:rsidR="00AF1BDF" w:rsidRPr="00DB787E" w:rsidRDefault="00C026CE">
      <w:pPr>
        <w:spacing w:after="0" w:line="264" w:lineRule="auto"/>
        <w:ind w:firstLine="600"/>
        <w:jc w:val="both"/>
        <w:rPr>
          <w:lang w:val="ru-RU"/>
        </w:rPr>
      </w:pPr>
      <w:r w:rsidRPr="00DB787E">
        <w:rPr>
          <w:rFonts w:ascii="Times New Roman" w:hAnsi="Times New Roman"/>
          <w:color w:val="000000"/>
          <w:sz w:val="28"/>
          <w:lang w:val="ru-RU"/>
        </w:rPr>
        <w:t>Различение на слух (без ошибок, ведущих к сбою в коммуникации) произношение слов с соблюдением правильного ударения и фраз/предложений с соблюдением основных ритмико-интонационных особенностей, в том числе правила отсутствия фразового ударения на служебных словах.</w:t>
      </w:r>
    </w:p>
    <w:p w:rsidR="00AF1BDF" w:rsidRPr="00DB787E" w:rsidRDefault="00C026CE">
      <w:pPr>
        <w:spacing w:after="0" w:line="264" w:lineRule="auto"/>
        <w:ind w:firstLine="600"/>
        <w:jc w:val="both"/>
        <w:rPr>
          <w:lang w:val="ru-RU"/>
        </w:rPr>
      </w:pPr>
      <w:r w:rsidRPr="00DB787E">
        <w:rPr>
          <w:rFonts w:ascii="Times New Roman" w:hAnsi="Times New Roman"/>
          <w:color w:val="000000"/>
          <w:sz w:val="28"/>
          <w:lang w:val="ru-RU"/>
        </w:rPr>
        <w:t>Чтение вслух аутентичных текстов, построенных в основном на изученном языковом материале, с соблюдением правил чтения и соответствующей интонацией, демонстрирующее понимание текста.</w:t>
      </w:r>
    </w:p>
    <w:p w:rsidR="00AF1BDF" w:rsidRPr="00DB787E" w:rsidRDefault="00C026CE">
      <w:pPr>
        <w:spacing w:after="0" w:line="264" w:lineRule="auto"/>
        <w:ind w:firstLine="600"/>
        <w:jc w:val="both"/>
        <w:rPr>
          <w:lang w:val="ru-RU"/>
        </w:rPr>
      </w:pPr>
      <w:r w:rsidRPr="00DB787E">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 интервью, объём текста для чтения вслух – до 140 слов.</w:t>
      </w:r>
    </w:p>
    <w:p w:rsidR="00AF1BDF" w:rsidRPr="00DB787E" w:rsidRDefault="00C026CE">
      <w:pPr>
        <w:spacing w:after="0" w:line="264" w:lineRule="auto"/>
        <w:ind w:firstLine="600"/>
        <w:jc w:val="both"/>
        <w:rPr>
          <w:lang w:val="ru-RU"/>
        </w:rPr>
      </w:pPr>
      <w:r w:rsidRPr="00DB787E">
        <w:rPr>
          <w:rFonts w:ascii="Times New Roman" w:hAnsi="Times New Roman"/>
          <w:i/>
          <w:color w:val="000000"/>
          <w:sz w:val="28"/>
          <w:lang w:val="ru-RU"/>
        </w:rPr>
        <w:t>Орфография и пунктуация</w:t>
      </w:r>
    </w:p>
    <w:p w:rsidR="00AF1BDF" w:rsidRPr="00DB787E" w:rsidRDefault="00C026CE">
      <w:pPr>
        <w:spacing w:after="0" w:line="264" w:lineRule="auto"/>
        <w:ind w:firstLine="600"/>
        <w:jc w:val="both"/>
        <w:rPr>
          <w:lang w:val="ru-RU"/>
        </w:rPr>
      </w:pPr>
      <w:r w:rsidRPr="00DB787E">
        <w:rPr>
          <w:rFonts w:ascii="Times New Roman" w:hAnsi="Times New Roman"/>
          <w:color w:val="000000"/>
          <w:sz w:val="28"/>
          <w:lang w:val="ru-RU"/>
        </w:rPr>
        <w:t>Правильное написание изученных слов.</w:t>
      </w:r>
    </w:p>
    <w:p w:rsidR="00AF1BDF" w:rsidRPr="00DB787E" w:rsidRDefault="00C026CE">
      <w:pPr>
        <w:spacing w:after="0" w:line="264" w:lineRule="auto"/>
        <w:ind w:firstLine="600"/>
        <w:jc w:val="both"/>
        <w:rPr>
          <w:lang w:val="ru-RU"/>
        </w:rPr>
      </w:pPr>
      <w:r w:rsidRPr="00DB787E">
        <w:rPr>
          <w:rFonts w:ascii="Times New Roman" w:hAnsi="Times New Roman"/>
          <w:color w:val="000000"/>
          <w:sz w:val="28"/>
          <w:lang w:val="ru-RU"/>
        </w:rPr>
        <w:t xml:space="preserve">Правильная расстановка знаков препинания в письменных высказываниях: запятой при перечислении, обращении и при выделении вводных слов, апострофа, точки, вопросительного, восклицательного знака в конце предложения, отсутствие точки после заголовка. </w:t>
      </w:r>
    </w:p>
    <w:p w:rsidR="00AF1BDF" w:rsidRPr="00DB787E" w:rsidRDefault="00C026CE">
      <w:pPr>
        <w:spacing w:after="0" w:line="264" w:lineRule="auto"/>
        <w:ind w:firstLine="600"/>
        <w:jc w:val="both"/>
        <w:rPr>
          <w:lang w:val="ru-RU"/>
        </w:rPr>
      </w:pPr>
      <w:r w:rsidRPr="00DB787E">
        <w:rPr>
          <w:rFonts w:ascii="Times New Roman" w:hAnsi="Times New Roman"/>
          <w:color w:val="000000"/>
          <w:sz w:val="28"/>
          <w:lang w:val="ru-RU"/>
        </w:rPr>
        <w:t>Пунктуационно правильное оформление прямой речи в соответствии с нормами изучаемого языка: использование запятой/двоеточия после слов автора перед прямой речью, заключение прямой речи в кавычки.</w:t>
      </w:r>
    </w:p>
    <w:p w:rsidR="00AF1BDF" w:rsidRPr="00DB787E" w:rsidRDefault="00C026CE">
      <w:pPr>
        <w:spacing w:after="0" w:line="264" w:lineRule="auto"/>
        <w:ind w:firstLine="600"/>
        <w:jc w:val="both"/>
        <w:rPr>
          <w:lang w:val="ru-RU"/>
        </w:rPr>
      </w:pPr>
      <w:r w:rsidRPr="00DB787E">
        <w:rPr>
          <w:rFonts w:ascii="Times New Roman" w:hAnsi="Times New Roman"/>
          <w:color w:val="000000"/>
          <w:sz w:val="28"/>
          <w:lang w:val="ru-RU"/>
        </w:rPr>
        <w:t>Пунктуационно правильное оформление электронного сообщения личного характера в соответствии с нормами речевого этикета, принятыми в стране/странах изучаемого языка: постановка запятой после обращения и завершающей фразы, точки после выражения надежды на дальнейший контакт, отсутствие точки после подписи.</w:t>
      </w:r>
    </w:p>
    <w:p w:rsidR="00AF1BDF" w:rsidRPr="00DB787E" w:rsidRDefault="00C026CE">
      <w:pPr>
        <w:spacing w:after="0" w:line="264" w:lineRule="auto"/>
        <w:ind w:firstLine="600"/>
        <w:jc w:val="both"/>
        <w:rPr>
          <w:lang w:val="ru-RU"/>
        </w:rPr>
      </w:pPr>
      <w:r w:rsidRPr="00DB787E">
        <w:rPr>
          <w:rFonts w:ascii="Times New Roman" w:hAnsi="Times New Roman"/>
          <w:i/>
          <w:color w:val="000000"/>
          <w:sz w:val="28"/>
          <w:lang w:val="ru-RU"/>
        </w:rPr>
        <w:t>Лексическая сторона речи</w:t>
      </w:r>
    </w:p>
    <w:p w:rsidR="00AF1BDF" w:rsidRPr="00DB787E" w:rsidRDefault="00C026CE">
      <w:pPr>
        <w:spacing w:after="0" w:line="264" w:lineRule="auto"/>
        <w:ind w:firstLine="600"/>
        <w:jc w:val="both"/>
        <w:rPr>
          <w:lang w:val="ru-RU"/>
        </w:rPr>
      </w:pPr>
      <w:r w:rsidRPr="00DB787E">
        <w:rPr>
          <w:rFonts w:ascii="Times New Roman" w:hAnsi="Times New Roman"/>
          <w:color w:val="000000"/>
          <w:sz w:val="28"/>
          <w:lang w:val="ru-RU"/>
        </w:rPr>
        <w:t xml:space="preserve">Распознавание и употребление в устной и письменной речи лексических единиц (слов, в том числе многозначных, фразовых глаголов, словосочетаний, речевых клише, средств логической связи), обслуживающих ситуации общения в рамках тематического содержания речи 10 класса, с </w:t>
      </w:r>
      <w:r w:rsidRPr="00DB787E">
        <w:rPr>
          <w:rFonts w:ascii="Times New Roman" w:hAnsi="Times New Roman"/>
          <w:color w:val="000000"/>
          <w:sz w:val="28"/>
          <w:lang w:val="ru-RU"/>
        </w:rPr>
        <w:lastRenderedPageBreak/>
        <w:t>соблюдением существующей в английском языке нормы лексической сочетаемости.</w:t>
      </w:r>
    </w:p>
    <w:p w:rsidR="00AF1BDF" w:rsidRPr="00DB787E" w:rsidRDefault="00C026CE">
      <w:pPr>
        <w:spacing w:after="0" w:line="264" w:lineRule="auto"/>
        <w:ind w:firstLine="600"/>
        <w:jc w:val="both"/>
        <w:rPr>
          <w:lang w:val="ru-RU"/>
        </w:rPr>
      </w:pPr>
      <w:r w:rsidRPr="00DB787E">
        <w:rPr>
          <w:rFonts w:ascii="Times New Roman" w:hAnsi="Times New Roman"/>
          <w:color w:val="000000"/>
          <w:sz w:val="28"/>
          <w:lang w:val="ru-RU"/>
        </w:rPr>
        <w:t>Объём – 1300 лексических единиц для продуктивного использования (включая 1200 лексических единиц, изученных ранее) и 1400 лексических единиц для рецептивного усвоения (включая 1300 лексических единиц продуктивного минимума).</w:t>
      </w:r>
    </w:p>
    <w:p w:rsidR="00AF1BDF" w:rsidRPr="00DB787E" w:rsidRDefault="00C026CE">
      <w:pPr>
        <w:spacing w:after="0" w:line="264" w:lineRule="auto"/>
        <w:ind w:firstLine="600"/>
        <w:jc w:val="both"/>
        <w:rPr>
          <w:lang w:val="ru-RU"/>
        </w:rPr>
      </w:pPr>
      <w:r w:rsidRPr="00DB787E">
        <w:rPr>
          <w:rFonts w:ascii="Times New Roman" w:hAnsi="Times New Roman"/>
          <w:color w:val="000000"/>
          <w:sz w:val="28"/>
          <w:lang w:val="ru-RU"/>
        </w:rPr>
        <w:t xml:space="preserve">Основные способы словообразования: </w:t>
      </w:r>
    </w:p>
    <w:p w:rsidR="00AF1BDF" w:rsidRPr="00DB787E" w:rsidRDefault="00C026CE">
      <w:pPr>
        <w:spacing w:after="0" w:line="264" w:lineRule="auto"/>
        <w:ind w:firstLine="600"/>
        <w:jc w:val="both"/>
        <w:rPr>
          <w:lang w:val="ru-RU"/>
        </w:rPr>
      </w:pPr>
      <w:r w:rsidRPr="00DB787E">
        <w:rPr>
          <w:rFonts w:ascii="Times New Roman" w:hAnsi="Times New Roman"/>
          <w:color w:val="000000"/>
          <w:sz w:val="28"/>
          <w:lang w:val="ru-RU"/>
        </w:rPr>
        <w:t xml:space="preserve">аффиксация: </w:t>
      </w:r>
    </w:p>
    <w:p w:rsidR="00AF1BDF" w:rsidRPr="00DB787E" w:rsidRDefault="00C026CE">
      <w:pPr>
        <w:spacing w:after="0" w:line="264" w:lineRule="auto"/>
        <w:ind w:firstLine="600"/>
        <w:jc w:val="both"/>
        <w:rPr>
          <w:lang w:val="ru-RU"/>
        </w:rPr>
      </w:pPr>
      <w:r w:rsidRPr="00DB787E">
        <w:rPr>
          <w:rFonts w:ascii="Times New Roman" w:hAnsi="Times New Roman"/>
          <w:color w:val="000000"/>
          <w:sz w:val="28"/>
          <w:lang w:val="ru-RU"/>
        </w:rPr>
        <w:t xml:space="preserve">образование глаголов при помощи префиксов </w:t>
      </w:r>
      <w:r>
        <w:rPr>
          <w:rFonts w:ascii="Times New Roman" w:hAnsi="Times New Roman"/>
          <w:color w:val="000000"/>
          <w:sz w:val="28"/>
        </w:rPr>
        <w:t>dis</w:t>
      </w:r>
      <w:r w:rsidRPr="00DB787E">
        <w:rPr>
          <w:rFonts w:ascii="Times New Roman" w:hAnsi="Times New Roman"/>
          <w:color w:val="000000"/>
          <w:sz w:val="28"/>
          <w:lang w:val="ru-RU"/>
        </w:rPr>
        <w:t xml:space="preserve">-, </w:t>
      </w:r>
      <w:r>
        <w:rPr>
          <w:rFonts w:ascii="Times New Roman" w:hAnsi="Times New Roman"/>
          <w:color w:val="000000"/>
          <w:sz w:val="28"/>
        </w:rPr>
        <w:t>mis</w:t>
      </w:r>
      <w:r w:rsidRPr="00DB787E">
        <w:rPr>
          <w:rFonts w:ascii="Times New Roman" w:hAnsi="Times New Roman"/>
          <w:color w:val="000000"/>
          <w:sz w:val="28"/>
          <w:lang w:val="ru-RU"/>
        </w:rPr>
        <w:t xml:space="preserve">-, </w:t>
      </w:r>
      <w:r>
        <w:rPr>
          <w:rFonts w:ascii="Times New Roman" w:hAnsi="Times New Roman"/>
          <w:color w:val="000000"/>
          <w:sz w:val="28"/>
        </w:rPr>
        <w:t>re</w:t>
      </w:r>
      <w:r w:rsidRPr="00DB787E">
        <w:rPr>
          <w:rFonts w:ascii="Times New Roman" w:hAnsi="Times New Roman"/>
          <w:color w:val="000000"/>
          <w:sz w:val="28"/>
          <w:lang w:val="ru-RU"/>
        </w:rPr>
        <w:t xml:space="preserve">-, </w:t>
      </w:r>
      <w:r>
        <w:rPr>
          <w:rFonts w:ascii="Times New Roman" w:hAnsi="Times New Roman"/>
          <w:color w:val="000000"/>
          <w:sz w:val="28"/>
        </w:rPr>
        <w:t>over</w:t>
      </w:r>
      <w:r w:rsidRPr="00DB787E">
        <w:rPr>
          <w:rFonts w:ascii="Times New Roman" w:hAnsi="Times New Roman"/>
          <w:color w:val="000000"/>
          <w:sz w:val="28"/>
          <w:lang w:val="ru-RU"/>
        </w:rPr>
        <w:t xml:space="preserve">-, </w:t>
      </w:r>
      <w:r>
        <w:rPr>
          <w:rFonts w:ascii="Times New Roman" w:hAnsi="Times New Roman"/>
          <w:color w:val="000000"/>
          <w:sz w:val="28"/>
        </w:rPr>
        <w:t>under</w:t>
      </w:r>
      <w:r w:rsidRPr="00DB787E">
        <w:rPr>
          <w:rFonts w:ascii="Times New Roman" w:hAnsi="Times New Roman"/>
          <w:color w:val="000000"/>
          <w:sz w:val="28"/>
          <w:lang w:val="ru-RU"/>
        </w:rPr>
        <w:t>- и суффикса -</w:t>
      </w:r>
      <w:r>
        <w:rPr>
          <w:rFonts w:ascii="Times New Roman" w:hAnsi="Times New Roman"/>
          <w:color w:val="000000"/>
          <w:sz w:val="28"/>
        </w:rPr>
        <w:t>ise</w:t>
      </w:r>
      <w:r w:rsidRPr="00DB787E">
        <w:rPr>
          <w:rFonts w:ascii="Times New Roman" w:hAnsi="Times New Roman"/>
          <w:color w:val="000000"/>
          <w:sz w:val="28"/>
          <w:lang w:val="ru-RU"/>
        </w:rPr>
        <w:t>/-</w:t>
      </w:r>
      <w:r>
        <w:rPr>
          <w:rFonts w:ascii="Times New Roman" w:hAnsi="Times New Roman"/>
          <w:color w:val="000000"/>
          <w:sz w:val="28"/>
        </w:rPr>
        <w:t>ize</w:t>
      </w:r>
      <w:r w:rsidRPr="00DB787E">
        <w:rPr>
          <w:rFonts w:ascii="Times New Roman" w:hAnsi="Times New Roman"/>
          <w:color w:val="000000"/>
          <w:sz w:val="28"/>
          <w:lang w:val="ru-RU"/>
        </w:rPr>
        <w:t xml:space="preserve">; </w:t>
      </w:r>
    </w:p>
    <w:p w:rsidR="00AF1BDF" w:rsidRPr="00DB787E" w:rsidRDefault="00C026CE">
      <w:pPr>
        <w:spacing w:after="0" w:line="264" w:lineRule="auto"/>
        <w:ind w:firstLine="600"/>
        <w:jc w:val="both"/>
        <w:rPr>
          <w:lang w:val="ru-RU"/>
        </w:rPr>
      </w:pPr>
      <w:r w:rsidRPr="00DB787E">
        <w:rPr>
          <w:rFonts w:ascii="Times New Roman" w:hAnsi="Times New Roman"/>
          <w:color w:val="000000"/>
          <w:sz w:val="28"/>
          <w:lang w:val="ru-RU"/>
        </w:rPr>
        <w:t xml:space="preserve">образование имён существительных при помощи префиксов </w:t>
      </w:r>
      <w:r>
        <w:rPr>
          <w:rFonts w:ascii="Times New Roman" w:hAnsi="Times New Roman"/>
          <w:color w:val="000000"/>
          <w:sz w:val="28"/>
        </w:rPr>
        <w:t>un</w:t>
      </w:r>
      <w:r w:rsidRPr="00DB787E">
        <w:rPr>
          <w:rFonts w:ascii="Times New Roman" w:hAnsi="Times New Roman"/>
          <w:color w:val="000000"/>
          <w:sz w:val="28"/>
          <w:lang w:val="ru-RU"/>
        </w:rPr>
        <w:t xml:space="preserve">-, </w:t>
      </w:r>
      <w:r>
        <w:rPr>
          <w:rFonts w:ascii="Times New Roman" w:hAnsi="Times New Roman"/>
          <w:color w:val="000000"/>
          <w:sz w:val="28"/>
        </w:rPr>
        <w:t>in</w:t>
      </w:r>
      <w:r w:rsidRPr="00DB787E">
        <w:rPr>
          <w:rFonts w:ascii="Times New Roman" w:hAnsi="Times New Roman"/>
          <w:color w:val="000000"/>
          <w:sz w:val="28"/>
          <w:lang w:val="ru-RU"/>
        </w:rPr>
        <w:t>-/</w:t>
      </w:r>
      <w:r>
        <w:rPr>
          <w:rFonts w:ascii="Times New Roman" w:hAnsi="Times New Roman"/>
          <w:color w:val="000000"/>
          <w:sz w:val="28"/>
        </w:rPr>
        <w:t>im</w:t>
      </w:r>
      <w:r w:rsidRPr="00DB787E">
        <w:rPr>
          <w:rFonts w:ascii="Times New Roman" w:hAnsi="Times New Roman"/>
          <w:color w:val="000000"/>
          <w:sz w:val="28"/>
          <w:lang w:val="ru-RU"/>
        </w:rPr>
        <w:t>- и суффиксов -</w:t>
      </w:r>
      <w:r>
        <w:rPr>
          <w:rFonts w:ascii="Times New Roman" w:hAnsi="Times New Roman"/>
          <w:color w:val="000000"/>
          <w:sz w:val="28"/>
        </w:rPr>
        <w:t>ance</w:t>
      </w:r>
      <w:r w:rsidRPr="00DB787E">
        <w:rPr>
          <w:rFonts w:ascii="Times New Roman" w:hAnsi="Times New Roman"/>
          <w:color w:val="000000"/>
          <w:sz w:val="28"/>
          <w:lang w:val="ru-RU"/>
        </w:rPr>
        <w:t>/-</w:t>
      </w:r>
      <w:r>
        <w:rPr>
          <w:rFonts w:ascii="Times New Roman" w:hAnsi="Times New Roman"/>
          <w:color w:val="000000"/>
          <w:sz w:val="28"/>
        </w:rPr>
        <w:t>ence</w:t>
      </w:r>
      <w:r w:rsidRPr="00DB787E">
        <w:rPr>
          <w:rFonts w:ascii="Times New Roman" w:hAnsi="Times New Roman"/>
          <w:color w:val="000000"/>
          <w:sz w:val="28"/>
          <w:lang w:val="ru-RU"/>
        </w:rPr>
        <w:t>, -</w:t>
      </w:r>
      <w:r>
        <w:rPr>
          <w:rFonts w:ascii="Times New Roman" w:hAnsi="Times New Roman"/>
          <w:color w:val="000000"/>
          <w:sz w:val="28"/>
        </w:rPr>
        <w:t>er</w:t>
      </w:r>
      <w:r w:rsidRPr="00DB787E">
        <w:rPr>
          <w:rFonts w:ascii="Times New Roman" w:hAnsi="Times New Roman"/>
          <w:color w:val="000000"/>
          <w:sz w:val="28"/>
          <w:lang w:val="ru-RU"/>
        </w:rPr>
        <w:t>/-</w:t>
      </w:r>
      <w:r>
        <w:rPr>
          <w:rFonts w:ascii="Times New Roman" w:hAnsi="Times New Roman"/>
          <w:color w:val="000000"/>
          <w:sz w:val="28"/>
        </w:rPr>
        <w:t>or</w:t>
      </w:r>
      <w:r w:rsidRPr="00DB787E">
        <w:rPr>
          <w:rFonts w:ascii="Times New Roman" w:hAnsi="Times New Roman"/>
          <w:color w:val="000000"/>
          <w:sz w:val="28"/>
          <w:lang w:val="ru-RU"/>
        </w:rPr>
        <w:t>, -</w:t>
      </w:r>
      <w:r>
        <w:rPr>
          <w:rFonts w:ascii="Times New Roman" w:hAnsi="Times New Roman"/>
          <w:color w:val="000000"/>
          <w:sz w:val="28"/>
        </w:rPr>
        <w:t>ing</w:t>
      </w:r>
      <w:r w:rsidRPr="00DB787E">
        <w:rPr>
          <w:rFonts w:ascii="Times New Roman" w:hAnsi="Times New Roman"/>
          <w:color w:val="000000"/>
          <w:sz w:val="28"/>
          <w:lang w:val="ru-RU"/>
        </w:rPr>
        <w:t>, -</w:t>
      </w:r>
      <w:r>
        <w:rPr>
          <w:rFonts w:ascii="Times New Roman" w:hAnsi="Times New Roman"/>
          <w:color w:val="000000"/>
          <w:sz w:val="28"/>
        </w:rPr>
        <w:t>ist</w:t>
      </w:r>
      <w:r w:rsidRPr="00DB787E">
        <w:rPr>
          <w:rFonts w:ascii="Times New Roman" w:hAnsi="Times New Roman"/>
          <w:color w:val="000000"/>
          <w:sz w:val="28"/>
          <w:lang w:val="ru-RU"/>
        </w:rPr>
        <w:t>, -</w:t>
      </w:r>
      <w:r>
        <w:rPr>
          <w:rFonts w:ascii="Times New Roman" w:hAnsi="Times New Roman"/>
          <w:color w:val="000000"/>
          <w:sz w:val="28"/>
        </w:rPr>
        <w:t>ity</w:t>
      </w:r>
      <w:r w:rsidRPr="00DB787E">
        <w:rPr>
          <w:rFonts w:ascii="Times New Roman" w:hAnsi="Times New Roman"/>
          <w:color w:val="000000"/>
          <w:sz w:val="28"/>
          <w:lang w:val="ru-RU"/>
        </w:rPr>
        <w:t>, -</w:t>
      </w:r>
      <w:r>
        <w:rPr>
          <w:rFonts w:ascii="Times New Roman" w:hAnsi="Times New Roman"/>
          <w:color w:val="000000"/>
          <w:sz w:val="28"/>
        </w:rPr>
        <w:t>ment</w:t>
      </w:r>
      <w:r w:rsidRPr="00DB787E">
        <w:rPr>
          <w:rFonts w:ascii="Times New Roman" w:hAnsi="Times New Roman"/>
          <w:color w:val="000000"/>
          <w:sz w:val="28"/>
          <w:lang w:val="ru-RU"/>
        </w:rPr>
        <w:t>, -</w:t>
      </w:r>
      <w:r>
        <w:rPr>
          <w:rFonts w:ascii="Times New Roman" w:hAnsi="Times New Roman"/>
          <w:color w:val="000000"/>
          <w:sz w:val="28"/>
        </w:rPr>
        <w:t>ness</w:t>
      </w:r>
      <w:r w:rsidRPr="00DB787E">
        <w:rPr>
          <w:rFonts w:ascii="Times New Roman" w:hAnsi="Times New Roman"/>
          <w:color w:val="000000"/>
          <w:sz w:val="28"/>
          <w:lang w:val="ru-RU"/>
        </w:rPr>
        <w:t>, -</w:t>
      </w:r>
      <w:r>
        <w:rPr>
          <w:rFonts w:ascii="Times New Roman" w:hAnsi="Times New Roman"/>
          <w:color w:val="000000"/>
          <w:sz w:val="28"/>
        </w:rPr>
        <w:t>sion</w:t>
      </w:r>
      <w:r w:rsidRPr="00DB787E">
        <w:rPr>
          <w:rFonts w:ascii="Times New Roman" w:hAnsi="Times New Roman"/>
          <w:color w:val="000000"/>
          <w:sz w:val="28"/>
          <w:lang w:val="ru-RU"/>
        </w:rPr>
        <w:t>/-</w:t>
      </w:r>
      <w:r>
        <w:rPr>
          <w:rFonts w:ascii="Times New Roman" w:hAnsi="Times New Roman"/>
          <w:color w:val="000000"/>
          <w:sz w:val="28"/>
        </w:rPr>
        <w:t>tion</w:t>
      </w:r>
      <w:r w:rsidRPr="00DB787E">
        <w:rPr>
          <w:rFonts w:ascii="Times New Roman" w:hAnsi="Times New Roman"/>
          <w:color w:val="000000"/>
          <w:sz w:val="28"/>
          <w:lang w:val="ru-RU"/>
        </w:rPr>
        <w:t>, -</w:t>
      </w:r>
      <w:r>
        <w:rPr>
          <w:rFonts w:ascii="Times New Roman" w:hAnsi="Times New Roman"/>
          <w:color w:val="000000"/>
          <w:sz w:val="28"/>
        </w:rPr>
        <w:t>ship</w:t>
      </w:r>
      <w:r w:rsidRPr="00DB787E">
        <w:rPr>
          <w:rFonts w:ascii="Times New Roman" w:hAnsi="Times New Roman"/>
          <w:color w:val="000000"/>
          <w:sz w:val="28"/>
          <w:lang w:val="ru-RU"/>
        </w:rPr>
        <w:t xml:space="preserve">; </w:t>
      </w:r>
    </w:p>
    <w:p w:rsidR="00AF1BDF" w:rsidRPr="00DB787E" w:rsidRDefault="00C026CE">
      <w:pPr>
        <w:spacing w:after="0" w:line="264" w:lineRule="auto"/>
        <w:ind w:firstLine="600"/>
        <w:jc w:val="both"/>
        <w:rPr>
          <w:lang w:val="ru-RU"/>
        </w:rPr>
      </w:pPr>
      <w:r w:rsidRPr="00DB787E">
        <w:rPr>
          <w:rFonts w:ascii="Times New Roman" w:hAnsi="Times New Roman"/>
          <w:color w:val="000000"/>
          <w:sz w:val="28"/>
          <w:lang w:val="ru-RU"/>
        </w:rPr>
        <w:t xml:space="preserve">образование имён прилагательных при помощи префиксов </w:t>
      </w:r>
      <w:r>
        <w:rPr>
          <w:rFonts w:ascii="Times New Roman" w:hAnsi="Times New Roman"/>
          <w:color w:val="000000"/>
          <w:sz w:val="28"/>
        </w:rPr>
        <w:t>un</w:t>
      </w:r>
      <w:r w:rsidRPr="00DB787E">
        <w:rPr>
          <w:rFonts w:ascii="Times New Roman" w:hAnsi="Times New Roman"/>
          <w:color w:val="000000"/>
          <w:sz w:val="28"/>
          <w:lang w:val="ru-RU"/>
        </w:rPr>
        <w:t xml:space="preserve">-, </w:t>
      </w:r>
      <w:r>
        <w:rPr>
          <w:rFonts w:ascii="Times New Roman" w:hAnsi="Times New Roman"/>
          <w:color w:val="000000"/>
          <w:sz w:val="28"/>
        </w:rPr>
        <w:t>in</w:t>
      </w:r>
      <w:r w:rsidRPr="00DB787E">
        <w:rPr>
          <w:rFonts w:ascii="Times New Roman" w:hAnsi="Times New Roman"/>
          <w:color w:val="000000"/>
          <w:sz w:val="28"/>
          <w:lang w:val="ru-RU"/>
        </w:rPr>
        <w:t>-/</w:t>
      </w:r>
      <w:r>
        <w:rPr>
          <w:rFonts w:ascii="Times New Roman" w:hAnsi="Times New Roman"/>
          <w:color w:val="000000"/>
          <w:sz w:val="28"/>
        </w:rPr>
        <w:t>im</w:t>
      </w:r>
      <w:r w:rsidRPr="00DB787E">
        <w:rPr>
          <w:rFonts w:ascii="Times New Roman" w:hAnsi="Times New Roman"/>
          <w:color w:val="000000"/>
          <w:sz w:val="28"/>
          <w:lang w:val="ru-RU"/>
        </w:rPr>
        <w:t xml:space="preserve">-, </w:t>
      </w:r>
      <w:r>
        <w:rPr>
          <w:rFonts w:ascii="Times New Roman" w:hAnsi="Times New Roman"/>
          <w:color w:val="000000"/>
          <w:sz w:val="28"/>
        </w:rPr>
        <w:t>inter</w:t>
      </w:r>
      <w:r w:rsidRPr="00DB787E">
        <w:rPr>
          <w:rFonts w:ascii="Times New Roman" w:hAnsi="Times New Roman"/>
          <w:color w:val="000000"/>
          <w:sz w:val="28"/>
          <w:lang w:val="ru-RU"/>
        </w:rPr>
        <w:t xml:space="preserve">-, </w:t>
      </w:r>
      <w:r>
        <w:rPr>
          <w:rFonts w:ascii="Times New Roman" w:hAnsi="Times New Roman"/>
          <w:color w:val="000000"/>
          <w:sz w:val="28"/>
        </w:rPr>
        <w:t>non</w:t>
      </w:r>
      <w:r w:rsidRPr="00DB787E">
        <w:rPr>
          <w:rFonts w:ascii="Times New Roman" w:hAnsi="Times New Roman"/>
          <w:color w:val="000000"/>
          <w:sz w:val="28"/>
          <w:lang w:val="ru-RU"/>
        </w:rPr>
        <w:t>- и суффиксов -</w:t>
      </w:r>
      <w:r>
        <w:rPr>
          <w:rFonts w:ascii="Times New Roman" w:hAnsi="Times New Roman"/>
          <w:color w:val="000000"/>
          <w:sz w:val="28"/>
        </w:rPr>
        <w:t>able</w:t>
      </w:r>
      <w:r w:rsidRPr="00DB787E">
        <w:rPr>
          <w:rFonts w:ascii="Times New Roman" w:hAnsi="Times New Roman"/>
          <w:color w:val="000000"/>
          <w:sz w:val="28"/>
          <w:lang w:val="ru-RU"/>
        </w:rPr>
        <w:t>/-</w:t>
      </w:r>
      <w:r>
        <w:rPr>
          <w:rFonts w:ascii="Times New Roman" w:hAnsi="Times New Roman"/>
          <w:color w:val="000000"/>
          <w:sz w:val="28"/>
        </w:rPr>
        <w:t>ible</w:t>
      </w:r>
      <w:r w:rsidRPr="00DB787E">
        <w:rPr>
          <w:rFonts w:ascii="Times New Roman" w:hAnsi="Times New Roman"/>
          <w:color w:val="000000"/>
          <w:sz w:val="28"/>
          <w:lang w:val="ru-RU"/>
        </w:rPr>
        <w:t>, -</w:t>
      </w:r>
      <w:r>
        <w:rPr>
          <w:rFonts w:ascii="Times New Roman" w:hAnsi="Times New Roman"/>
          <w:color w:val="000000"/>
          <w:sz w:val="28"/>
        </w:rPr>
        <w:t>al</w:t>
      </w:r>
      <w:r w:rsidRPr="00DB787E">
        <w:rPr>
          <w:rFonts w:ascii="Times New Roman" w:hAnsi="Times New Roman"/>
          <w:color w:val="000000"/>
          <w:sz w:val="28"/>
          <w:lang w:val="ru-RU"/>
        </w:rPr>
        <w:t>, -</w:t>
      </w:r>
      <w:r>
        <w:rPr>
          <w:rFonts w:ascii="Times New Roman" w:hAnsi="Times New Roman"/>
          <w:color w:val="000000"/>
          <w:sz w:val="28"/>
        </w:rPr>
        <w:t>ed</w:t>
      </w:r>
      <w:r w:rsidRPr="00DB787E">
        <w:rPr>
          <w:rFonts w:ascii="Times New Roman" w:hAnsi="Times New Roman"/>
          <w:color w:val="000000"/>
          <w:sz w:val="28"/>
          <w:lang w:val="ru-RU"/>
        </w:rPr>
        <w:t>, -</w:t>
      </w:r>
      <w:r>
        <w:rPr>
          <w:rFonts w:ascii="Times New Roman" w:hAnsi="Times New Roman"/>
          <w:color w:val="000000"/>
          <w:sz w:val="28"/>
        </w:rPr>
        <w:t>ese</w:t>
      </w:r>
      <w:r w:rsidRPr="00DB787E">
        <w:rPr>
          <w:rFonts w:ascii="Times New Roman" w:hAnsi="Times New Roman"/>
          <w:color w:val="000000"/>
          <w:sz w:val="28"/>
          <w:lang w:val="ru-RU"/>
        </w:rPr>
        <w:t>, -</w:t>
      </w:r>
      <w:r>
        <w:rPr>
          <w:rFonts w:ascii="Times New Roman" w:hAnsi="Times New Roman"/>
          <w:color w:val="000000"/>
          <w:sz w:val="28"/>
        </w:rPr>
        <w:t>ful</w:t>
      </w:r>
      <w:r w:rsidRPr="00DB787E">
        <w:rPr>
          <w:rFonts w:ascii="Times New Roman" w:hAnsi="Times New Roman"/>
          <w:color w:val="000000"/>
          <w:sz w:val="28"/>
          <w:lang w:val="ru-RU"/>
        </w:rPr>
        <w:t>, -</w:t>
      </w:r>
      <w:r>
        <w:rPr>
          <w:rFonts w:ascii="Times New Roman" w:hAnsi="Times New Roman"/>
          <w:color w:val="000000"/>
          <w:sz w:val="28"/>
        </w:rPr>
        <w:t>ian</w:t>
      </w:r>
      <w:r w:rsidRPr="00DB787E">
        <w:rPr>
          <w:rFonts w:ascii="Times New Roman" w:hAnsi="Times New Roman"/>
          <w:color w:val="000000"/>
          <w:sz w:val="28"/>
          <w:lang w:val="ru-RU"/>
        </w:rPr>
        <w:t>/-</w:t>
      </w:r>
      <w:r>
        <w:rPr>
          <w:rFonts w:ascii="Times New Roman" w:hAnsi="Times New Roman"/>
          <w:color w:val="000000"/>
          <w:sz w:val="28"/>
        </w:rPr>
        <w:t>an</w:t>
      </w:r>
      <w:r w:rsidRPr="00DB787E">
        <w:rPr>
          <w:rFonts w:ascii="Times New Roman" w:hAnsi="Times New Roman"/>
          <w:color w:val="000000"/>
          <w:sz w:val="28"/>
          <w:lang w:val="ru-RU"/>
        </w:rPr>
        <w:t>, -</w:t>
      </w:r>
      <w:r>
        <w:rPr>
          <w:rFonts w:ascii="Times New Roman" w:hAnsi="Times New Roman"/>
          <w:color w:val="000000"/>
          <w:sz w:val="28"/>
        </w:rPr>
        <w:t>ing</w:t>
      </w:r>
      <w:r w:rsidRPr="00DB787E">
        <w:rPr>
          <w:rFonts w:ascii="Times New Roman" w:hAnsi="Times New Roman"/>
          <w:color w:val="000000"/>
          <w:sz w:val="28"/>
          <w:lang w:val="ru-RU"/>
        </w:rPr>
        <w:t>, -</w:t>
      </w:r>
      <w:r>
        <w:rPr>
          <w:rFonts w:ascii="Times New Roman" w:hAnsi="Times New Roman"/>
          <w:color w:val="000000"/>
          <w:sz w:val="28"/>
        </w:rPr>
        <w:t>ish</w:t>
      </w:r>
      <w:r w:rsidRPr="00DB787E">
        <w:rPr>
          <w:rFonts w:ascii="Times New Roman" w:hAnsi="Times New Roman"/>
          <w:color w:val="000000"/>
          <w:sz w:val="28"/>
          <w:lang w:val="ru-RU"/>
        </w:rPr>
        <w:t>, -</w:t>
      </w:r>
      <w:r>
        <w:rPr>
          <w:rFonts w:ascii="Times New Roman" w:hAnsi="Times New Roman"/>
          <w:color w:val="000000"/>
          <w:sz w:val="28"/>
        </w:rPr>
        <w:t>ive</w:t>
      </w:r>
      <w:r w:rsidRPr="00DB787E">
        <w:rPr>
          <w:rFonts w:ascii="Times New Roman" w:hAnsi="Times New Roman"/>
          <w:color w:val="000000"/>
          <w:sz w:val="28"/>
          <w:lang w:val="ru-RU"/>
        </w:rPr>
        <w:t>, -</w:t>
      </w:r>
      <w:r>
        <w:rPr>
          <w:rFonts w:ascii="Times New Roman" w:hAnsi="Times New Roman"/>
          <w:color w:val="000000"/>
          <w:sz w:val="28"/>
        </w:rPr>
        <w:t>less</w:t>
      </w:r>
      <w:r w:rsidRPr="00DB787E">
        <w:rPr>
          <w:rFonts w:ascii="Times New Roman" w:hAnsi="Times New Roman"/>
          <w:color w:val="000000"/>
          <w:sz w:val="28"/>
          <w:lang w:val="ru-RU"/>
        </w:rPr>
        <w:t>, -</w:t>
      </w:r>
      <w:r>
        <w:rPr>
          <w:rFonts w:ascii="Times New Roman" w:hAnsi="Times New Roman"/>
          <w:color w:val="000000"/>
          <w:sz w:val="28"/>
        </w:rPr>
        <w:t>ly</w:t>
      </w:r>
      <w:r w:rsidRPr="00DB787E">
        <w:rPr>
          <w:rFonts w:ascii="Times New Roman" w:hAnsi="Times New Roman"/>
          <w:color w:val="000000"/>
          <w:sz w:val="28"/>
          <w:lang w:val="ru-RU"/>
        </w:rPr>
        <w:t>, -</w:t>
      </w:r>
      <w:r>
        <w:rPr>
          <w:rFonts w:ascii="Times New Roman" w:hAnsi="Times New Roman"/>
          <w:color w:val="000000"/>
          <w:sz w:val="28"/>
        </w:rPr>
        <w:t>ous</w:t>
      </w:r>
      <w:r w:rsidRPr="00DB787E">
        <w:rPr>
          <w:rFonts w:ascii="Times New Roman" w:hAnsi="Times New Roman"/>
          <w:color w:val="000000"/>
          <w:sz w:val="28"/>
          <w:lang w:val="ru-RU"/>
        </w:rPr>
        <w:t>, -</w:t>
      </w:r>
      <w:r>
        <w:rPr>
          <w:rFonts w:ascii="Times New Roman" w:hAnsi="Times New Roman"/>
          <w:color w:val="000000"/>
          <w:sz w:val="28"/>
        </w:rPr>
        <w:t>y</w:t>
      </w:r>
      <w:r w:rsidRPr="00DB787E">
        <w:rPr>
          <w:rFonts w:ascii="Times New Roman" w:hAnsi="Times New Roman"/>
          <w:color w:val="000000"/>
          <w:sz w:val="28"/>
          <w:lang w:val="ru-RU"/>
        </w:rPr>
        <w:t>;</w:t>
      </w:r>
    </w:p>
    <w:p w:rsidR="00AF1BDF" w:rsidRPr="00DB787E" w:rsidRDefault="00C026CE">
      <w:pPr>
        <w:spacing w:after="0" w:line="264" w:lineRule="auto"/>
        <w:ind w:firstLine="600"/>
        <w:jc w:val="both"/>
        <w:rPr>
          <w:lang w:val="ru-RU"/>
        </w:rPr>
      </w:pPr>
      <w:r w:rsidRPr="00DB787E">
        <w:rPr>
          <w:rFonts w:ascii="Times New Roman" w:hAnsi="Times New Roman"/>
          <w:color w:val="000000"/>
          <w:sz w:val="28"/>
          <w:lang w:val="ru-RU"/>
        </w:rPr>
        <w:t xml:space="preserve">образование наречий при помощи префиксов </w:t>
      </w:r>
      <w:r>
        <w:rPr>
          <w:rFonts w:ascii="Times New Roman" w:hAnsi="Times New Roman"/>
          <w:color w:val="000000"/>
          <w:sz w:val="28"/>
        </w:rPr>
        <w:t>un</w:t>
      </w:r>
      <w:r w:rsidRPr="00DB787E">
        <w:rPr>
          <w:rFonts w:ascii="Times New Roman" w:hAnsi="Times New Roman"/>
          <w:color w:val="000000"/>
          <w:sz w:val="28"/>
          <w:lang w:val="ru-RU"/>
        </w:rPr>
        <w:t xml:space="preserve">-, </w:t>
      </w:r>
      <w:r>
        <w:rPr>
          <w:rFonts w:ascii="Times New Roman" w:hAnsi="Times New Roman"/>
          <w:color w:val="000000"/>
          <w:sz w:val="28"/>
        </w:rPr>
        <w:t>in</w:t>
      </w:r>
      <w:r w:rsidRPr="00DB787E">
        <w:rPr>
          <w:rFonts w:ascii="Times New Roman" w:hAnsi="Times New Roman"/>
          <w:color w:val="000000"/>
          <w:sz w:val="28"/>
          <w:lang w:val="ru-RU"/>
        </w:rPr>
        <w:t>-/</w:t>
      </w:r>
      <w:r>
        <w:rPr>
          <w:rFonts w:ascii="Times New Roman" w:hAnsi="Times New Roman"/>
          <w:color w:val="000000"/>
          <w:sz w:val="28"/>
        </w:rPr>
        <w:t>im</w:t>
      </w:r>
      <w:r w:rsidRPr="00DB787E">
        <w:rPr>
          <w:rFonts w:ascii="Times New Roman" w:hAnsi="Times New Roman"/>
          <w:color w:val="000000"/>
          <w:sz w:val="28"/>
          <w:lang w:val="ru-RU"/>
        </w:rPr>
        <w:t>- и суффикса -</w:t>
      </w:r>
      <w:r>
        <w:rPr>
          <w:rFonts w:ascii="Times New Roman" w:hAnsi="Times New Roman"/>
          <w:color w:val="000000"/>
          <w:sz w:val="28"/>
        </w:rPr>
        <w:t>ly</w:t>
      </w:r>
      <w:r w:rsidRPr="00DB787E">
        <w:rPr>
          <w:rFonts w:ascii="Times New Roman" w:hAnsi="Times New Roman"/>
          <w:color w:val="000000"/>
          <w:sz w:val="28"/>
          <w:lang w:val="ru-RU"/>
        </w:rPr>
        <w:t xml:space="preserve">; </w:t>
      </w:r>
    </w:p>
    <w:p w:rsidR="00AF1BDF" w:rsidRPr="00DB787E" w:rsidRDefault="00C026CE">
      <w:pPr>
        <w:spacing w:after="0" w:line="264" w:lineRule="auto"/>
        <w:ind w:firstLine="600"/>
        <w:jc w:val="both"/>
        <w:rPr>
          <w:lang w:val="ru-RU"/>
        </w:rPr>
      </w:pPr>
      <w:r w:rsidRPr="00DB787E">
        <w:rPr>
          <w:rFonts w:ascii="Times New Roman" w:hAnsi="Times New Roman"/>
          <w:color w:val="000000"/>
          <w:sz w:val="28"/>
          <w:lang w:val="ru-RU"/>
        </w:rPr>
        <w:t>образование числительных при помощи суффиксов -</w:t>
      </w:r>
      <w:r>
        <w:rPr>
          <w:rFonts w:ascii="Times New Roman" w:hAnsi="Times New Roman"/>
          <w:color w:val="000000"/>
          <w:sz w:val="28"/>
        </w:rPr>
        <w:t>teen</w:t>
      </w:r>
      <w:r w:rsidRPr="00DB787E">
        <w:rPr>
          <w:rFonts w:ascii="Times New Roman" w:hAnsi="Times New Roman"/>
          <w:color w:val="000000"/>
          <w:sz w:val="28"/>
          <w:lang w:val="ru-RU"/>
        </w:rPr>
        <w:t>, -</w:t>
      </w:r>
      <w:r>
        <w:rPr>
          <w:rFonts w:ascii="Times New Roman" w:hAnsi="Times New Roman"/>
          <w:color w:val="000000"/>
          <w:sz w:val="28"/>
        </w:rPr>
        <w:t>ty</w:t>
      </w:r>
      <w:r w:rsidRPr="00DB787E">
        <w:rPr>
          <w:rFonts w:ascii="Times New Roman" w:hAnsi="Times New Roman"/>
          <w:color w:val="000000"/>
          <w:sz w:val="28"/>
          <w:lang w:val="ru-RU"/>
        </w:rPr>
        <w:t>, -</w:t>
      </w:r>
      <w:r>
        <w:rPr>
          <w:rFonts w:ascii="Times New Roman" w:hAnsi="Times New Roman"/>
          <w:color w:val="000000"/>
          <w:sz w:val="28"/>
        </w:rPr>
        <w:t>th</w:t>
      </w:r>
      <w:r w:rsidRPr="00DB787E">
        <w:rPr>
          <w:rFonts w:ascii="Times New Roman" w:hAnsi="Times New Roman"/>
          <w:color w:val="000000"/>
          <w:sz w:val="28"/>
          <w:lang w:val="ru-RU"/>
        </w:rPr>
        <w:t>;</w:t>
      </w:r>
    </w:p>
    <w:p w:rsidR="00AF1BDF" w:rsidRPr="00DB787E" w:rsidRDefault="00C026CE">
      <w:pPr>
        <w:spacing w:after="0" w:line="264" w:lineRule="auto"/>
        <w:ind w:firstLine="600"/>
        <w:jc w:val="both"/>
        <w:rPr>
          <w:lang w:val="ru-RU"/>
        </w:rPr>
      </w:pPr>
      <w:r w:rsidRPr="00DB787E">
        <w:rPr>
          <w:rFonts w:ascii="Times New Roman" w:hAnsi="Times New Roman"/>
          <w:color w:val="000000"/>
          <w:sz w:val="28"/>
          <w:lang w:val="ru-RU"/>
        </w:rPr>
        <w:t xml:space="preserve">словосложение: </w:t>
      </w:r>
    </w:p>
    <w:p w:rsidR="00AF1BDF" w:rsidRPr="00DB787E" w:rsidRDefault="00C026CE">
      <w:pPr>
        <w:spacing w:after="0" w:line="264" w:lineRule="auto"/>
        <w:ind w:firstLine="600"/>
        <w:jc w:val="both"/>
        <w:rPr>
          <w:lang w:val="ru-RU"/>
        </w:rPr>
      </w:pPr>
      <w:r w:rsidRPr="00DB787E">
        <w:rPr>
          <w:rFonts w:ascii="Times New Roman" w:hAnsi="Times New Roman"/>
          <w:color w:val="000000"/>
          <w:sz w:val="28"/>
          <w:lang w:val="ru-RU"/>
        </w:rPr>
        <w:t>образование сложных существительных путём соединения основ существительных (</w:t>
      </w:r>
      <w:r>
        <w:rPr>
          <w:rFonts w:ascii="Times New Roman" w:hAnsi="Times New Roman"/>
          <w:color w:val="000000"/>
          <w:sz w:val="28"/>
        </w:rPr>
        <w:t>football</w:t>
      </w:r>
      <w:r w:rsidRPr="00DB787E">
        <w:rPr>
          <w:rFonts w:ascii="Times New Roman" w:hAnsi="Times New Roman"/>
          <w:color w:val="000000"/>
          <w:sz w:val="28"/>
          <w:lang w:val="ru-RU"/>
        </w:rPr>
        <w:t>);</w:t>
      </w:r>
    </w:p>
    <w:p w:rsidR="00AF1BDF" w:rsidRPr="00DB787E" w:rsidRDefault="00C026CE">
      <w:pPr>
        <w:spacing w:after="0" w:line="264" w:lineRule="auto"/>
        <w:ind w:firstLine="600"/>
        <w:jc w:val="both"/>
        <w:rPr>
          <w:lang w:val="ru-RU"/>
        </w:rPr>
      </w:pPr>
      <w:r w:rsidRPr="00DB787E">
        <w:rPr>
          <w:rFonts w:ascii="Times New Roman" w:hAnsi="Times New Roman"/>
          <w:color w:val="000000"/>
          <w:sz w:val="28"/>
          <w:lang w:val="ru-RU"/>
        </w:rPr>
        <w:t>образование сложных существительных путём соединения основы прилагательного с основой существительного (</w:t>
      </w:r>
      <w:r>
        <w:rPr>
          <w:rFonts w:ascii="Times New Roman" w:hAnsi="Times New Roman"/>
          <w:color w:val="000000"/>
          <w:sz w:val="28"/>
        </w:rPr>
        <w:t>blackboard</w:t>
      </w:r>
      <w:r w:rsidRPr="00DB787E">
        <w:rPr>
          <w:rFonts w:ascii="Times New Roman" w:hAnsi="Times New Roman"/>
          <w:color w:val="000000"/>
          <w:sz w:val="28"/>
          <w:lang w:val="ru-RU"/>
        </w:rPr>
        <w:t xml:space="preserve">); </w:t>
      </w:r>
    </w:p>
    <w:p w:rsidR="00AF1BDF" w:rsidRPr="00DB787E" w:rsidRDefault="00C026CE">
      <w:pPr>
        <w:spacing w:after="0" w:line="264" w:lineRule="auto"/>
        <w:ind w:firstLine="600"/>
        <w:jc w:val="both"/>
        <w:rPr>
          <w:lang w:val="ru-RU"/>
        </w:rPr>
      </w:pPr>
      <w:r w:rsidRPr="00DB787E">
        <w:rPr>
          <w:rFonts w:ascii="Times New Roman" w:hAnsi="Times New Roman"/>
          <w:color w:val="000000"/>
          <w:sz w:val="28"/>
          <w:lang w:val="ru-RU"/>
        </w:rPr>
        <w:t>образование сложных существительных путём соединения основ существительных с предлогом (</w:t>
      </w:r>
      <w:r>
        <w:rPr>
          <w:rFonts w:ascii="Times New Roman" w:hAnsi="Times New Roman"/>
          <w:color w:val="000000"/>
          <w:sz w:val="28"/>
        </w:rPr>
        <w:t>father</w:t>
      </w:r>
      <w:r w:rsidRPr="00DB787E">
        <w:rPr>
          <w:rFonts w:ascii="Times New Roman" w:hAnsi="Times New Roman"/>
          <w:color w:val="000000"/>
          <w:sz w:val="28"/>
          <w:lang w:val="ru-RU"/>
        </w:rPr>
        <w:t>-</w:t>
      </w:r>
      <w:r>
        <w:rPr>
          <w:rFonts w:ascii="Times New Roman" w:hAnsi="Times New Roman"/>
          <w:color w:val="000000"/>
          <w:sz w:val="28"/>
        </w:rPr>
        <w:t>in</w:t>
      </w:r>
      <w:r w:rsidRPr="00DB787E">
        <w:rPr>
          <w:rFonts w:ascii="Times New Roman" w:hAnsi="Times New Roman"/>
          <w:color w:val="000000"/>
          <w:sz w:val="28"/>
          <w:lang w:val="ru-RU"/>
        </w:rPr>
        <w:t>-</w:t>
      </w:r>
      <w:r>
        <w:rPr>
          <w:rFonts w:ascii="Times New Roman" w:hAnsi="Times New Roman"/>
          <w:color w:val="000000"/>
          <w:sz w:val="28"/>
        </w:rPr>
        <w:t>law</w:t>
      </w:r>
      <w:r w:rsidRPr="00DB787E">
        <w:rPr>
          <w:rFonts w:ascii="Times New Roman" w:hAnsi="Times New Roman"/>
          <w:color w:val="000000"/>
          <w:sz w:val="28"/>
          <w:lang w:val="ru-RU"/>
        </w:rPr>
        <w:t xml:space="preserve">); </w:t>
      </w:r>
    </w:p>
    <w:p w:rsidR="00AF1BDF" w:rsidRPr="00DB787E" w:rsidRDefault="00C026CE">
      <w:pPr>
        <w:spacing w:after="0" w:line="264" w:lineRule="auto"/>
        <w:ind w:firstLine="600"/>
        <w:jc w:val="both"/>
        <w:rPr>
          <w:lang w:val="ru-RU"/>
        </w:rPr>
      </w:pPr>
      <w:r w:rsidRPr="00DB787E">
        <w:rPr>
          <w:rFonts w:ascii="Times New Roman" w:hAnsi="Times New Roman"/>
          <w:color w:val="000000"/>
          <w:sz w:val="28"/>
          <w:lang w:val="ru-RU"/>
        </w:rPr>
        <w:t>образование сложных прилагательных путём соединения основы прилагательного/числительного с основой существительного с добавлением суффикса -</w:t>
      </w:r>
      <w:r>
        <w:rPr>
          <w:rFonts w:ascii="Times New Roman" w:hAnsi="Times New Roman"/>
          <w:color w:val="000000"/>
          <w:sz w:val="28"/>
        </w:rPr>
        <w:t>ed</w:t>
      </w:r>
      <w:r w:rsidRPr="00DB787E">
        <w:rPr>
          <w:rFonts w:ascii="Times New Roman" w:hAnsi="Times New Roman"/>
          <w:color w:val="000000"/>
          <w:sz w:val="28"/>
          <w:lang w:val="ru-RU"/>
        </w:rPr>
        <w:t xml:space="preserve"> (</w:t>
      </w:r>
      <w:r>
        <w:rPr>
          <w:rFonts w:ascii="Times New Roman" w:hAnsi="Times New Roman"/>
          <w:color w:val="000000"/>
          <w:sz w:val="28"/>
        </w:rPr>
        <w:t>blue</w:t>
      </w:r>
      <w:r w:rsidRPr="00DB787E">
        <w:rPr>
          <w:rFonts w:ascii="Times New Roman" w:hAnsi="Times New Roman"/>
          <w:color w:val="000000"/>
          <w:sz w:val="28"/>
          <w:lang w:val="ru-RU"/>
        </w:rPr>
        <w:t>-</w:t>
      </w:r>
      <w:r>
        <w:rPr>
          <w:rFonts w:ascii="Times New Roman" w:hAnsi="Times New Roman"/>
          <w:color w:val="000000"/>
          <w:sz w:val="28"/>
        </w:rPr>
        <w:t>eyed</w:t>
      </w:r>
      <w:r w:rsidRPr="00DB787E">
        <w:rPr>
          <w:rFonts w:ascii="Times New Roman" w:hAnsi="Times New Roman"/>
          <w:color w:val="000000"/>
          <w:sz w:val="28"/>
          <w:lang w:val="ru-RU"/>
        </w:rPr>
        <w:t xml:space="preserve">, </w:t>
      </w:r>
      <w:r>
        <w:rPr>
          <w:rFonts w:ascii="Times New Roman" w:hAnsi="Times New Roman"/>
          <w:color w:val="000000"/>
          <w:sz w:val="28"/>
        </w:rPr>
        <w:t>eight</w:t>
      </w:r>
      <w:r w:rsidRPr="00DB787E">
        <w:rPr>
          <w:rFonts w:ascii="Times New Roman" w:hAnsi="Times New Roman"/>
          <w:color w:val="000000"/>
          <w:sz w:val="28"/>
          <w:lang w:val="ru-RU"/>
        </w:rPr>
        <w:t>-</w:t>
      </w:r>
      <w:r>
        <w:rPr>
          <w:rFonts w:ascii="Times New Roman" w:hAnsi="Times New Roman"/>
          <w:color w:val="000000"/>
          <w:sz w:val="28"/>
        </w:rPr>
        <w:t>legged</w:t>
      </w:r>
      <w:r w:rsidRPr="00DB787E">
        <w:rPr>
          <w:rFonts w:ascii="Times New Roman" w:hAnsi="Times New Roman"/>
          <w:color w:val="000000"/>
          <w:sz w:val="28"/>
          <w:lang w:val="ru-RU"/>
        </w:rPr>
        <w:t xml:space="preserve">); </w:t>
      </w:r>
    </w:p>
    <w:p w:rsidR="00AF1BDF" w:rsidRPr="00DB787E" w:rsidRDefault="00C026CE">
      <w:pPr>
        <w:spacing w:after="0" w:line="264" w:lineRule="auto"/>
        <w:ind w:firstLine="600"/>
        <w:jc w:val="both"/>
        <w:rPr>
          <w:lang w:val="ru-RU"/>
        </w:rPr>
      </w:pPr>
      <w:r w:rsidRPr="00DB787E">
        <w:rPr>
          <w:rFonts w:ascii="Times New Roman" w:hAnsi="Times New Roman"/>
          <w:color w:val="000000"/>
          <w:sz w:val="28"/>
          <w:lang w:val="ru-RU"/>
        </w:rPr>
        <w:t>образование сложных прилагательных путём соединения наречия с основой причасти</w:t>
      </w:r>
    </w:p>
    <w:p w:rsidR="00AF1BDF" w:rsidRPr="00DB787E" w:rsidRDefault="00C026CE">
      <w:pPr>
        <w:spacing w:after="0" w:line="264" w:lineRule="auto"/>
        <w:ind w:firstLine="600"/>
        <w:jc w:val="both"/>
        <w:rPr>
          <w:lang w:val="ru-RU"/>
        </w:rPr>
      </w:pPr>
      <w:r w:rsidRPr="00DB787E">
        <w:rPr>
          <w:rFonts w:ascii="Times New Roman" w:hAnsi="Times New Roman"/>
          <w:color w:val="000000"/>
          <w:sz w:val="28"/>
          <w:lang w:val="ru-RU"/>
        </w:rPr>
        <w:t xml:space="preserve">я </w:t>
      </w:r>
      <w:r>
        <w:rPr>
          <w:rFonts w:ascii="Times New Roman" w:hAnsi="Times New Roman"/>
          <w:color w:val="000000"/>
          <w:sz w:val="28"/>
        </w:rPr>
        <w:t>II</w:t>
      </w:r>
      <w:r w:rsidRPr="00DB787E">
        <w:rPr>
          <w:rFonts w:ascii="Times New Roman" w:hAnsi="Times New Roman"/>
          <w:color w:val="000000"/>
          <w:sz w:val="28"/>
          <w:lang w:val="ru-RU"/>
        </w:rPr>
        <w:t xml:space="preserve"> (</w:t>
      </w:r>
      <w:r>
        <w:rPr>
          <w:rFonts w:ascii="Times New Roman" w:hAnsi="Times New Roman"/>
          <w:color w:val="000000"/>
          <w:sz w:val="28"/>
        </w:rPr>
        <w:t>well</w:t>
      </w:r>
      <w:r w:rsidRPr="00DB787E">
        <w:rPr>
          <w:rFonts w:ascii="Times New Roman" w:hAnsi="Times New Roman"/>
          <w:color w:val="000000"/>
          <w:sz w:val="28"/>
          <w:lang w:val="ru-RU"/>
        </w:rPr>
        <w:t>-</w:t>
      </w:r>
      <w:r>
        <w:rPr>
          <w:rFonts w:ascii="Times New Roman" w:hAnsi="Times New Roman"/>
          <w:color w:val="000000"/>
          <w:sz w:val="28"/>
        </w:rPr>
        <w:t>behaved</w:t>
      </w:r>
      <w:r w:rsidRPr="00DB787E">
        <w:rPr>
          <w:rFonts w:ascii="Times New Roman" w:hAnsi="Times New Roman"/>
          <w:color w:val="000000"/>
          <w:sz w:val="28"/>
          <w:lang w:val="ru-RU"/>
        </w:rPr>
        <w:t>);</w:t>
      </w:r>
    </w:p>
    <w:p w:rsidR="00AF1BDF" w:rsidRPr="00DB787E" w:rsidRDefault="00C026CE">
      <w:pPr>
        <w:spacing w:after="0" w:line="264" w:lineRule="auto"/>
        <w:ind w:firstLine="600"/>
        <w:jc w:val="both"/>
        <w:rPr>
          <w:lang w:val="ru-RU"/>
        </w:rPr>
      </w:pPr>
      <w:r w:rsidRPr="00DB787E">
        <w:rPr>
          <w:rFonts w:ascii="Times New Roman" w:hAnsi="Times New Roman"/>
          <w:color w:val="000000"/>
          <w:sz w:val="28"/>
          <w:lang w:val="ru-RU"/>
        </w:rPr>
        <w:t xml:space="preserve">образование сложных прилагательных путём соединения основы прилагательного с основой причастия </w:t>
      </w:r>
      <w:r>
        <w:rPr>
          <w:rFonts w:ascii="Times New Roman" w:hAnsi="Times New Roman"/>
          <w:color w:val="000000"/>
          <w:sz w:val="28"/>
        </w:rPr>
        <w:t>I</w:t>
      </w:r>
      <w:r w:rsidRPr="00DB787E">
        <w:rPr>
          <w:rFonts w:ascii="Times New Roman" w:hAnsi="Times New Roman"/>
          <w:color w:val="000000"/>
          <w:sz w:val="28"/>
          <w:lang w:val="ru-RU"/>
        </w:rPr>
        <w:t xml:space="preserve"> (</w:t>
      </w:r>
      <w:r>
        <w:rPr>
          <w:rFonts w:ascii="Times New Roman" w:hAnsi="Times New Roman"/>
          <w:color w:val="000000"/>
          <w:sz w:val="28"/>
        </w:rPr>
        <w:t>nice</w:t>
      </w:r>
      <w:r w:rsidRPr="00DB787E">
        <w:rPr>
          <w:rFonts w:ascii="Times New Roman" w:hAnsi="Times New Roman"/>
          <w:color w:val="000000"/>
          <w:sz w:val="28"/>
          <w:lang w:val="ru-RU"/>
        </w:rPr>
        <w:t>-</w:t>
      </w:r>
      <w:r>
        <w:rPr>
          <w:rFonts w:ascii="Times New Roman" w:hAnsi="Times New Roman"/>
          <w:color w:val="000000"/>
          <w:sz w:val="28"/>
        </w:rPr>
        <w:t>looking</w:t>
      </w:r>
      <w:r w:rsidRPr="00DB787E">
        <w:rPr>
          <w:rFonts w:ascii="Times New Roman" w:hAnsi="Times New Roman"/>
          <w:color w:val="000000"/>
          <w:sz w:val="28"/>
          <w:lang w:val="ru-RU"/>
        </w:rPr>
        <w:t>);</w:t>
      </w:r>
    </w:p>
    <w:p w:rsidR="00AF1BDF" w:rsidRPr="00DB787E" w:rsidRDefault="00C026CE">
      <w:pPr>
        <w:spacing w:after="0" w:line="264" w:lineRule="auto"/>
        <w:ind w:firstLine="600"/>
        <w:jc w:val="both"/>
        <w:rPr>
          <w:lang w:val="ru-RU"/>
        </w:rPr>
      </w:pPr>
      <w:r w:rsidRPr="00DB787E">
        <w:rPr>
          <w:rFonts w:ascii="Times New Roman" w:hAnsi="Times New Roman"/>
          <w:color w:val="000000"/>
          <w:sz w:val="28"/>
          <w:lang w:val="ru-RU"/>
        </w:rPr>
        <w:t xml:space="preserve">конверсия: </w:t>
      </w:r>
    </w:p>
    <w:p w:rsidR="00AF1BDF" w:rsidRPr="00DB787E" w:rsidRDefault="00C026CE">
      <w:pPr>
        <w:spacing w:after="0" w:line="264" w:lineRule="auto"/>
        <w:ind w:firstLine="600"/>
        <w:jc w:val="both"/>
        <w:rPr>
          <w:lang w:val="ru-RU"/>
        </w:rPr>
      </w:pPr>
      <w:r w:rsidRPr="00DB787E">
        <w:rPr>
          <w:rFonts w:ascii="Times New Roman" w:hAnsi="Times New Roman"/>
          <w:color w:val="000000"/>
          <w:sz w:val="28"/>
          <w:lang w:val="ru-RU"/>
        </w:rPr>
        <w:t>образование имён существительных от неопределённой формы глаголов (</w:t>
      </w:r>
      <w:r>
        <w:rPr>
          <w:rFonts w:ascii="Times New Roman" w:hAnsi="Times New Roman"/>
          <w:color w:val="000000"/>
          <w:sz w:val="28"/>
        </w:rPr>
        <w:t>to</w:t>
      </w:r>
      <w:r w:rsidRPr="00DB787E">
        <w:rPr>
          <w:rFonts w:ascii="Times New Roman" w:hAnsi="Times New Roman"/>
          <w:color w:val="000000"/>
          <w:sz w:val="28"/>
          <w:lang w:val="ru-RU"/>
        </w:rPr>
        <w:t xml:space="preserve"> </w:t>
      </w:r>
      <w:r>
        <w:rPr>
          <w:rFonts w:ascii="Times New Roman" w:hAnsi="Times New Roman"/>
          <w:color w:val="000000"/>
          <w:sz w:val="28"/>
        </w:rPr>
        <w:t>run</w:t>
      </w:r>
      <w:r w:rsidRPr="00DB787E">
        <w:rPr>
          <w:rFonts w:ascii="Times New Roman" w:hAnsi="Times New Roman"/>
          <w:color w:val="000000"/>
          <w:sz w:val="28"/>
          <w:lang w:val="ru-RU"/>
        </w:rPr>
        <w:t xml:space="preserve"> – </w:t>
      </w:r>
      <w:r>
        <w:rPr>
          <w:rFonts w:ascii="Times New Roman" w:hAnsi="Times New Roman"/>
          <w:color w:val="000000"/>
          <w:sz w:val="28"/>
        </w:rPr>
        <w:t>a</w:t>
      </w:r>
      <w:r w:rsidRPr="00DB787E">
        <w:rPr>
          <w:rFonts w:ascii="Times New Roman" w:hAnsi="Times New Roman"/>
          <w:color w:val="000000"/>
          <w:sz w:val="28"/>
          <w:lang w:val="ru-RU"/>
        </w:rPr>
        <w:t xml:space="preserve"> </w:t>
      </w:r>
      <w:r>
        <w:rPr>
          <w:rFonts w:ascii="Times New Roman" w:hAnsi="Times New Roman"/>
          <w:color w:val="000000"/>
          <w:sz w:val="28"/>
        </w:rPr>
        <w:t>run</w:t>
      </w:r>
      <w:r w:rsidRPr="00DB787E">
        <w:rPr>
          <w:rFonts w:ascii="Times New Roman" w:hAnsi="Times New Roman"/>
          <w:color w:val="000000"/>
          <w:sz w:val="28"/>
          <w:lang w:val="ru-RU"/>
        </w:rPr>
        <w:t xml:space="preserve">); </w:t>
      </w:r>
    </w:p>
    <w:p w:rsidR="00AF1BDF" w:rsidRPr="00DB787E" w:rsidRDefault="00C026CE">
      <w:pPr>
        <w:spacing w:after="0" w:line="264" w:lineRule="auto"/>
        <w:ind w:firstLine="600"/>
        <w:jc w:val="both"/>
        <w:rPr>
          <w:lang w:val="ru-RU"/>
        </w:rPr>
      </w:pPr>
      <w:r w:rsidRPr="00DB787E">
        <w:rPr>
          <w:rFonts w:ascii="Times New Roman" w:hAnsi="Times New Roman"/>
          <w:color w:val="000000"/>
          <w:sz w:val="28"/>
          <w:lang w:val="ru-RU"/>
        </w:rPr>
        <w:t>образование имён существительных от имён прилагательных (</w:t>
      </w:r>
      <w:r>
        <w:rPr>
          <w:rFonts w:ascii="Times New Roman" w:hAnsi="Times New Roman"/>
          <w:color w:val="000000"/>
          <w:sz w:val="28"/>
        </w:rPr>
        <w:t>rich</w:t>
      </w:r>
      <w:r w:rsidRPr="00DB787E">
        <w:rPr>
          <w:rFonts w:ascii="Times New Roman" w:hAnsi="Times New Roman"/>
          <w:color w:val="000000"/>
          <w:sz w:val="28"/>
          <w:lang w:val="ru-RU"/>
        </w:rPr>
        <w:t xml:space="preserve"> </w:t>
      </w:r>
      <w:r>
        <w:rPr>
          <w:rFonts w:ascii="Times New Roman" w:hAnsi="Times New Roman"/>
          <w:color w:val="000000"/>
          <w:sz w:val="28"/>
        </w:rPr>
        <w:t>people</w:t>
      </w:r>
      <w:r w:rsidRPr="00DB787E">
        <w:rPr>
          <w:rFonts w:ascii="Times New Roman" w:hAnsi="Times New Roman"/>
          <w:color w:val="000000"/>
          <w:sz w:val="28"/>
          <w:lang w:val="ru-RU"/>
        </w:rPr>
        <w:t xml:space="preserve"> – </w:t>
      </w:r>
      <w:r>
        <w:rPr>
          <w:rFonts w:ascii="Times New Roman" w:hAnsi="Times New Roman"/>
          <w:color w:val="000000"/>
          <w:sz w:val="28"/>
        </w:rPr>
        <w:t>the</w:t>
      </w:r>
      <w:r w:rsidRPr="00DB787E">
        <w:rPr>
          <w:rFonts w:ascii="Times New Roman" w:hAnsi="Times New Roman"/>
          <w:color w:val="000000"/>
          <w:sz w:val="28"/>
          <w:lang w:val="ru-RU"/>
        </w:rPr>
        <w:t xml:space="preserve"> </w:t>
      </w:r>
      <w:r>
        <w:rPr>
          <w:rFonts w:ascii="Times New Roman" w:hAnsi="Times New Roman"/>
          <w:color w:val="000000"/>
          <w:sz w:val="28"/>
        </w:rPr>
        <w:t>rich</w:t>
      </w:r>
      <w:r w:rsidRPr="00DB787E">
        <w:rPr>
          <w:rFonts w:ascii="Times New Roman" w:hAnsi="Times New Roman"/>
          <w:color w:val="000000"/>
          <w:sz w:val="28"/>
          <w:lang w:val="ru-RU"/>
        </w:rPr>
        <w:t>);</w:t>
      </w:r>
    </w:p>
    <w:p w:rsidR="00AF1BDF" w:rsidRPr="00DB787E" w:rsidRDefault="00C026CE">
      <w:pPr>
        <w:spacing w:after="0" w:line="264" w:lineRule="auto"/>
        <w:ind w:firstLine="600"/>
        <w:jc w:val="both"/>
        <w:rPr>
          <w:lang w:val="ru-RU"/>
        </w:rPr>
      </w:pPr>
      <w:r w:rsidRPr="00DB787E">
        <w:rPr>
          <w:rFonts w:ascii="Times New Roman" w:hAnsi="Times New Roman"/>
          <w:color w:val="000000"/>
          <w:sz w:val="28"/>
          <w:lang w:val="ru-RU"/>
        </w:rPr>
        <w:t>образование глаголов от имён существительных (</w:t>
      </w:r>
      <w:r>
        <w:rPr>
          <w:rFonts w:ascii="Times New Roman" w:hAnsi="Times New Roman"/>
          <w:color w:val="000000"/>
          <w:sz w:val="28"/>
        </w:rPr>
        <w:t>a</w:t>
      </w:r>
      <w:r w:rsidRPr="00DB787E">
        <w:rPr>
          <w:rFonts w:ascii="Times New Roman" w:hAnsi="Times New Roman"/>
          <w:color w:val="000000"/>
          <w:sz w:val="28"/>
          <w:lang w:val="ru-RU"/>
        </w:rPr>
        <w:t xml:space="preserve"> </w:t>
      </w:r>
      <w:r>
        <w:rPr>
          <w:rFonts w:ascii="Times New Roman" w:hAnsi="Times New Roman"/>
          <w:color w:val="000000"/>
          <w:sz w:val="28"/>
        </w:rPr>
        <w:t>hand</w:t>
      </w:r>
      <w:r w:rsidRPr="00DB787E">
        <w:rPr>
          <w:rFonts w:ascii="Times New Roman" w:hAnsi="Times New Roman"/>
          <w:color w:val="000000"/>
          <w:sz w:val="28"/>
          <w:lang w:val="ru-RU"/>
        </w:rPr>
        <w:t xml:space="preserve"> – </w:t>
      </w:r>
      <w:r>
        <w:rPr>
          <w:rFonts w:ascii="Times New Roman" w:hAnsi="Times New Roman"/>
          <w:color w:val="000000"/>
          <w:sz w:val="28"/>
        </w:rPr>
        <w:t>to</w:t>
      </w:r>
      <w:r w:rsidRPr="00DB787E">
        <w:rPr>
          <w:rFonts w:ascii="Times New Roman" w:hAnsi="Times New Roman"/>
          <w:color w:val="000000"/>
          <w:sz w:val="28"/>
          <w:lang w:val="ru-RU"/>
        </w:rPr>
        <w:t xml:space="preserve"> </w:t>
      </w:r>
      <w:r>
        <w:rPr>
          <w:rFonts w:ascii="Times New Roman" w:hAnsi="Times New Roman"/>
          <w:color w:val="000000"/>
          <w:sz w:val="28"/>
        </w:rPr>
        <w:t>hand</w:t>
      </w:r>
      <w:r w:rsidRPr="00DB787E">
        <w:rPr>
          <w:rFonts w:ascii="Times New Roman" w:hAnsi="Times New Roman"/>
          <w:color w:val="000000"/>
          <w:sz w:val="28"/>
          <w:lang w:val="ru-RU"/>
        </w:rPr>
        <w:t xml:space="preserve">); </w:t>
      </w:r>
    </w:p>
    <w:p w:rsidR="00AF1BDF" w:rsidRPr="00DB787E" w:rsidRDefault="00C026CE">
      <w:pPr>
        <w:spacing w:after="0" w:line="264" w:lineRule="auto"/>
        <w:ind w:firstLine="600"/>
        <w:jc w:val="both"/>
        <w:rPr>
          <w:lang w:val="ru-RU"/>
        </w:rPr>
      </w:pPr>
      <w:r w:rsidRPr="00DB787E">
        <w:rPr>
          <w:rFonts w:ascii="Times New Roman" w:hAnsi="Times New Roman"/>
          <w:color w:val="000000"/>
          <w:sz w:val="28"/>
          <w:lang w:val="ru-RU"/>
        </w:rPr>
        <w:t>образование глаголов от имён прилагательных (</w:t>
      </w:r>
      <w:r>
        <w:rPr>
          <w:rFonts w:ascii="Times New Roman" w:hAnsi="Times New Roman"/>
          <w:color w:val="000000"/>
          <w:sz w:val="28"/>
        </w:rPr>
        <w:t>cool</w:t>
      </w:r>
      <w:r w:rsidRPr="00DB787E">
        <w:rPr>
          <w:rFonts w:ascii="Times New Roman" w:hAnsi="Times New Roman"/>
          <w:color w:val="000000"/>
          <w:sz w:val="28"/>
          <w:lang w:val="ru-RU"/>
        </w:rPr>
        <w:t xml:space="preserve"> – </w:t>
      </w:r>
      <w:r>
        <w:rPr>
          <w:rFonts w:ascii="Times New Roman" w:hAnsi="Times New Roman"/>
          <w:color w:val="000000"/>
          <w:sz w:val="28"/>
        </w:rPr>
        <w:t>to</w:t>
      </w:r>
      <w:r w:rsidRPr="00DB787E">
        <w:rPr>
          <w:rFonts w:ascii="Times New Roman" w:hAnsi="Times New Roman"/>
          <w:color w:val="000000"/>
          <w:sz w:val="28"/>
          <w:lang w:val="ru-RU"/>
        </w:rPr>
        <w:t xml:space="preserve"> </w:t>
      </w:r>
      <w:r>
        <w:rPr>
          <w:rFonts w:ascii="Times New Roman" w:hAnsi="Times New Roman"/>
          <w:color w:val="000000"/>
          <w:sz w:val="28"/>
        </w:rPr>
        <w:t>cool</w:t>
      </w:r>
      <w:r w:rsidRPr="00DB787E">
        <w:rPr>
          <w:rFonts w:ascii="Times New Roman" w:hAnsi="Times New Roman"/>
          <w:color w:val="000000"/>
          <w:sz w:val="28"/>
          <w:lang w:val="ru-RU"/>
        </w:rPr>
        <w:t xml:space="preserve">). </w:t>
      </w:r>
    </w:p>
    <w:p w:rsidR="00AF1BDF" w:rsidRPr="00DB787E" w:rsidRDefault="00C026CE">
      <w:pPr>
        <w:spacing w:after="0" w:line="264" w:lineRule="auto"/>
        <w:ind w:firstLine="600"/>
        <w:jc w:val="both"/>
        <w:rPr>
          <w:lang w:val="ru-RU"/>
        </w:rPr>
      </w:pPr>
      <w:r w:rsidRPr="00DB787E">
        <w:rPr>
          <w:rFonts w:ascii="Times New Roman" w:hAnsi="Times New Roman"/>
          <w:color w:val="000000"/>
          <w:sz w:val="28"/>
          <w:lang w:val="ru-RU"/>
        </w:rPr>
        <w:lastRenderedPageBreak/>
        <w:t>Имена прилагательные на -</w:t>
      </w:r>
      <w:r>
        <w:rPr>
          <w:rFonts w:ascii="Times New Roman" w:hAnsi="Times New Roman"/>
          <w:color w:val="000000"/>
          <w:sz w:val="28"/>
        </w:rPr>
        <w:t>ed</w:t>
      </w:r>
      <w:r w:rsidRPr="00DB787E">
        <w:rPr>
          <w:rFonts w:ascii="Times New Roman" w:hAnsi="Times New Roman"/>
          <w:color w:val="000000"/>
          <w:sz w:val="28"/>
          <w:lang w:val="ru-RU"/>
        </w:rPr>
        <w:t xml:space="preserve"> и -</w:t>
      </w:r>
      <w:r>
        <w:rPr>
          <w:rFonts w:ascii="Times New Roman" w:hAnsi="Times New Roman"/>
          <w:color w:val="000000"/>
          <w:sz w:val="28"/>
        </w:rPr>
        <w:t>ing</w:t>
      </w:r>
      <w:r w:rsidRPr="00DB787E">
        <w:rPr>
          <w:rFonts w:ascii="Times New Roman" w:hAnsi="Times New Roman"/>
          <w:color w:val="000000"/>
          <w:sz w:val="28"/>
          <w:lang w:val="ru-RU"/>
        </w:rPr>
        <w:t xml:space="preserve"> (</w:t>
      </w:r>
      <w:r>
        <w:rPr>
          <w:rFonts w:ascii="Times New Roman" w:hAnsi="Times New Roman"/>
          <w:color w:val="000000"/>
          <w:sz w:val="28"/>
        </w:rPr>
        <w:t>excited</w:t>
      </w:r>
      <w:r w:rsidRPr="00DB787E">
        <w:rPr>
          <w:rFonts w:ascii="Times New Roman" w:hAnsi="Times New Roman"/>
          <w:color w:val="000000"/>
          <w:sz w:val="28"/>
          <w:lang w:val="ru-RU"/>
        </w:rPr>
        <w:t xml:space="preserve"> – </w:t>
      </w:r>
      <w:r>
        <w:rPr>
          <w:rFonts w:ascii="Times New Roman" w:hAnsi="Times New Roman"/>
          <w:color w:val="000000"/>
          <w:sz w:val="28"/>
        </w:rPr>
        <w:t>exciting</w:t>
      </w:r>
      <w:r w:rsidRPr="00DB787E">
        <w:rPr>
          <w:rFonts w:ascii="Times New Roman" w:hAnsi="Times New Roman"/>
          <w:color w:val="000000"/>
          <w:sz w:val="28"/>
          <w:lang w:val="ru-RU"/>
        </w:rPr>
        <w:t>).</w:t>
      </w:r>
    </w:p>
    <w:p w:rsidR="00AF1BDF" w:rsidRPr="00DB787E" w:rsidRDefault="00C026CE">
      <w:pPr>
        <w:spacing w:after="0" w:line="264" w:lineRule="auto"/>
        <w:ind w:firstLine="600"/>
        <w:jc w:val="both"/>
        <w:rPr>
          <w:lang w:val="ru-RU"/>
        </w:rPr>
      </w:pPr>
      <w:r w:rsidRPr="00DB787E">
        <w:rPr>
          <w:rFonts w:ascii="Times New Roman" w:hAnsi="Times New Roman"/>
          <w:color w:val="000000"/>
          <w:sz w:val="28"/>
          <w:lang w:val="ru-RU"/>
        </w:rPr>
        <w:t xml:space="preserve">Многозначные лексические единицы. Синонимы. Антонимы. Интернациональные слова. Наиболее частотные фразовые глаголы. Сокращения и аббревиатуры. </w:t>
      </w:r>
    </w:p>
    <w:p w:rsidR="00AF1BDF" w:rsidRPr="00DB787E" w:rsidRDefault="00C026CE">
      <w:pPr>
        <w:spacing w:after="0" w:line="264" w:lineRule="auto"/>
        <w:ind w:firstLine="600"/>
        <w:jc w:val="both"/>
        <w:rPr>
          <w:lang w:val="ru-RU"/>
        </w:rPr>
      </w:pPr>
      <w:r w:rsidRPr="00DB787E">
        <w:rPr>
          <w:rFonts w:ascii="Times New Roman" w:hAnsi="Times New Roman"/>
          <w:color w:val="000000"/>
          <w:sz w:val="28"/>
          <w:lang w:val="ru-RU"/>
        </w:rPr>
        <w:t xml:space="preserve">Различные средства связи для обеспечения целостности и логичности устного/письменного высказывания. </w:t>
      </w:r>
    </w:p>
    <w:p w:rsidR="00AF1BDF" w:rsidRPr="00DB787E" w:rsidRDefault="00C026CE">
      <w:pPr>
        <w:spacing w:after="0" w:line="264" w:lineRule="auto"/>
        <w:ind w:firstLine="600"/>
        <w:jc w:val="both"/>
        <w:rPr>
          <w:lang w:val="ru-RU"/>
        </w:rPr>
      </w:pPr>
      <w:r w:rsidRPr="00DB787E">
        <w:rPr>
          <w:rFonts w:ascii="Times New Roman" w:hAnsi="Times New Roman"/>
          <w:i/>
          <w:color w:val="000000"/>
          <w:sz w:val="28"/>
          <w:lang w:val="ru-RU"/>
        </w:rPr>
        <w:t>Грамматическая сторона речи</w:t>
      </w:r>
    </w:p>
    <w:p w:rsidR="00AF1BDF" w:rsidRPr="00DB787E" w:rsidRDefault="00C026CE">
      <w:pPr>
        <w:spacing w:after="0" w:line="264" w:lineRule="auto"/>
        <w:ind w:firstLine="600"/>
        <w:jc w:val="both"/>
        <w:rPr>
          <w:lang w:val="ru-RU"/>
        </w:rPr>
      </w:pPr>
      <w:r w:rsidRPr="00DB787E">
        <w:rPr>
          <w:rFonts w:ascii="Times New Roman" w:hAnsi="Times New Roman"/>
          <w:color w:val="000000"/>
          <w:sz w:val="28"/>
          <w:lang w:val="ru-RU"/>
        </w:rPr>
        <w:t xml:space="preserve">Распознавание и употребление в устной и письменной речи изученных морфологических форм и синтаксических конструкций английского языка. </w:t>
      </w:r>
    </w:p>
    <w:p w:rsidR="00AF1BDF" w:rsidRPr="00DB787E" w:rsidRDefault="00C026CE">
      <w:pPr>
        <w:spacing w:after="0" w:line="264" w:lineRule="auto"/>
        <w:ind w:firstLine="600"/>
        <w:jc w:val="both"/>
        <w:rPr>
          <w:lang w:val="ru-RU"/>
        </w:rPr>
      </w:pPr>
      <w:r w:rsidRPr="00DB787E">
        <w:rPr>
          <w:rFonts w:ascii="Times New Roman" w:hAnsi="Times New Roman"/>
          <w:color w:val="000000"/>
          <w:sz w:val="28"/>
          <w:lang w:val="ru-RU"/>
        </w:rPr>
        <w:t xml:space="preserve">Различные коммуникативные типы предложений: повествовательные (утвердительные, отрицательные), вопросительные (общий, специальный, альтернативный, разделительный вопросы), побудительные (в утвердительной и отрицательной форме). </w:t>
      </w:r>
    </w:p>
    <w:p w:rsidR="00AF1BDF" w:rsidRPr="00DB787E" w:rsidRDefault="00C026CE">
      <w:pPr>
        <w:spacing w:after="0" w:line="264" w:lineRule="auto"/>
        <w:ind w:firstLine="600"/>
        <w:jc w:val="both"/>
        <w:rPr>
          <w:lang w:val="ru-RU"/>
        </w:rPr>
      </w:pPr>
      <w:r w:rsidRPr="00DB787E">
        <w:rPr>
          <w:rFonts w:ascii="Times New Roman" w:hAnsi="Times New Roman"/>
          <w:color w:val="000000"/>
          <w:sz w:val="28"/>
          <w:lang w:val="ru-RU"/>
        </w:rPr>
        <w:t>Нераспространённые и распространённые простые предложения, в том числе с несколькими обстоятельствами, следующими в определённом порядке (</w:t>
      </w:r>
      <w:r>
        <w:rPr>
          <w:rFonts w:ascii="Times New Roman" w:hAnsi="Times New Roman"/>
          <w:color w:val="000000"/>
          <w:sz w:val="28"/>
        </w:rPr>
        <w:t>We</w:t>
      </w:r>
      <w:r w:rsidRPr="00DB787E">
        <w:rPr>
          <w:rFonts w:ascii="Times New Roman" w:hAnsi="Times New Roman"/>
          <w:color w:val="000000"/>
          <w:sz w:val="28"/>
          <w:lang w:val="ru-RU"/>
        </w:rPr>
        <w:t xml:space="preserve"> </w:t>
      </w:r>
      <w:r>
        <w:rPr>
          <w:rFonts w:ascii="Times New Roman" w:hAnsi="Times New Roman"/>
          <w:color w:val="000000"/>
          <w:sz w:val="28"/>
        </w:rPr>
        <w:t>moved</w:t>
      </w:r>
      <w:r w:rsidRPr="00DB787E">
        <w:rPr>
          <w:rFonts w:ascii="Times New Roman" w:hAnsi="Times New Roman"/>
          <w:color w:val="000000"/>
          <w:sz w:val="28"/>
          <w:lang w:val="ru-RU"/>
        </w:rPr>
        <w:t xml:space="preserve"> </w:t>
      </w:r>
      <w:r>
        <w:rPr>
          <w:rFonts w:ascii="Times New Roman" w:hAnsi="Times New Roman"/>
          <w:color w:val="000000"/>
          <w:sz w:val="28"/>
        </w:rPr>
        <w:t>to</w:t>
      </w:r>
      <w:r w:rsidRPr="00DB787E">
        <w:rPr>
          <w:rFonts w:ascii="Times New Roman" w:hAnsi="Times New Roman"/>
          <w:color w:val="000000"/>
          <w:sz w:val="28"/>
          <w:lang w:val="ru-RU"/>
        </w:rPr>
        <w:t xml:space="preserve"> </w:t>
      </w:r>
      <w:r>
        <w:rPr>
          <w:rFonts w:ascii="Times New Roman" w:hAnsi="Times New Roman"/>
          <w:color w:val="000000"/>
          <w:sz w:val="28"/>
        </w:rPr>
        <w:t>a</w:t>
      </w:r>
      <w:r w:rsidRPr="00DB787E">
        <w:rPr>
          <w:rFonts w:ascii="Times New Roman" w:hAnsi="Times New Roman"/>
          <w:color w:val="000000"/>
          <w:sz w:val="28"/>
          <w:lang w:val="ru-RU"/>
        </w:rPr>
        <w:t xml:space="preserve"> </w:t>
      </w:r>
      <w:r>
        <w:rPr>
          <w:rFonts w:ascii="Times New Roman" w:hAnsi="Times New Roman"/>
          <w:color w:val="000000"/>
          <w:sz w:val="28"/>
        </w:rPr>
        <w:t>new</w:t>
      </w:r>
      <w:r w:rsidRPr="00DB787E">
        <w:rPr>
          <w:rFonts w:ascii="Times New Roman" w:hAnsi="Times New Roman"/>
          <w:color w:val="000000"/>
          <w:sz w:val="28"/>
          <w:lang w:val="ru-RU"/>
        </w:rPr>
        <w:t xml:space="preserve"> </w:t>
      </w:r>
      <w:r>
        <w:rPr>
          <w:rFonts w:ascii="Times New Roman" w:hAnsi="Times New Roman"/>
          <w:color w:val="000000"/>
          <w:sz w:val="28"/>
        </w:rPr>
        <w:t>house</w:t>
      </w:r>
      <w:r w:rsidRPr="00DB787E">
        <w:rPr>
          <w:rFonts w:ascii="Times New Roman" w:hAnsi="Times New Roman"/>
          <w:color w:val="000000"/>
          <w:sz w:val="28"/>
          <w:lang w:val="ru-RU"/>
        </w:rPr>
        <w:t xml:space="preserve"> </w:t>
      </w:r>
      <w:r>
        <w:rPr>
          <w:rFonts w:ascii="Times New Roman" w:hAnsi="Times New Roman"/>
          <w:color w:val="000000"/>
          <w:sz w:val="28"/>
        </w:rPr>
        <w:t>last</w:t>
      </w:r>
      <w:r w:rsidRPr="00DB787E">
        <w:rPr>
          <w:rFonts w:ascii="Times New Roman" w:hAnsi="Times New Roman"/>
          <w:color w:val="000000"/>
          <w:sz w:val="28"/>
          <w:lang w:val="ru-RU"/>
        </w:rPr>
        <w:t xml:space="preserve"> </w:t>
      </w:r>
      <w:r>
        <w:rPr>
          <w:rFonts w:ascii="Times New Roman" w:hAnsi="Times New Roman"/>
          <w:color w:val="000000"/>
          <w:sz w:val="28"/>
        </w:rPr>
        <w:t>year</w:t>
      </w:r>
      <w:r w:rsidRPr="00DB787E">
        <w:rPr>
          <w:rFonts w:ascii="Times New Roman" w:hAnsi="Times New Roman"/>
          <w:color w:val="000000"/>
          <w:sz w:val="28"/>
          <w:lang w:val="ru-RU"/>
        </w:rPr>
        <w:t xml:space="preserve">.). </w:t>
      </w:r>
    </w:p>
    <w:p w:rsidR="00AF1BDF" w:rsidRPr="00DB787E" w:rsidRDefault="00C026CE">
      <w:pPr>
        <w:spacing w:after="0" w:line="264" w:lineRule="auto"/>
        <w:ind w:firstLine="600"/>
        <w:jc w:val="both"/>
        <w:rPr>
          <w:lang w:val="ru-RU"/>
        </w:rPr>
      </w:pPr>
      <w:r w:rsidRPr="00DB787E">
        <w:rPr>
          <w:rFonts w:ascii="Times New Roman" w:hAnsi="Times New Roman"/>
          <w:color w:val="000000"/>
          <w:sz w:val="28"/>
          <w:lang w:val="ru-RU"/>
        </w:rPr>
        <w:t xml:space="preserve">Предложения с начальным </w:t>
      </w:r>
      <w:r>
        <w:rPr>
          <w:rFonts w:ascii="Times New Roman" w:hAnsi="Times New Roman"/>
          <w:color w:val="000000"/>
          <w:sz w:val="28"/>
        </w:rPr>
        <w:t>It</w:t>
      </w:r>
      <w:r w:rsidRPr="00DB787E">
        <w:rPr>
          <w:rFonts w:ascii="Times New Roman" w:hAnsi="Times New Roman"/>
          <w:color w:val="000000"/>
          <w:sz w:val="28"/>
          <w:lang w:val="ru-RU"/>
        </w:rPr>
        <w:t xml:space="preserve">. </w:t>
      </w:r>
    </w:p>
    <w:p w:rsidR="00AF1BDF" w:rsidRPr="00DB787E" w:rsidRDefault="00C026CE">
      <w:pPr>
        <w:spacing w:after="0" w:line="264" w:lineRule="auto"/>
        <w:ind w:firstLine="600"/>
        <w:jc w:val="both"/>
        <w:rPr>
          <w:lang w:val="ru-RU"/>
        </w:rPr>
      </w:pPr>
      <w:r w:rsidRPr="00DB787E">
        <w:rPr>
          <w:rFonts w:ascii="Times New Roman" w:hAnsi="Times New Roman"/>
          <w:color w:val="000000"/>
          <w:sz w:val="28"/>
          <w:lang w:val="ru-RU"/>
        </w:rPr>
        <w:t xml:space="preserve">Предложения с начальным </w:t>
      </w:r>
      <w:r>
        <w:rPr>
          <w:rFonts w:ascii="Times New Roman" w:hAnsi="Times New Roman"/>
          <w:color w:val="000000"/>
          <w:sz w:val="28"/>
        </w:rPr>
        <w:t>There</w:t>
      </w:r>
      <w:r w:rsidRPr="00DB787E">
        <w:rPr>
          <w:rFonts w:ascii="Times New Roman" w:hAnsi="Times New Roman"/>
          <w:color w:val="000000"/>
          <w:sz w:val="28"/>
          <w:lang w:val="ru-RU"/>
        </w:rPr>
        <w:t xml:space="preserve"> + </w:t>
      </w:r>
      <w:r>
        <w:rPr>
          <w:rFonts w:ascii="Times New Roman" w:hAnsi="Times New Roman"/>
          <w:color w:val="000000"/>
          <w:sz w:val="28"/>
        </w:rPr>
        <w:t>to</w:t>
      </w:r>
      <w:r w:rsidRPr="00DB787E">
        <w:rPr>
          <w:rFonts w:ascii="Times New Roman" w:hAnsi="Times New Roman"/>
          <w:color w:val="000000"/>
          <w:sz w:val="28"/>
          <w:lang w:val="ru-RU"/>
        </w:rPr>
        <w:t xml:space="preserve"> </w:t>
      </w:r>
      <w:r>
        <w:rPr>
          <w:rFonts w:ascii="Times New Roman" w:hAnsi="Times New Roman"/>
          <w:color w:val="000000"/>
          <w:sz w:val="28"/>
        </w:rPr>
        <w:t>be</w:t>
      </w:r>
      <w:r w:rsidRPr="00DB787E">
        <w:rPr>
          <w:rFonts w:ascii="Times New Roman" w:hAnsi="Times New Roman"/>
          <w:color w:val="000000"/>
          <w:sz w:val="28"/>
          <w:lang w:val="ru-RU"/>
        </w:rPr>
        <w:t xml:space="preserve">. </w:t>
      </w:r>
    </w:p>
    <w:p w:rsidR="00AF1BDF" w:rsidRDefault="00C026CE">
      <w:pPr>
        <w:spacing w:after="0" w:line="264" w:lineRule="auto"/>
        <w:ind w:firstLine="600"/>
        <w:jc w:val="both"/>
      </w:pPr>
      <w:r>
        <w:rPr>
          <w:rFonts w:ascii="Times New Roman" w:hAnsi="Times New Roman"/>
          <w:color w:val="000000"/>
          <w:sz w:val="28"/>
        </w:rPr>
        <w:t xml:space="preserve">Предложения с глагольными конструкциями, содержащими глаголы-связки to be, to look, to seem, to feel (He looks/seems/feels happy.). </w:t>
      </w:r>
    </w:p>
    <w:p w:rsidR="00AF1BDF" w:rsidRDefault="00C026CE">
      <w:pPr>
        <w:spacing w:after="0" w:line="264" w:lineRule="auto"/>
        <w:ind w:firstLine="600"/>
        <w:jc w:val="both"/>
      </w:pPr>
      <w:r>
        <w:rPr>
          <w:rFonts w:ascii="Times New Roman" w:hAnsi="Times New Roman"/>
          <w:color w:val="000000"/>
          <w:sz w:val="28"/>
        </w:rPr>
        <w:t xml:space="preserve">Предложения cо сложным дополнением – Complex Object (I want you to help me. I saw her cross/crossing the road. I want to have my hair cut.). </w:t>
      </w:r>
    </w:p>
    <w:p w:rsidR="00AF1BDF" w:rsidRPr="00DB787E" w:rsidRDefault="00C026CE">
      <w:pPr>
        <w:spacing w:after="0" w:line="264" w:lineRule="auto"/>
        <w:ind w:firstLine="600"/>
        <w:jc w:val="both"/>
        <w:rPr>
          <w:lang w:val="ru-RU"/>
        </w:rPr>
      </w:pPr>
      <w:r w:rsidRPr="00DB787E">
        <w:rPr>
          <w:rFonts w:ascii="Times New Roman" w:hAnsi="Times New Roman"/>
          <w:color w:val="000000"/>
          <w:sz w:val="28"/>
          <w:lang w:val="ru-RU"/>
        </w:rPr>
        <w:t xml:space="preserve">Сложносочинённые предложения с сочинительными союзами </w:t>
      </w:r>
      <w:r>
        <w:rPr>
          <w:rFonts w:ascii="Times New Roman" w:hAnsi="Times New Roman"/>
          <w:color w:val="000000"/>
          <w:sz w:val="28"/>
        </w:rPr>
        <w:t>and</w:t>
      </w:r>
      <w:r w:rsidRPr="00DB787E">
        <w:rPr>
          <w:rFonts w:ascii="Times New Roman" w:hAnsi="Times New Roman"/>
          <w:color w:val="000000"/>
          <w:sz w:val="28"/>
          <w:lang w:val="ru-RU"/>
        </w:rPr>
        <w:t xml:space="preserve">, </w:t>
      </w:r>
      <w:r>
        <w:rPr>
          <w:rFonts w:ascii="Times New Roman" w:hAnsi="Times New Roman"/>
          <w:color w:val="000000"/>
          <w:sz w:val="28"/>
        </w:rPr>
        <w:t>but</w:t>
      </w:r>
      <w:r w:rsidRPr="00DB787E">
        <w:rPr>
          <w:rFonts w:ascii="Times New Roman" w:hAnsi="Times New Roman"/>
          <w:color w:val="000000"/>
          <w:sz w:val="28"/>
          <w:lang w:val="ru-RU"/>
        </w:rPr>
        <w:t xml:space="preserve">, </w:t>
      </w:r>
      <w:r>
        <w:rPr>
          <w:rFonts w:ascii="Times New Roman" w:hAnsi="Times New Roman"/>
          <w:color w:val="000000"/>
          <w:sz w:val="28"/>
        </w:rPr>
        <w:t>or</w:t>
      </w:r>
      <w:r w:rsidRPr="00DB787E">
        <w:rPr>
          <w:rFonts w:ascii="Times New Roman" w:hAnsi="Times New Roman"/>
          <w:color w:val="000000"/>
          <w:sz w:val="28"/>
          <w:lang w:val="ru-RU"/>
        </w:rPr>
        <w:t>.</w:t>
      </w:r>
    </w:p>
    <w:p w:rsidR="00AF1BDF" w:rsidRPr="00DB787E" w:rsidRDefault="00C026CE">
      <w:pPr>
        <w:spacing w:after="0" w:line="264" w:lineRule="auto"/>
        <w:ind w:firstLine="600"/>
        <w:jc w:val="both"/>
        <w:rPr>
          <w:lang w:val="ru-RU"/>
        </w:rPr>
      </w:pPr>
      <w:r w:rsidRPr="00DB787E">
        <w:rPr>
          <w:rFonts w:ascii="Times New Roman" w:hAnsi="Times New Roman"/>
          <w:color w:val="000000"/>
          <w:sz w:val="28"/>
          <w:lang w:val="ru-RU"/>
        </w:rPr>
        <w:t xml:space="preserve">Сложноподчинённые предложения с союзами и союзными словами </w:t>
      </w:r>
      <w:r>
        <w:rPr>
          <w:rFonts w:ascii="Times New Roman" w:hAnsi="Times New Roman"/>
          <w:color w:val="000000"/>
          <w:sz w:val="28"/>
        </w:rPr>
        <w:t>because</w:t>
      </w:r>
      <w:r w:rsidRPr="00DB787E">
        <w:rPr>
          <w:rFonts w:ascii="Times New Roman" w:hAnsi="Times New Roman"/>
          <w:color w:val="000000"/>
          <w:sz w:val="28"/>
          <w:lang w:val="ru-RU"/>
        </w:rPr>
        <w:t xml:space="preserve">, </w:t>
      </w:r>
      <w:r>
        <w:rPr>
          <w:rFonts w:ascii="Times New Roman" w:hAnsi="Times New Roman"/>
          <w:color w:val="000000"/>
          <w:sz w:val="28"/>
        </w:rPr>
        <w:t>if</w:t>
      </w:r>
      <w:r w:rsidRPr="00DB787E">
        <w:rPr>
          <w:rFonts w:ascii="Times New Roman" w:hAnsi="Times New Roman"/>
          <w:color w:val="000000"/>
          <w:sz w:val="28"/>
          <w:lang w:val="ru-RU"/>
        </w:rPr>
        <w:t xml:space="preserve">, </w:t>
      </w:r>
      <w:r>
        <w:rPr>
          <w:rFonts w:ascii="Times New Roman" w:hAnsi="Times New Roman"/>
          <w:color w:val="000000"/>
          <w:sz w:val="28"/>
        </w:rPr>
        <w:t>when</w:t>
      </w:r>
      <w:r w:rsidRPr="00DB787E">
        <w:rPr>
          <w:rFonts w:ascii="Times New Roman" w:hAnsi="Times New Roman"/>
          <w:color w:val="000000"/>
          <w:sz w:val="28"/>
          <w:lang w:val="ru-RU"/>
        </w:rPr>
        <w:t xml:space="preserve">, </w:t>
      </w:r>
      <w:r>
        <w:rPr>
          <w:rFonts w:ascii="Times New Roman" w:hAnsi="Times New Roman"/>
          <w:color w:val="000000"/>
          <w:sz w:val="28"/>
        </w:rPr>
        <w:t>where</w:t>
      </w:r>
      <w:r w:rsidRPr="00DB787E">
        <w:rPr>
          <w:rFonts w:ascii="Times New Roman" w:hAnsi="Times New Roman"/>
          <w:color w:val="000000"/>
          <w:sz w:val="28"/>
          <w:lang w:val="ru-RU"/>
        </w:rPr>
        <w:t xml:space="preserve">, </w:t>
      </w:r>
      <w:r>
        <w:rPr>
          <w:rFonts w:ascii="Times New Roman" w:hAnsi="Times New Roman"/>
          <w:color w:val="000000"/>
          <w:sz w:val="28"/>
        </w:rPr>
        <w:t>what</w:t>
      </w:r>
      <w:r w:rsidRPr="00DB787E">
        <w:rPr>
          <w:rFonts w:ascii="Times New Roman" w:hAnsi="Times New Roman"/>
          <w:color w:val="000000"/>
          <w:sz w:val="28"/>
          <w:lang w:val="ru-RU"/>
        </w:rPr>
        <w:t xml:space="preserve">, </w:t>
      </w:r>
      <w:r>
        <w:rPr>
          <w:rFonts w:ascii="Times New Roman" w:hAnsi="Times New Roman"/>
          <w:color w:val="000000"/>
          <w:sz w:val="28"/>
        </w:rPr>
        <w:t>why</w:t>
      </w:r>
      <w:r w:rsidRPr="00DB787E">
        <w:rPr>
          <w:rFonts w:ascii="Times New Roman" w:hAnsi="Times New Roman"/>
          <w:color w:val="000000"/>
          <w:sz w:val="28"/>
          <w:lang w:val="ru-RU"/>
        </w:rPr>
        <w:t xml:space="preserve">, </w:t>
      </w:r>
      <w:r>
        <w:rPr>
          <w:rFonts w:ascii="Times New Roman" w:hAnsi="Times New Roman"/>
          <w:color w:val="000000"/>
          <w:sz w:val="28"/>
        </w:rPr>
        <w:t>how</w:t>
      </w:r>
      <w:r w:rsidRPr="00DB787E">
        <w:rPr>
          <w:rFonts w:ascii="Times New Roman" w:hAnsi="Times New Roman"/>
          <w:color w:val="000000"/>
          <w:sz w:val="28"/>
          <w:lang w:val="ru-RU"/>
        </w:rPr>
        <w:t>.</w:t>
      </w:r>
    </w:p>
    <w:p w:rsidR="00AF1BDF" w:rsidRPr="00DB787E" w:rsidRDefault="00C026CE">
      <w:pPr>
        <w:spacing w:after="0" w:line="264" w:lineRule="auto"/>
        <w:ind w:firstLine="600"/>
        <w:jc w:val="both"/>
        <w:rPr>
          <w:lang w:val="ru-RU"/>
        </w:rPr>
      </w:pPr>
      <w:r w:rsidRPr="00DB787E">
        <w:rPr>
          <w:rFonts w:ascii="Times New Roman" w:hAnsi="Times New Roman"/>
          <w:color w:val="000000"/>
          <w:sz w:val="28"/>
          <w:lang w:val="ru-RU"/>
        </w:rPr>
        <w:t xml:space="preserve">Сложноподчинённые предложения с определительными придаточными с союзными словами </w:t>
      </w:r>
      <w:r>
        <w:rPr>
          <w:rFonts w:ascii="Times New Roman" w:hAnsi="Times New Roman"/>
          <w:color w:val="000000"/>
          <w:sz w:val="28"/>
        </w:rPr>
        <w:t>who</w:t>
      </w:r>
      <w:r w:rsidRPr="00DB787E">
        <w:rPr>
          <w:rFonts w:ascii="Times New Roman" w:hAnsi="Times New Roman"/>
          <w:color w:val="000000"/>
          <w:sz w:val="28"/>
          <w:lang w:val="ru-RU"/>
        </w:rPr>
        <w:t xml:space="preserve">, </w:t>
      </w:r>
      <w:r>
        <w:rPr>
          <w:rFonts w:ascii="Times New Roman" w:hAnsi="Times New Roman"/>
          <w:color w:val="000000"/>
          <w:sz w:val="28"/>
        </w:rPr>
        <w:t>which</w:t>
      </w:r>
      <w:r w:rsidRPr="00DB787E">
        <w:rPr>
          <w:rFonts w:ascii="Times New Roman" w:hAnsi="Times New Roman"/>
          <w:color w:val="000000"/>
          <w:sz w:val="28"/>
          <w:lang w:val="ru-RU"/>
        </w:rPr>
        <w:t xml:space="preserve">, </w:t>
      </w:r>
      <w:r>
        <w:rPr>
          <w:rFonts w:ascii="Times New Roman" w:hAnsi="Times New Roman"/>
          <w:color w:val="000000"/>
          <w:sz w:val="28"/>
        </w:rPr>
        <w:t>that</w:t>
      </w:r>
      <w:r w:rsidRPr="00DB787E">
        <w:rPr>
          <w:rFonts w:ascii="Times New Roman" w:hAnsi="Times New Roman"/>
          <w:color w:val="000000"/>
          <w:sz w:val="28"/>
          <w:lang w:val="ru-RU"/>
        </w:rPr>
        <w:t>.</w:t>
      </w:r>
    </w:p>
    <w:p w:rsidR="00AF1BDF" w:rsidRPr="00DB787E" w:rsidRDefault="00C026CE">
      <w:pPr>
        <w:spacing w:after="0" w:line="264" w:lineRule="auto"/>
        <w:ind w:firstLine="600"/>
        <w:jc w:val="both"/>
        <w:rPr>
          <w:lang w:val="ru-RU"/>
        </w:rPr>
      </w:pPr>
      <w:r w:rsidRPr="00DB787E">
        <w:rPr>
          <w:rFonts w:ascii="Times New Roman" w:hAnsi="Times New Roman"/>
          <w:color w:val="000000"/>
          <w:sz w:val="28"/>
          <w:lang w:val="ru-RU"/>
        </w:rPr>
        <w:t xml:space="preserve">Сложноподчинённые предложения с союзными словами </w:t>
      </w:r>
      <w:r>
        <w:rPr>
          <w:rFonts w:ascii="Times New Roman" w:hAnsi="Times New Roman"/>
          <w:color w:val="000000"/>
          <w:sz w:val="28"/>
        </w:rPr>
        <w:t>whoever</w:t>
      </w:r>
      <w:r w:rsidRPr="00DB787E">
        <w:rPr>
          <w:rFonts w:ascii="Times New Roman" w:hAnsi="Times New Roman"/>
          <w:color w:val="000000"/>
          <w:sz w:val="28"/>
          <w:lang w:val="ru-RU"/>
        </w:rPr>
        <w:t xml:space="preserve">, </w:t>
      </w:r>
      <w:r>
        <w:rPr>
          <w:rFonts w:ascii="Times New Roman" w:hAnsi="Times New Roman"/>
          <w:color w:val="000000"/>
          <w:sz w:val="28"/>
        </w:rPr>
        <w:t>whatever</w:t>
      </w:r>
      <w:r w:rsidRPr="00DB787E">
        <w:rPr>
          <w:rFonts w:ascii="Times New Roman" w:hAnsi="Times New Roman"/>
          <w:color w:val="000000"/>
          <w:sz w:val="28"/>
          <w:lang w:val="ru-RU"/>
        </w:rPr>
        <w:t xml:space="preserve">, </w:t>
      </w:r>
      <w:r>
        <w:rPr>
          <w:rFonts w:ascii="Times New Roman" w:hAnsi="Times New Roman"/>
          <w:color w:val="000000"/>
          <w:sz w:val="28"/>
        </w:rPr>
        <w:t>however</w:t>
      </w:r>
      <w:r w:rsidRPr="00DB787E">
        <w:rPr>
          <w:rFonts w:ascii="Times New Roman" w:hAnsi="Times New Roman"/>
          <w:color w:val="000000"/>
          <w:sz w:val="28"/>
          <w:lang w:val="ru-RU"/>
        </w:rPr>
        <w:t xml:space="preserve">, </w:t>
      </w:r>
      <w:r>
        <w:rPr>
          <w:rFonts w:ascii="Times New Roman" w:hAnsi="Times New Roman"/>
          <w:color w:val="000000"/>
          <w:sz w:val="28"/>
        </w:rPr>
        <w:t>whenever</w:t>
      </w:r>
      <w:r w:rsidRPr="00DB787E">
        <w:rPr>
          <w:rFonts w:ascii="Times New Roman" w:hAnsi="Times New Roman"/>
          <w:color w:val="000000"/>
          <w:sz w:val="28"/>
          <w:lang w:val="ru-RU"/>
        </w:rPr>
        <w:t xml:space="preserve">. </w:t>
      </w:r>
    </w:p>
    <w:p w:rsidR="00AF1BDF" w:rsidRPr="00DB787E" w:rsidRDefault="00C026CE">
      <w:pPr>
        <w:spacing w:after="0" w:line="264" w:lineRule="auto"/>
        <w:ind w:firstLine="600"/>
        <w:jc w:val="both"/>
        <w:rPr>
          <w:lang w:val="ru-RU"/>
        </w:rPr>
      </w:pPr>
      <w:r w:rsidRPr="00DB787E">
        <w:rPr>
          <w:rFonts w:ascii="Times New Roman" w:hAnsi="Times New Roman"/>
          <w:color w:val="000000"/>
          <w:sz w:val="28"/>
          <w:lang w:val="ru-RU"/>
        </w:rPr>
        <w:t>Условные предложения с глаголами в изъявительном наклонении (</w:t>
      </w:r>
      <w:r>
        <w:rPr>
          <w:rFonts w:ascii="Times New Roman" w:hAnsi="Times New Roman"/>
          <w:color w:val="000000"/>
          <w:sz w:val="28"/>
        </w:rPr>
        <w:t>Conditional</w:t>
      </w:r>
      <w:r w:rsidRPr="00DB787E">
        <w:rPr>
          <w:rFonts w:ascii="Times New Roman" w:hAnsi="Times New Roman"/>
          <w:color w:val="000000"/>
          <w:sz w:val="28"/>
          <w:lang w:val="ru-RU"/>
        </w:rPr>
        <w:t xml:space="preserve"> 0, </w:t>
      </w:r>
      <w:r>
        <w:rPr>
          <w:rFonts w:ascii="Times New Roman" w:hAnsi="Times New Roman"/>
          <w:color w:val="000000"/>
          <w:sz w:val="28"/>
        </w:rPr>
        <w:t>Conditional</w:t>
      </w:r>
      <w:r w:rsidRPr="00DB787E">
        <w:rPr>
          <w:rFonts w:ascii="Times New Roman" w:hAnsi="Times New Roman"/>
          <w:color w:val="000000"/>
          <w:sz w:val="28"/>
          <w:lang w:val="ru-RU"/>
        </w:rPr>
        <w:t xml:space="preserve"> </w:t>
      </w:r>
      <w:r>
        <w:rPr>
          <w:rFonts w:ascii="Times New Roman" w:hAnsi="Times New Roman"/>
          <w:color w:val="000000"/>
          <w:sz w:val="28"/>
        </w:rPr>
        <w:t>I</w:t>
      </w:r>
      <w:r w:rsidRPr="00DB787E">
        <w:rPr>
          <w:rFonts w:ascii="Times New Roman" w:hAnsi="Times New Roman"/>
          <w:color w:val="000000"/>
          <w:sz w:val="28"/>
          <w:lang w:val="ru-RU"/>
        </w:rPr>
        <w:t>) и с глаголами в сослагательном наклонении (</w:t>
      </w:r>
      <w:r>
        <w:rPr>
          <w:rFonts w:ascii="Times New Roman" w:hAnsi="Times New Roman"/>
          <w:color w:val="000000"/>
          <w:sz w:val="28"/>
        </w:rPr>
        <w:t>Conditional</w:t>
      </w:r>
      <w:r w:rsidRPr="00DB787E">
        <w:rPr>
          <w:rFonts w:ascii="Times New Roman" w:hAnsi="Times New Roman"/>
          <w:color w:val="000000"/>
          <w:sz w:val="28"/>
          <w:lang w:val="ru-RU"/>
        </w:rPr>
        <w:t xml:space="preserve"> </w:t>
      </w:r>
      <w:r>
        <w:rPr>
          <w:rFonts w:ascii="Times New Roman" w:hAnsi="Times New Roman"/>
          <w:color w:val="000000"/>
          <w:sz w:val="28"/>
        </w:rPr>
        <w:t>II</w:t>
      </w:r>
      <w:r w:rsidRPr="00DB787E">
        <w:rPr>
          <w:rFonts w:ascii="Times New Roman" w:hAnsi="Times New Roman"/>
          <w:color w:val="000000"/>
          <w:sz w:val="28"/>
          <w:lang w:val="ru-RU"/>
        </w:rPr>
        <w:t>).</w:t>
      </w:r>
    </w:p>
    <w:p w:rsidR="00AF1BDF" w:rsidRDefault="00C026CE">
      <w:pPr>
        <w:spacing w:after="0" w:line="264" w:lineRule="auto"/>
        <w:ind w:firstLine="600"/>
        <w:jc w:val="both"/>
      </w:pPr>
      <w:r>
        <w:rPr>
          <w:rFonts w:ascii="Times New Roman" w:hAnsi="Times New Roman"/>
          <w:color w:val="000000"/>
          <w:sz w:val="28"/>
        </w:rPr>
        <w:t xml:space="preserve">Все типы вопросительных предложений (общий, специальный, альтернативный, разделительный вопросы в Present/Past/Future Simple Tense, Present/Past Continuous Tense, Present/Past Perfect Tense, Present Perfect Continuous Tense). </w:t>
      </w:r>
    </w:p>
    <w:p w:rsidR="00AF1BDF" w:rsidRPr="00DB787E" w:rsidRDefault="00C026CE">
      <w:pPr>
        <w:spacing w:after="0" w:line="264" w:lineRule="auto"/>
        <w:ind w:firstLine="600"/>
        <w:jc w:val="both"/>
        <w:rPr>
          <w:lang w:val="ru-RU"/>
        </w:rPr>
      </w:pPr>
      <w:r w:rsidRPr="00DB787E">
        <w:rPr>
          <w:rFonts w:ascii="Times New Roman" w:hAnsi="Times New Roman"/>
          <w:color w:val="000000"/>
          <w:sz w:val="28"/>
          <w:lang w:val="ru-RU"/>
        </w:rPr>
        <w:lastRenderedPageBreak/>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rsidR="00AF1BDF" w:rsidRPr="00DB787E" w:rsidRDefault="00C026CE">
      <w:pPr>
        <w:spacing w:after="0" w:line="264" w:lineRule="auto"/>
        <w:ind w:firstLine="600"/>
        <w:jc w:val="both"/>
        <w:rPr>
          <w:lang w:val="ru-RU"/>
        </w:rPr>
      </w:pPr>
      <w:r w:rsidRPr="00DB787E">
        <w:rPr>
          <w:rFonts w:ascii="Times New Roman" w:hAnsi="Times New Roman"/>
          <w:color w:val="000000"/>
          <w:sz w:val="28"/>
          <w:lang w:val="ru-RU"/>
        </w:rPr>
        <w:t xml:space="preserve">Модальные глаголы в косвенной речи в настоящем и прошедшем времени. </w:t>
      </w:r>
    </w:p>
    <w:p w:rsidR="00AF1BDF" w:rsidRDefault="00C026CE">
      <w:pPr>
        <w:spacing w:after="0" w:line="264" w:lineRule="auto"/>
        <w:ind w:firstLine="600"/>
        <w:jc w:val="both"/>
      </w:pPr>
      <w:r>
        <w:rPr>
          <w:rFonts w:ascii="Times New Roman" w:hAnsi="Times New Roman"/>
          <w:color w:val="000000"/>
          <w:sz w:val="28"/>
        </w:rPr>
        <w:t xml:space="preserve">Предложения с конструкциями as … as, not so … as, both … and …, either … or, neither … nor. </w:t>
      </w:r>
    </w:p>
    <w:p w:rsidR="00AF1BDF" w:rsidRPr="00DB787E" w:rsidRDefault="00C026CE">
      <w:pPr>
        <w:spacing w:after="0" w:line="264" w:lineRule="auto"/>
        <w:ind w:firstLine="600"/>
        <w:jc w:val="both"/>
        <w:rPr>
          <w:lang w:val="ru-RU"/>
        </w:rPr>
      </w:pPr>
      <w:r w:rsidRPr="00DB787E">
        <w:rPr>
          <w:rFonts w:ascii="Times New Roman" w:hAnsi="Times New Roman"/>
          <w:color w:val="000000"/>
          <w:sz w:val="28"/>
          <w:lang w:val="ru-RU"/>
        </w:rPr>
        <w:t xml:space="preserve">Предложения с </w:t>
      </w:r>
      <w:r>
        <w:rPr>
          <w:rFonts w:ascii="Times New Roman" w:hAnsi="Times New Roman"/>
          <w:color w:val="000000"/>
          <w:sz w:val="28"/>
        </w:rPr>
        <w:t>I</w:t>
      </w:r>
      <w:r w:rsidRPr="00DB787E">
        <w:rPr>
          <w:rFonts w:ascii="Times New Roman" w:hAnsi="Times New Roman"/>
          <w:color w:val="000000"/>
          <w:sz w:val="28"/>
          <w:lang w:val="ru-RU"/>
        </w:rPr>
        <w:t xml:space="preserve"> </w:t>
      </w:r>
      <w:r>
        <w:rPr>
          <w:rFonts w:ascii="Times New Roman" w:hAnsi="Times New Roman"/>
          <w:color w:val="000000"/>
          <w:sz w:val="28"/>
        </w:rPr>
        <w:t>wish</w:t>
      </w:r>
      <w:r w:rsidRPr="00DB787E">
        <w:rPr>
          <w:rFonts w:ascii="Times New Roman" w:hAnsi="Times New Roman"/>
          <w:color w:val="000000"/>
          <w:sz w:val="28"/>
          <w:lang w:val="ru-RU"/>
        </w:rPr>
        <w:t xml:space="preserve">… </w:t>
      </w:r>
    </w:p>
    <w:p w:rsidR="00AF1BDF" w:rsidRPr="00DB787E" w:rsidRDefault="00C026CE">
      <w:pPr>
        <w:spacing w:after="0" w:line="264" w:lineRule="auto"/>
        <w:ind w:firstLine="600"/>
        <w:jc w:val="both"/>
        <w:rPr>
          <w:lang w:val="ru-RU"/>
        </w:rPr>
      </w:pPr>
      <w:r w:rsidRPr="00DB787E">
        <w:rPr>
          <w:rFonts w:ascii="Times New Roman" w:hAnsi="Times New Roman"/>
          <w:color w:val="000000"/>
          <w:sz w:val="28"/>
          <w:lang w:val="ru-RU"/>
        </w:rPr>
        <w:t>Конструкции с глаголами на -</w:t>
      </w:r>
      <w:r>
        <w:rPr>
          <w:rFonts w:ascii="Times New Roman" w:hAnsi="Times New Roman"/>
          <w:color w:val="000000"/>
          <w:sz w:val="28"/>
        </w:rPr>
        <w:t>ing</w:t>
      </w:r>
      <w:r w:rsidRPr="00DB787E">
        <w:rPr>
          <w:rFonts w:ascii="Times New Roman" w:hAnsi="Times New Roman"/>
          <w:color w:val="000000"/>
          <w:sz w:val="28"/>
          <w:lang w:val="ru-RU"/>
        </w:rPr>
        <w:t xml:space="preserve">: </w:t>
      </w:r>
      <w:r>
        <w:rPr>
          <w:rFonts w:ascii="Times New Roman" w:hAnsi="Times New Roman"/>
          <w:color w:val="000000"/>
          <w:sz w:val="28"/>
        </w:rPr>
        <w:t>to</w:t>
      </w:r>
      <w:r w:rsidRPr="00DB787E">
        <w:rPr>
          <w:rFonts w:ascii="Times New Roman" w:hAnsi="Times New Roman"/>
          <w:color w:val="000000"/>
          <w:sz w:val="28"/>
          <w:lang w:val="ru-RU"/>
        </w:rPr>
        <w:t xml:space="preserve"> </w:t>
      </w:r>
      <w:r>
        <w:rPr>
          <w:rFonts w:ascii="Times New Roman" w:hAnsi="Times New Roman"/>
          <w:color w:val="000000"/>
          <w:sz w:val="28"/>
        </w:rPr>
        <w:t>love</w:t>
      </w:r>
      <w:r w:rsidRPr="00DB787E">
        <w:rPr>
          <w:rFonts w:ascii="Times New Roman" w:hAnsi="Times New Roman"/>
          <w:color w:val="000000"/>
          <w:sz w:val="28"/>
          <w:lang w:val="ru-RU"/>
        </w:rPr>
        <w:t>/</w:t>
      </w:r>
      <w:r>
        <w:rPr>
          <w:rFonts w:ascii="Times New Roman" w:hAnsi="Times New Roman"/>
          <w:color w:val="000000"/>
          <w:sz w:val="28"/>
        </w:rPr>
        <w:t>hate</w:t>
      </w:r>
      <w:r w:rsidRPr="00DB787E">
        <w:rPr>
          <w:rFonts w:ascii="Times New Roman" w:hAnsi="Times New Roman"/>
          <w:color w:val="000000"/>
          <w:sz w:val="28"/>
          <w:lang w:val="ru-RU"/>
        </w:rPr>
        <w:t xml:space="preserve"> </w:t>
      </w:r>
      <w:r>
        <w:rPr>
          <w:rFonts w:ascii="Times New Roman" w:hAnsi="Times New Roman"/>
          <w:color w:val="000000"/>
          <w:sz w:val="28"/>
        </w:rPr>
        <w:t>doing</w:t>
      </w:r>
      <w:r w:rsidRPr="00DB787E">
        <w:rPr>
          <w:rFonts w:ascii="Times New Roman" w:hAnsi="Times New Roman"/>
          <w:color w:val="000000"/>
          <w:sz w:val="28"/>
          <w:lang w:val="ru-RU"/>
        </w:rPr>
        <w:t xml:space="preserve"> </w:t>
      </w:r>
      <w:r>
        <w:rPr>
          <w:rFonts w:ascii="Times New Roman" w:hAnsi="Times New Roman"/>
          <w:color w:val="000000"/>
          <w:sz w:val="28"/>
        </w:rPr>
        <w:t>smth</w:t>
      </w:r>
      <w:r w:rsidRPr="00DB787E">
        <w:rPr>
          <w:rFonts w:ascii="Times New Roman" w:hAnsi="Times New Roman"/>
          <w:color w:val="000000"/>
          <w:sz w:val="28"/>
          <w:lang w:val="ru-RU"/>
        </w:rPr>
        <w:t>.</w:t>
      </w:r>
    </w:p>
    <w:p w:rsidR="00AF1BDF" w:rsidRDefault="00C026CE">
      <w:pPr>
        <w:spacing w:after="0" w:line="264" w:lineRule="auto"/>
        <w:ind w:firstLine="600"/>
        <w:jc w:val="both"/>
      </w:pPr>
      <w:r>
        <w:rPr>
          <w:rFonts w:ascii="Times New Roman" w:hAnsi="Times New Roman"/>
          <w:color w:val="000000"/>
          <w:sz w:val="28"/>
        </w:rPr>
        <w:t xml:space="preserve">Конструкции c глаголами to stop, to remember, to forget (разница в значении to stop doing smth и to stop to do smth). </w:t>
      </w:r>
    </w:p>
    <w:p w:rsidR="00AF1BDF" w:rsidRDefault="00C026CE">
      <w:pPr>
        <w:spacing w:after="0" w:line="264" w:lineRule="auto"/>
        <w:ind w:firstLine="600"/>
        <w:jc w:val="both"/>
      </w:pPr>
      <w:r>
        <w:rPr>
          <w:rFonts w:ascii="Times New Roman" w:hAnsi="Times New Roman"/>
          <w:color w:val="000000"/>
          <w:sz w:val="28"/>
        </w:rPr>
        <w:t xml:space="preserve">Конструкция It takes me … to do smth. </w:t>
      </w:r>
    </w:p>
    <w:p w:rsidR="00AF1BDF" w:rsidRPr="00DB787E" w:rsidRDefault="00C026CE">
      <w:pPr>
        <w:spacing w:after="0" w:line="264" w:lineRule="auto"/>
        <w:ind w:firstLine="600"/>
        <w:jc w:val="both"/>
        <w:rPr>
          <w:lang w:val="ru-RU"/>
        </w:rPr>
      </w:pPr>
      <w:r w:rsidRPr="00DB787E">
        <w:rPr>
          <w:rFonts w:ascii="Times New Roman" w:hAnsi="Times New Roman"/>
          <w:color w:val="000000"/>
          <w:sz w:val="28"/>
          <w:lang w:val="ru-RU"/>
        </w:rPr>
        <w:t xml:space="preserve">Конструкция </w:t>
      </w:r>
      <w:r>
        <w:rPr>
          <w:rFonts w:ascii="Times New Roman" w:hAnsi="Times New Roman"/>
          <w:color w:val="000000"/>
          <w:sz w:val="28"/>
        </w:rPr>
        <w:t>used</w:t>
      </w:r>
      <w:r w:rsidRPr="00DB787E">
        <w:rPr>
          <w:rFonts w:ascii="Times New Roman" w:hAnsi="Times New Roman"/>
          <w:color w:val="000000"/>
          <w:sz w:val="28"/>
          <w:lang w:val="ru-RU"/>
        </w:rPr>
        <w:t xml:space="preserve"> </w:t>
      </w:r>
      <w:r>
        <w:rPr>
          <w:rFonts w:ascii="Times New Roman" w:hAnsi="Times New Roman"/>
          <w:color w:val="000000"/>
          <w:sz w:val="28"/>
        </w:rPr>
        <w:t>to</w:t>
      </w:r>
      <w:r w:rsidRPr="00DB787E">
        <w:rPr>
          <w:rFonts w:ascii="Times New Roman" w:hAnsi="Times New Roman"/>
          <w:color w:val="000000"/>
          <w:sz w:val="28"/>
          <w:lang w:val="ru-RU"/>
        </w:rPr>
        <w:t xml:space="preserve"> + инфинитив глагола. </w:t>
      </w:r>
    </w:p>
    <w:p w:rsidR="00AF1BDF" w:rsidRDefault="00C026CE">
      <w:pPr>
        <w:spacing w:after="0" w:line="264" w:lineRule="auto"/>
        <w:ind w:firstLine="600"/>
        <w:jc w:val="both"/>
      </w:pPr>
      <w:r>
        <w:rPr>
          <w:rFonts w:ascii="Times New Roman" w:hAnsi="Times New Roman"/>
          <w:color w:val="000000"/>
          <w:sz w:val="28"/>
        </w:rPr>
        <w:t xml:space="preserve">Конструкции be/get used to smth, be/get used to doing smth. </w:t>
      </w:r>
    </w:p>
    <w:p w:rsidR="00AF1BDF" w:rsidRDefault="00C026CE">
      <w:pPr>
        <w:spacing w:after="0" w:line="264" w:lineRule="auto"/>
        <w:ind w:firstLine="600"/>
        <w:jc w:val="both"/>
      </w:pPr>
      <w:r>
        <w:rPr>
          <w:rFonts w:ascii="Times New Roman" w:hAnsi="Times New Roman"/>
          <w:color w:val="000000"/>
          <w:sz w:val="28"/>
        </w:rPr>
        <w:t xml:space="preserve">Конструкции I prefer, I’d prefer, I’d rather prefer, выражающие предпочтение, а также конструкции I’d rather, You’d better. </w:t>
      </w:r>
    </w:p>
    <w:p w:rsidR="00AF1BDF" w:rsidRPr="00DB787E" w:rsidRDefault="00C026CE">
      <w:pPr>
        <w:spacing w:after="0" w:line="264" w:lineRule="auto"/>
        <w:ind w:firstLine="600"/>
        <w:jc w:val="both"/>
        <w:rPr>
          <w:lang w:val="ru-RU"/>
        </w:rPr>
      </w:pPr>
      <w:r w:rsidRPr="00DB787E">
        <w:rPr>
          <w:rFonts w:ascii="Times New Roman" w:hAnsi="Times New Roman"/>
          <w:color w:val="000000"/>
          <w:sz w:val="28"/>
          <w:lang w:val="ru-RU"/>
        </w:rPr>
        <w:t>Подлежащее, выраженное собирательным существительным (</w:t>
      </w:r>
      <w:r>
        <w:rPr>
          <w:rFonts w:ascii="Times New Roman" w:hAnsi="Times New Roman"/>
          <w:color w:val="000000"/>
          <w:sz w:val="28"/>
        </w:rPr>
        <w:t>family</w:t>
      </w:r>
      <w:r w:rsidRPr="00DB787E">
        <w:rPr>
          <w:rFonts w:ascii="Times New Roman" w:hAnsi="Times New Roman"/>
          <w:color w:val="000000"/>
          <w:sz w:val="28"/>
          <w:lang w:val="ru-RU"/>
        </w:rPr>
        <w:t xml:space="preserve">, </w:t>
      </w:r>
      <w:r>
        <w:rPr>
          <w:rFonts w:ascii="Times New Roman" w:hAnsi="Times New Roman"/>
          <w:color w:val="000000"/>
          <w:sz w:val="28"/>
        </w:rPr>
        <w:t>police</w:t>
      </w:r>
      <w:r w:rsidRPr="00DB787E">
        <w:rPr>
          <w:rFonts w:ascii="Times New Roman" w:hAnsi="Times New Roman"/>
          <w:color w:val="000000"/>
          <w:sz w:val="28"/>
          <w:lang w:val="ru-RU"/>
        </w:rPr>
        <w:t xml:space="preserve">), и его согласование со сказуемым. </w:t>
      </w:r>
    </w:p>
    <w:p w:rsidR="00AF1BDF" w:rsidRPr="00DB787E" w:rsidRDefault="00C026CE">
      <w:pPr>
        <w:spacing w:after="0" w:line="264" w:lineRule="auto"/>
        <w:ind w:firstLine="600"/>
        <w:jc w:val="both"/>
        <w:rPr>
          <w:lang w:val="ru-RU"/>
        </w:rPr>
      </w:pPr>
      <w:r w:rsidRPr="00DB787E">
        <w:rPr>
          <w:rFonts w:ascii="Times New Roman" w:hAnsi="Times New Roman"/>
          <w:color w:val="000000"/>
          <w:sz w:val="28"/>
          <w:lang w:val="ru-RU"/>
        </w:rPr>
        <w:t>Глаголы (правильные и неправильные) в видовременных формах действительного залога в изъявительном наклонении (</w:t>
      </w:r>
      <w:r>
        <w:rPr>
          <w:rFonts w:ascii="Times New Roman" w:hAnsi="Times New Roman"/>
          <w:color w:val="000000"/>
          <w:sz w:val="28"/>
        </w:rPr>
        <w:t>Present</w:t>
      </w:r>
      <w:r w:rsidRPr="00DB787E">
        <w:rPr>
          <w:rFonts w:ascii="Times New Roman" w:hAnsi="Times New Roman"/>
          <w:color w:val="000000"/>
          <w:sz w:val="28"/>
          <w:lang w:val="ru-RU"/>
        </w:rPr>
        <w:t>/</w:t>
      </w:r>
      <w:r>
        <w:rPr>
          <w:rFonts w:ascii="Times New Roman" w:hAnsi="Times New Roman"/>
          <w:color w:val="000000"/>
          <w:sz w:val="28"/>
        </w:rPr>
        <w:t>Past</w:t>
      </w:r>
      <w:r w:rsidRPr="00DB787E">
        <w:rPr>
          <w:rFonts w:ascii="Times New Roman" w:hAnsi="Times New Roman"/>
          <w:color w:val="000000"/>
          <w:sz w:val="28"/>
          <w:lang w:val="ru-RU"/>
        </w:rPr>
        <w:t>/</w:t>
      </w:r>
      <w:r>
        <w:rPr>
          <w:rFonts w:ascii="Times New Roman" w:hAnsi="Times New Roman"/>
          <w:color w:val="000000"/>
          <w:sz w:val="28"/>
        </w:rPr>
        <w:t>Future</w:t>
      </w:r>
      <w:r w:rsidRPr="00DB787E">
        <w:rPr>
          <w:rFonts w:ascii="Times New Roman" w:hAnsi="Times New Roman"/>
          <w:color w:val="000000"/>
          <w:sz w:val="28"/>
          <w:lang w:val="ru-RU"/>
        </w:rPr>
        <w:t xml:space="preserve"> </w:t>
      </w:r>
      <w:r>
        <w:rPr>
          <w:rFonts w:ascii="Times New Roman" w:hAnsi="Times New Roman"/>
          <w:color w:val="000000"/>
          <w:sz w:val="28"/>
        </w:rPr>
        <w:t>Simple</w:t>
      </w:r>
      <w:r w:rsidRPr="00DB787E">
        <w:rPr>
          <w:rFonts w:ascii="Times New Roman" w:hAnsi="Times New Roman"/>
          <w:color w:val="000000"/>
          <w:sz w:val="28"/>
          <w:lang w:val="ru-RU"/>
        </w:rPr>
        <w:t xml:space="preserve"> </w:t>
      </w:r>
      <w:r>
        <w:rPr>
          <w:rFonts w:ascii="Times New Roman" w:hAnsi="Times New Roman"/>
          <w:color w:val="000000"/>
          <w:sz w:val="28"/>
        </w:rPr>
        <w:t>Tense</w:t>
      </w:r>
      <w:r w:rsidRPr="00DB787E">
        <w:rPr>
          <w:rFonts w:ascii="Times New Roman" w:hAnsi="Times New Roman"/>
          <w:color w:val="000000"/>
          <w:sz w:val="28"/>
          <w:lang w:val="ru-RU"/>
        </w:rPr>
        <w:t xml:space="preserve">, </w:t>
      </w:r>
      <w:r>
        <w:rPr>
          <w:rFonts w:ascii="Times New Roman" w:hAnsi="Times New Roman"/>
          <w:color w:val="000000"/>
          <w:sz w:val="28"/>
        </w:rPr>
        <w:t>Present</w:t>
      </w:r>
      <w:r w:rsidRPr="00DB787E">
        <w:rPr>
          <w:rFonts w:ascii="Times New Roman" w:hAnsi="Times New Roman"/>
          <w:color w:val="000000"/>
          <w:sz w:val="28"/>
          <w:lang w:val="ru-RU"/>
        </w:rPr>
        <w:t>/</w:t>
      </w:r>
      <w:r>
        <w:rPr>
          <w:rFonts w:ascii="Times New Roman" w:hAnsi="Times New Roman"/>
          <w:color w:val="000000"/>
          <w:sz w:val="28"/>
        </w:rPr>
        <w:t>Past</w:t>
      </w:r>
      <w:r w:rsidRPr="00DB787E">
        <w:rPr>
          <w:rFonts w:ascii="Times New Roman" w:hAnsi="Times New Roman"/>
          <w:color w:val="000000"/>
          <w:sz w:val="28"/>
          <w:lang w:val="ru-RU"/>
        </w:rPr>
        <w:t xml:space="preserve"> </w:t>
      </w:r>
      <w:r>
        <w:rPr>
          <w:rFonts w:ascii="Times New Roman" w:hAnsi="Times New Roman"/>
          <w:color w:val="000000"/>
          <w:sz w:val="28"/>
        </w:rPr>
        <w:t>Continuous</w:t>
      </w:r>
      <w:r w:rsidRPr="00DB787E">
        <w:rPr>
          <w:rFonts w:ascii="Times New Roman" w:hAnsi="Times New Roman"/>
          <w:color w:val="000000"/>
          <w:sz w:val="28"/>
          <w:lang w:val="ru-RU"/>
        </w:rPr>
        <w:t xml:space="preserve"> </w:t>
      </w:r>
      <w:r>
        <w:rPr>
          <w:rFonts w:ascii="Times New Roman" w:hAnsi="Times New Roman"/>
          <w:color w:val="000000"/>
          <w:sz w:val="28"/>
        </w:rPr>
        <w:t>Tense</w:t>
      </w:r>
      <w:r w:rsidRPr="00DB787E">
        <w:rPr>
          <w:rFonts w:ascii="Times New Roman" w:hAnsi="Times New Roman"/>
          <w:color w:val="000000"/>
          <w:sz w:val="28"/>
          <w:lang w:val="ru-RU"/>
        </w:rPr>
        <w:t xml:space="preserve">, </w:t>
      </w:r>
      <w:r>
        <w:rPr>
          <w:rFonts w:ascii="Times New Roman" w:hAnsi="Times New Roman"/>
          <w:color w:val="000000"/>
          <w:sz w:val="28"/>
        </w:rPr>
        <w:t>Present</w:t>
      </w:r>
      <w:r w:rsidRPr="00DB787E">
        <w:rPr>
          <w:rFonts w:ascii="Times New Roman" w:hAnsi="Times New Roman"/>
          <w:color w:val="000000"/>
          <w:sz w:val="28"/>
          <w:lang w:val="ru-RU"/>
        </w:rPr>
        <w:t>/</w:t>
      </w:r>
      <w:r>
        <w:rPr>
          <w:rFonts w:ascii="Times New Roman" w:hAnsi="Times New Roman"/>
          <w:color w:val="000000"/>
          <w:sz w:val="28"/>
        </w:rPr>
        <w:t>Past</w:t>
      </w:r>
      <w:r w:rsidRPr="00DB787E">
        <w:rPr>
          <w:rFonts w:ascii="Times New Roman" w:hAnsi="Times New Roman"/>
          <w:color w:val="000000"/>
          <w:sz w:val="28"/>
          <w:lang w:val="ru-RU"/>
        </w:rPr>
        <w:t xml:space="preserve"> </w:t>
      </w:r>
      <w:r>
        <w:rPr>
          <w:rFonts w:ascii="Times New Roman" w:hAnsi="Times New Roman"/>
          <w:color w:val="000000"/>
          <w:sz w:val="28"/>
        </w:rPr>
        <w:t>Perfect</w:t>
      </w:r>
      <w:r w:rsidRPr="00DB787E">
        <w:rPr>
          <w:rFonts w:ascii="Times New Roman" w:hAnsi="Times New Roman"/>
          <w:color w:val="000000"/>
          <w:sz w:val="28"/>
          <w:lang w:val="ru-RU"/>
        </w:rPr>
        <w:t xml:space="preserve"> </w:t>
      </w:r>
      <w:r>
        <w:rPr>
          <w:rFonts w:ascii="Times New Roman" w:hAnsi="Times New Roman"/>
          <w:color w:val="000000"/>
          <w:sz w:val="28"/>
        </w:rPr>
        <w:t>Tense</w:t>
      </w:r>
      <w:r w:rsidRPr="00DB787E">
        <w:rPr>
          <w:rFonts w:ascii="Times New Roman" w:hAnsi="Times New Roman"/>
          <w:color w:val="000000"/>
          <w:sz w:val="28"/>
          <w:lang w:val="ru-RU"/>
        </w:rPr>
        <w:t xml:space="preserve">, </w:t>
      </w:r>
      <w:r>
        <w:rPr>
          <w:rFonts w:ascii="Times New Roman" w:hAnsi="Times New Roman"/>
          <w:color w:val="000000"/>
          <w:sz w:val="28"/>
        </w:rPr>
        <w:t>Present</w:t>
      </w:r>
      <w:r w:rsidRPr="00DB787E">
        <w:rPr>
          <w:rFonts w:ascii="Times New Roman" w:hAnsi="Times New Roman"/>
          <w:color w:val="000000"/>
          <w:sz w:val="28"/>
          <w:lang w:val="ru-RU"/>
        </w:rPr>
        <w:t xml:space="preserve"> </w:t>
      </w:r>
      <w:r>
        <w:rPr>
          <w:rFonts w:ascii="Times New Roman" w:hAnsi="Times New Roman"/>
          <w:color w:val="000000"/>
          <w:sz w:val="28"/>
        </w:rPr>
        <w:t>Perfect</w:t>
      </w:r>
      <w:r w:rsidRPr="00DB787E">
        <w:rPr>
          <w:rFonts w:ascii="Times New Roman" w:hAnsi="Times New Roman"/>
          <w:color w:val="000000"/>
          <w:sz w:val="28"/>
          <w:lang w:val="ru-RU"/>
        </w:rPr>
        <w:t xml:space="preserve"> </w:t>
      </w:r>
      <w:r>
        <w:rPr>
          <w:rFonts w:ascii="Times New Roman" w:hAnsi="Times New Roman"/>
          <w:color w:val="000000"/>
          <w:sz w:val="28"/>
        </w:rPr>
        <w:t>Continuous</w:t>
      </w:r>
      <w:r w:rsidRPr="00DB787E">
        <w:rPr>
          <w:rFonts w:ascii="Times New Roman" w:hAnsi="Times New Roman"/>
          <w:color w:val="000000"/>
          <w:sz w:val="28"/>
          <w:lang w:val="ru-RU"/>
        </w:rPr>
        <w:t xml:space="preserve"> </w:t>
      </w:r>
      <w:r>
        <w:rPr>
          <w:rFonts w:ascii="Times New Roman" w:hAnsi="Times New Roman"/>
          <w:color w:val="000000"/>
          <w:sz w:val="28"/>
        </w:rPr>
        <w:t>Tense</w:t>
      </w:r>
      <w:r w:rsidRPr="00DB787E">
        <w:rPr>
          <w:rFonts w:ascii="Times New Roman" w:hAnsi="Times New Roman"/>
          <w:color w:val="000000"/>
          <w:sz w:val="28"/>
          <w:lang w:val="ru-RU"/>
        </w:rPr>
        <w:t xml:space="preserve">, </w:t>
      </w:r>
      <w:r>
        <w:rPr>
          <w:rFonts w:ascii="Times New Roman" w:hAnsi="Times New Roman"/>
          <w:color w:val="000000"/>
          <w:sz w:val="28"/>
        </w:rPr>
        <w:t>Future</w:t>
      </w:r>
      <w:r w:rsidRPr="00DB787E">
        <w:rPr>
          <w:rFonts w:ascii="Times New Roman" w:hAnsi="Times New Roman"/>
          <w:color w:val="000000"/>
          <w:sz w:val="28"/>
          <w:lang w:val="ru-RU"/>
        </w:rPr>
        <w:t>-</w:t>
      </w:r>
      <w:r>
        <w:rPr>
          <w:rFonts w:ascii="Times New Roman" w:hAnsi="Times New Roman"/>
          <w:color w:val="000000"/>
          <w:sz w:val="28"/>
        </w:rPr>
        <w:t>in</w:t>
      </w:r>
      <w:r w:rsidRPr="00DB787E">
        <w:rPr>
          <w:rFonts w:ascii="Times New Roman" w:hAnsi="Times New Roman"/>
          <w:color w:val="000000"/>
          <w:sz w:val="28"/>
          <w:lang w:val="ru-RU"/>
        </w:rPr>
        <w:t>-</w:t>
      </w:r>
      <w:r>
        <w:rPr>
          <w:rFonts w:ascii="Times New Roman" w:hAnsi="Times New Roman"/>
          <w:color w:val="000000"/>
          <w:sz w:val="28"/>
        </w:rPr>
        <w:t>the</w:t>
      </w:r>
      <w:r w:rsidRPr="00DB787E">
        <w:rPr>
          <w:rFonts w:ascii="Times New Roman" w:hAnsi="Times New Roman"/>
          <w:color w:val="000000"/>
          <w:sz w:val="28"/>
          <w:lang w:val="ru-RU"/>
        </w:rPr>
        <w:t>-</w:t>
      </w:r>
      <w:r>
        <w:rPr>
          <w:rFonts w:ascii="Times New Roman" w:hAnsi="Times New Roman"/>
          <w:color w:val="000000"/>
          <w:sz w:val="28"/>
        </w:rPr>
        <w:t>Past</w:t>
      </w:r>
      <w:r w:rsidRPr="00DB787E">
        <w:rPr>
          <w:rFonts w:ascii="Times New Roman" w:hAnsi="Times New Roman"/>
          <w:color w:val="000000"/>
          <w:sz w:val="28"/>
          <w:lang w:val="ru-RU"/>
        </w:rPr>
        <w:t xml:space="preserve"> </w:t>
      </w:r>
      <w:r>
        <w:rPr>
          <w:rFonts w:ascii="Times New Roman" w:hAnsi="Times New Roman"/>
          <w:color w:val="000000"/>
          <w:sz w:val="28"/>
        </w:rPr>
        <w:t>Tense</w:t>
      </w:r>
      <w:r w:rsidRPr="00DB787E">
        <w:rPr>
          <w:rFonts w:ascii="Times New Roman" w:hAnsi="Times New Roman"/>
          <w:color w:val="000000"/>
          <w:sz w:val="28"/>
          <w:lang w:val="ru-RU"/>
        </w:rPr>
        <w:t>) и наиболее употребительных формах страдательного залога (</w:t>
      </w:r>
      <w:r>
        <w:rPr>
          <w:rFonts w:ascii="Times New Roman" w:hAnsi="Times New Roman"/>
          <w:color w:val="000000"/>
          <w:sz w:val="28"/>
        </w:rPr>
        <w:t>Present</w:t>
      </w:r>
      <w:r w:rsidRPr="00DB787E">
        <w:rPr>
          <w:rFonts w:ascii="Times New Roman" w:hAnsi="Times New Roman"/>
          <w:color w:val="000000"/>
          <w:sz w:val="28"/>
          <w:lang w:val="ru-RU"/>
        </w:rPr>
        <w:t>/</w:t>
      </w:r>
      <w:r>
        <w:rPr>
          <w:rFonts w:ascii="Times New Roman" w:hAnsi="Times New Roman"/>
          <w:color w:val="000000"/>
          <w:sz w:val="28"/>
        </w:rPr>
        <w:t>Past</w:t>
      </w:r>
      <w:r w:rsidRPr="00DB787E">
        <w:rPr>
          <w:rFonts w:ascii="Times New Roman" w:hAnsi="Times New Roman"/>
          <w:color w:val="000000"/>
          <w:sz w:val="28"/>
          <w:lang w:val="ru-RU"/>
        </w:rPr>
        <w:t xml:space="preserve"> </w:t>
      </w:r>
      <w:r>
        <w:rPr>
          <w:rFonts w:ascii="Times New Roman" w:hAnsi="Times New Roman"/>
          <w:color w:val="000000"/>
          <w:sz w:val="28"/>
        </w:rPr>
        <w:t>Simple</w:t>
      </w:r>
      <w:r w:rsidRPr="00DB787E">
        <w:rPr>
          <w:rFonts w:ascii="Times New Roman" w:hAnsi="Times New Roman"/>
          <w:color w:val="000000"/>
          <w:sz w:val="28"/>
          <w:lang w:val="ru-RU"/>
        </w:rPr>
        <w:t xml:space="preserve"> </w:t>
      </w:r>
      <w:r>
        <w:rPr>
          <w:rFonts w:ascii="Times New Roman" w:hAnsi="Times New Roman"/>
          <w:color w:val="000000"/>
          <w:sz w:val="28"/>
        </w:rPr>
        <w:t>Passive</w:t>
      </w:r>
      <w:r w:rsidRPr="00DB787E">
        <w:rPr>
          <w:rFonts w:ascii="Times New Roman" w:hAnsi="Times New Roman"/>
          <w:color w:val="000000"/>
          <w:sz w:val="28"/>
          <w:lang w:val="ru-RU"/>
        </w:rPr>
        <w:t xml:space="preserve">, </w:t>
      </w:r>
      <w:r>
        <w:rPr>
          <w:rFonts w:ascii="Times New Roman" w:hAnsi="Times New Roman"/>
          <w:color w:val="000000"/>
          <w:sz w:val="28"/>
        </w:rPr>
        <w:t>Present</w:t>
      </w:r>
      <w:r w:rsidRPr="00DB787E">
        <w:rPr>
          <w:rFonts w:ascii="Times New Roman" w:hAnsi="Times New Roman"/>
          <w:color w:val="000000"/>
          <w:sz w:val="28"/>
          <w:lang w:val="ru-RU"/>
        </w:rPr>
        <w:t xml:space="preserve"> </w:t>
      </w:r>
      <w:r>
        <w:rPr>
          <w:rFonts w:ascii="Times New Roman" w:hAnsi="Times New Roman"/>
          <w:color w:val="000000"/>
          <w:sz w:val="28"/>
        </w:rPr>
        <w:t>Perfect</w:t>
      </w:r>
      <w:r w:rsidRPr="00DB787E">
        <w:rPr>
          <w:rFonts w:ascii="Times New Roman" w:hAnsi="Times New Roman"/>
          <w:color w:val="000000"/>
          <w:sz w:val="28"/>
          <w:lang w:val="ru-RU"/>
        </w:rPr>
        <w:t xml:space="preserve"> </w:t>
      </w:r>
      <w:r>
        <w:rPr>
          <w:rFonts w:ascii="Times New Roman" w:hAnsi="Times New Roman"/>
          <w:color w:val="000000"/>
          <w:sz w:val="28"/>
        </w:rPr>
        <w:t>Passive</w:t>
      </w:r>
      <w:r w:rsidRPr="00DB787E">
        <w:rPr>
          <w:rFonts w:ascii="Times New Roman" w:hAnsi="Times New Roman"/>
          <w:color w:val="000000"/>
          <w:sz w:val="28"/>
          <w:lang w:val="ru-RU"/>
        </w:rPr>
        <w:t xml:space="preserve">). </w:t>
      </w:r>
    </w:p>
    <w:p w:rsidR="00AF1BDF" w:rsidRDefault="00C026CE">
      <w:pPr>
        <w:spacing w:after="0" w:line="264" w:lineRule="auto"/>
        <w:ind w:firstLine="600"/>
        <w:jc w:val="both"/>
      </w:pPr>
      <w:r>
        <w:rPr>
          <w:rFonts w:ascii="Times New Roman" w:hAnsi="Times New Roman"/>
          <w:color w:val="000000"/>
          <w:sz w:val="28"/>
        </w:rPr>
        <w:t xml:space="preserve">Конструкция to be going to, формы Future Simple Tense и Present Continuous Tense для выражения будущего действия. </w:t>
      </w:r>
    </w:p>
    <w:p w:rsidR="00AF1BDF" w:rsidRDefault="00C026CE">
      <w:pPr>
        <w:spacing w:after="0" w:line="264" w:lineRule="auto"/>
        <w:ind w:firstLine="600"/>
        <w:jc w:val="both"/>
      </w:pPr>
      <w:r>
        <w:rPr>
          <w:rFonts w:ascii="Times New Roman" w:hAnsi="Times New Roman"/>
          <w:color w:val="000000"/>
          <w:sz w:val="28"/>
        </w:rPr>
        <w:t xml:space="preserve">Модальные глаголы и их эквиваленты (can/be able to, could, must/have to, may, might, should, shall, would, will, need). </w:t>
      </w:r>
    </w:p>
    <w:p w:rsidR="00AF1BDF" w:rsidRDefault="00C026CE">
      <w:pPr>
        <w:spacing w:after="0" w:line="264" w:lineRule="auto"/>
        <w:ind w:firstLine="600"/>
        <w:jc w:val="both"/>
      </w:pPr>
      <w:r>
        <w:rPr>
          <w:rFonts w:ascii="Times New Roman" w:hAnsi="Times New Roman"/>
          <w:color w:val="000000"/>
          <w:sz w:val="28"/>
        </w:rPr>
        <w:t>Неличные формы глагола – инфинитив, герундий, причастие (Participle I и Participle II), причастия в функции определения (Participle I – a playing child, Participle II – a written text).</w:t>
      </w:r>
    </w:p>
    <w:p w:rsidR="00AF1BDF" w:rsidRPr="00DB787E" w:rsidRDefault="00C026CE">
      <w:pPr>
        <w:spacing w:after="0" w:line="264" w:lineRule="auto"/>
        <w:ind w:firstLine="600"/>
        <w:jc w:val="both"/>
        <w:rPr>
          <w:lang w:val="ru-RU"/>
        </w:rPr>
      </w:pPr>
      <w:r w:rsidRPr="00DB787E">
        <w:rPr>
          <w:rFonts w:ascii="Times New Roman" w:hAnsi="Times New Roman"/>
          <w:color w:val="000000"/>
          <w:sz w:val="28"/>
          <w:lang w:val="ru-RU"/>
        </w:rPr>
        <w:t xml:space="preserve">Определённый, неопределённый и нулевой артикли. </w:t>
      </w:r>
    </w:p>
    <w:p w:rsidR="00AF1BDF" w:rsidRPr="00DB787E" w:rsidRDefault="00C026CE">
      <w:pPr>
        <w:spacing w:after="0" w:line="264" w:lineRule="auto"/>
        <w:ind w:firstLine="600"/>
        <w:jc w:val="both"/>
        <w:rPr>
          <w:lang w:val="ru-RU"/>
        </w:rPr>
      </w:pPr>
      <w:r w:rsidRPr="00DB787E">
        <w:rPr>
          <w:rFonts w:ascii="Times New Roman" w:hAnsi="Times New Roman"/>
          <w:color w:val="000000"/>
          <w:sz w:val="28"/>
          <w:lang w:val="ru-RU"/>
        </w:rPr>
        <w:t xml:space="preserve">Имена существительные во множественном числе, образованных по правилу, и исключения. </w:t>
      </w:r>
    </w:p>
    <w:p w:rsidR="00AF1BDF" w:rsidRPr="00DB787E" w:rsidRDefault="00C026CE">
      <w:pPr>
        <w:spacing w:after="0" w:line="264" w:lineRule="auto"/>
        <w:ind w:firstLine="600"/>
        <w:jc w:val="both"/>
        <w:rPr>
          <w:lang w:val="ru-RU"/>
        </w:rPr>
      </w:pPr>
      <w:r w:rsidRPr="00DB787E">
        <w:rPr>
          <w:rFonts w:ascii="Times New Roman" w:hAnsi="Times New Roman"/>
          <w:color w:val="000000"/>
          <w:sz w:val="28"/>
          <w:lang w:val="ru-RU"/>
        </w:rPr>
        <w:t xml:space="preserve">Неисчисляемые имена существительные, имеющие форму только множественного числа. </w:t>
      </w:r>
    </w:p>
    <w:p w:rsidR="00AF1BDF" w:rsidRPr="00DB787E" w:rsidRDefault="00C026CE">
      <w:pPr>
        <w:spacing w:after="0" w:line="264" w:lineRule="auto"/>
        <w:ind w:firstLine="600"/>
        <w:jc w:val="both"/>
        <w:rPr>
          <w:lang w:val="ru-RU"/>
        </w:rPr>
      </w:pPr>
      <w:r w:rsidRPr="00DB787E">
        <w:rPr>
          <w:rFonts w:ascii="Times New Roman" w:hAnsi="Times New Roman"/>
          <w:color w:val="000000"/>
          <w:sz w:val="28"/>
          <w:lang w:val="ru-RU"/>
        </w:rPr>
        <w:t>Притяжательный падеж имён существительных.</w:t>
      </w:r>
    </w:p>
    <w:p w:rsidR="00AF1BDF" w:rsidRPr="00DB787E" w:rsidRDefault="00C026CE">
      <w:pPr>
        <w:spacing w:after="0" w:line="264" w:lineRule="auto"/>
        <w:ind w:firstLine="600"/>
        <w:jc w:val="both"/>
        <w:rPr>
          <w:lang w:val="ru-RU"/>
        </w:rPr>
      </w:pPr>
      <w:r w:rsidRPr="00DB787E">
        <w:rPr>
          <w:rFonts w:ascii="Times New Roman" w:hAnsi="Times New Roman"/>
          <w:color w:val="000000"/>
          <w:sz w:val="28"/>
          <w:lang w:val="ru-RU"/>
        </w:rPr>
        <w:t xml:space="preserve">Имена прилагательные и наречия в положительной, сравнительной и превосходной степенях, образованные по правилу, и исключения. </w:t>
      </w:r>
    </w:p>
    <w:p w:rsidR="00AF1BDF" w:rsidRPr="00DB787E" w:rsidRDefault="00C026CE">
      <w:pPr>
        <w:spacing w:after="0" w:line="264" w:lineRule="auto"/>
        <w:ind w:firstLine="600"/>
        <w:jc w:val="both"/>
        <w:rPr>
          <w:lang w:val="ru-RU"/>
        </w:rPr>
      </w:pPr>
      <w:r w:rsidRPr="00DB787E">
        <w:rPr>
          <w:rFonts w:ascii="Times New Roman" w:hAnsi="Times New Roman"/>
          <w:color w:val="000000"/>
          <w:sz w:val="28"/>
          <w:lang w:val="ru-RU"/>
        </w:rPr>
        <w:lastRenderedPageBreak/>
        <w:t>Порядок следования нескольких прилагательных (мнение – размер – возраст – цвет – происхождение).</w:t>
      </w:r>
    </w:p>
    <w:p w:rsidR="00AF1BDF" w:rsidRDefault="00C026CE">
      <w:pPr>
        <w:spacing w:after="0" w:line="264" w:lineRule="auto"/>
        <w:ind w:firstLine="600"/>
        <w:jc w:val="both"/>
      </w:pPr>
      <w:r>
        <w:rPr>
          <w:rFonts w:ascii="Times New Roman" w:hAnsi="Times New Roman"/>
          <w:color w:val="000000"/>
          <w:sz w:val="28"/>
        </w:rPr>
        <w:t xml:space="preserve">Слова, выражающие количество (many/much, little/a little, few/a few, a lot of). </w:t>
      </w:r>
    </w:p>
    <w:p w:rsidR="00AF1BDF" w:rsidRPr="00DB787E" w:rsidRDefault="00C026CE">
      <w:pPr>
        <w:spacing w:after="0" w:line="264" w:lineRule="auto"/>
        <w:ind w:firstLine="600"/>
        <w:jc w:val="both"/>
        <w:rPr>
          <w:lang w:val="ru-RU"/>
        </w:rPr>
      </w:pPr>
      <w:r w:rsidRPr="00DB787E">
        <w:rPr>
          <w:rFonts w:ascii="Times New Roman" w:hAnsi="Times New Roman"/>
          <w:color w:val="000000"/>
          <w:sz w:val="28"/>
          <w:lang w:val="ru-RU"/>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неопределённые местоимения и их производные, отрицательные местоимения </w:t>
      </w:r>
      <w:r>
        <w:rPr>
          <w:rFonts w:ascii="Times New Roman" w:hAnsi="Times New Roman"/>
          <w:color w:val="000000"/>
          <w:sz w:val="28"/>
        </w:rPr>
        <w:t>none</w:t>
      </w:r>
      <w:r w:rsidRPr="00DB787E">
        <w:rPr>
          <w:rFonts w:ascii="Times New Roman" w:hAnsi="Times New Roman"/>
          <w:color w:val="000000"/>
          <w:sz w:val="28"/>
          <w:lang w:val="ru-RU"/>
        </w:rPr>
        <w:t xml:space="preserve">, </w:t>
      </w:r>
      <w:r>
        <w:rPr>
          <w:rFonts w:ascii="Times New Roman" w:hAnsi="Times New Roman"/>
          <w:color w:val="000000"/>
          <w:sz w:val="28"/>
        </w:rPr>
        <w:t>no</w:t>
      </w:r>
      <w:r w:rsidRPr="00DB787E">
        <w:rPr>
          <w:rFonts w:ascii="Times New Roman" w:hAnsi="Times New Roman"/>
          <w:color w:val="000000"/>
          <w:sz w:val="28"/>
          <w:lang w:val="ru-RU"/>
        </w:rPr>
        <w:t xml:space="preserve"> и производные последнего (</w:t>
      </w:r>
      <w:r>
        <w:rPr>
          <w:rFonts w:ascii="Times New Roman" w:hAnsi="Times New Roman"/>
          <w:color w:val="000000"/>
          <w:sz w:val="28"/>
        </w:rPr>
        <w:t>nobody</w:t>
      </w:r>
      <w:r w:rsidRPr="00DB787E">
        <w:rPr>
          <w:rFonts w:ascii="Times New Roman" w:hAnsi="Times New Roman"/>
          <w:color w:val="000000"/>
          <w:sz w:val="28"/>
          <w:lang w:val="ru-RU"/>
        </w:rPr>
        <w:t xml:space="preserve">, </w:t>
      </w:r>
      <w:r>
        <w:rPr>
          <w:rFonts w:ascii="Times New Roman" w:hAnsi="Times New Roman"/>
          <w:color w:val="000000"/>
          <w:sz w:val="28"/>
        </w:rPr>
        <w:t>nothing</w:t>
      </w:r>
      <w:r w:rsidRPr="00DB787E">
        <w:rPr>
          <w:rFonts w:ascii="Times New Roman" w:hAnsi="Times New Roman"/>
          <w:color w:val="000000"/>
          <w:sz w:val="28"/>
          <w:lang w:val="ru-RU"/>
        </w:rPr>
        <w:t xml:space="preserve"> и другие). </w:t>
      </w:r>
    </w:p>
    <w:p w:rsidR="00AF1BDF" w:rsidRPr="00DB787E" w:rsidRDefault="00C026CE">
      <w:pPr>
        <w:spacing w:after="0" w:line="264" w:lineRule="auto"/>
        <w:ind w:firstLine="600"/>
        <w:jc w:val="both"/>
        <w:rPr>
          <w:lang w:val="ru-RU"/>
        </w:rPr>
      </w:pPr>
      <w:r w:rsidRPr="00DB787E">
        <w:rPr>
          <w:rFonts w:ascii="Times New Roman" w:hAnsi="Times New Roman"/>
          <w:color w:val="000000"/>
          <w:sz w:val="28"/>
          <w:lang w:val="ru-RU"/>
        </w:rPr>
        <w:t xml:space="preserve">Количественные и порядковые числительные. </w:t>
      </w:r>
    </w:p>
    <w:p w:rsidR="00AF1BDF" w:rsidRPr="00DB787E" w:rsidRDefault="00C026CE">
      <w:pPr>
        <w:spacing w:after="0" w:line="264" w:lineRule="auto"/>
        <w:ind w:firstLine="600"/>
        <w:jc w:val="both"/>
        <w:rPr>
          <w:lang w:val="ru-RU"/>
        </w:rPr>
      </w:pPr>
      <w:r w:rsidRPr="00DB787E">
        <w:rPr>
          <w:rFonts w:ascii="Times New Roman" w:hAnsi="Times New Roman"/>
          <w:color w:val="000000"/>
          <w:sz w:val="28"/>
          <w:lang w:val="ru-RU"/>
        </w:rPr>
        <w:t xml:space="preserve">Предлоги места, времени, направления, предлоги, употребляемые с глаголами в страдательном залоге. </w:t>
      </w:r>
    </w:p>
    <w:p w:rsidR="00AF1BDF" w:rsidRPr="00DB787E" w:rsidRDefault="00C026CE">
      <w:pPr>
        <w:spacing w:after="0" w:line="264" w:lineRule="auto"/>
        <w:ind w:firstLine="600"/>
        <w:jc w:val="both"/>
        <w:rPr>
          <w:lang w:val="ru-RU"/>
        </w:rPr>
      </w:pPr>
      <w:r w:rsidRPr="00DB787E">
        <w:rPr>
          <w:rFonts w:ascii="Times New Roman" w:hAnsi="Times New Roman"/>
          <w:b/>
          <w:color w:val="000000"/>
          <w:sz w:val="28"/>
          <w:lang w:val="ru-RU"/>
        </w:rPr>
        <w:t>Социокультурные знания и умения</w:t>
      </w:r>
    </w:p>
    <w:p w:rsidR="00AF1BDF" w:rsidRPr="00DB787E" w:rsidRDefault="00C026CE">
      <w:pPr>
        <w:spacing w:after="0" w:line="264" w:lineRule="auto"/>
        <w:ind w:firstLine="600"/>
        <w:jc w:val="both"/>
        <w:rPr>
          <w:lang w:val="ru-RU"/>
        </w:rPr>
      </w:pPr>
      <w:r w:rsidRPr="00DB787E">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страны/стран изучаемого языка и основных социокультурных элементов речевого поведенческого этикета в англоязычной среде в рамках тематического содержания 10 класса.</w:t>
      </w:r>
    </w:p>
    <w:p w:rsidR="00AF1BDF" w:rsidRPr="00DB787E" w:rsidRDefault="00C026CE">
      <w:pPr>
        <w:spacing w:after="0" w:line="264" w:lineRule="auto"/>
        <w:ind w:firstLine="600"/>
        <w:jc w:val="both"/>
        <w:rPr>
          <w:lang w:val="ru-RU"/>
        </w:rPr>
      </w:pPr>
      <w:r w:rsidRPr="00DB787E">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и реалий родной страны и страны/стран изучаемого языка при изучении тем: государственное устройство, система образования, страницы истории, национальные и популярные праздники, проведение досуга, этикетные особенности общения, традиции в кулинарии и другие.</w:t>
      </w:r>
    </w:p>
    <w:p w:rsidR="00AF1BDF" w:rsidRPr="00DB787E" w:rsidRDefault="00C026CE">
      <w:pPr>
        <w:spacing w:after="0" w:line="264" w:lineRule="auto"/>
        <w:ind w:firstLine="600"/>
        <w:jc w:val="both"/>
        <w:rPr>
          <w:lang w:val="ru-RU"/>
        </w:rPr>
      </w:pPr>
      <w:r w:rsidRPr="00DB787E">
        <w:rPr>
          <w:rFonts w:ascii="Times New Roman" w:hAnsi="Times New Roman"/>
          <w:color w:val="000000"/>
          <w:sz w:val="28"/>
          <w:lang w:val="ru-RU"/>
        </w:rPr>
        <w:t xml:space="preserve">Владение основными сведениями о социокультурном портрете и культурном наследии страны/стран, говорящих на английском языке. </w:t>
      </w:r>
    </w:p>
    <w:p w:rsidR="00AF1BDF" w:rsidRPr="00DB787E" w:rsidRDefault="00C026CE">
      <w:pPr>
        <w:spacing w:after="0" w:line="264" w:lineRule="auto"/>
        <w:ind w:firstLine="600"/>
        <w:jc w:val="both"/>
        <w:rPr>
          <w:lang w:val="ru-RU"/>
        </w:rPr>
      </w:pPr>
      <w:r w:rsidRPr="00DB787E">
        <w:rPr>
          <w:rFonts w:ascii="Times New Roman" w:hAnsi="Times New Roman"/>
          <w:color w:val="000000"/>
          <w:sz w:val="28"/>
          <w:lang w:val="ru-RU"/>
        </w:rPr>
        <w:t>Понимание речевых различий в ситуациях официального и неофициального общения в рамках тематического содержания речи и использование лексико-грамматических средств с их учётом.</w:t>
      </w:r>
    </w:p>
    <w:p w:rsidR="00AF1BDF" w:rsidRPr="00DB787E" w:rsidRDefault="00C026CE">
      <w:pPr>
        <w:spacing w:after="0" w:line="264" w:lineRule="auto"/>
        <w:ind w:firstLine="600"/>
        <w:jc w:val="both"/>
        <w:rPr>
          <w:lang w:val="ru-RU"/>
        </w:rPr>
      </w:pPr>
      <w:r w:rsidRPr="00DB787E">
        <w:rPr>
          <w:rFonts w:ascii="Times New Roman" w:hAnsi="Times New Roman"/>
          <w:color w:val="000000"/>
          <w:sz w:val="28"/>
          <w:lang w:val="ru-RU"/>
        </w:rPr>
        <w:t>Развитие умения представлять родную страну/малую родину и страну/страны изучаемого языка (культурные явления и события, достопримечательности, выдающиеся люди: государственные деятели, учёные, писатели, поэты, художники, композиторы, музыканты, спортсмены, актёры и другие).</w:t>
      </w:r>
    </w:p>
    <w:p w:rsidR="00AF1BDF" w:rsidRPr="00DB787E" w:rsidRDefault="00C026CE">
      <w:pPr>
        <w:spacing w:after="0" w:line="264" w:lineRule="auto"/>
        <w:ind w:firstLine="600"/>
        <w:jc w:val="both"/>
        <w:rPr>
          <w:lang w:val="ru-RU"/>
        </w:rPr>
      </w:pPr>
      <w:r w:rsidRPr="00DB787E">
        <w:rPr>
          <w:rFonts w:ascii="Times New Roman" w:hAnsi="Times New Roman"/>
          <w:b/>
          <w:color w:val="000000"/>
          <w:sz w:val="28"/>
          <w:lang w:val="ru-RU"/>
        </w:rPr>
        <w:t>Компенсаторные умения</w:t>
      </w:r>
    </w:p>
    <w:p w:rsidR="00AF1BDF" w:rsidRPr="00DB787E" w:rsidRDefault="00C026CE">
      <w:pPr>
        <w:spacing w:after="0" w:line="264" w:lineRule="auto"/>
        <w:ind w:firstLine="600"/>
        <w:jc w:val="both"/>
        <w:rPr>
          <w:lang w:val="ru-RU"/>
        </w:rPr>
      </w:pPr>
      <w:r w:rsidRPr="00DB787E">
        <w:rPr>
          <w:rFonts w:ascii="Times New Roman" w:hAnsi="Times New Roman"/>
          <w:color w:val="000000"/>
          <w:sz w:val="28"/>
          <w:lang w:val="ru-RU"/>
        </w:rPr>
        <w:t xml:space="preserve">Овладение компенсаторными умениями, позволяющими в случае сбоя коммуникации, а также в условиях дефицита языковых средств использовать различные приёмы переработки информации: при говорении – переспрос, </w:t>
      </w:r>
      <w:r w:rsidRPr="00DB787E">
        <w:rPr>
          <w:rFonts w:ascii="Times New Roman" w:hAnsi="Times New Roman"/>
          <w:color w:val="000000"/>
          <w:sz w:val="28"/>
          <w:lang w:val="ru-RU"/>
        </w:rPr>
        <w:lastRenderedPageBreak/>
        <w:t xml:space="preserve">при говорении и письме – описание/перифраз/толкование, при чтении и аудировании – языковую и контекстуальную догадку. </w:t>
      </w:r>
    </w:p>
    <w:p w:rsidR="00AF1BDF" w:rsidRPr="00DB787E" w:rsidRDefault="00C026CE">
      <w:pPr>
        <w:spacing w:after="0" w:line="264" w:lineRule="auto"/>
        <w:ind w:firstLine="600"/>
        <w:jc w:val="both"/>
        <w:rPr>
          <w:lang w:val="ru-RU"/>
        </w:rPr>
      </w:pPr>
      <w:r w:rsidRPr="00DB787E">
        <w:rPr>
          <w:rFonts w:ascii="Times New Roman" w:hAnsi="Times New Roman"/>
          <w:color w:val="000000"/>
          <w:sz w:val="28"/>
          <w:lang w:val="ru-RU"/>
        </w:rPr>
        <w:t>Развитие умения игнорировать информацию, не являющуюся необходимой для понимания основного содержания, прочитанного/прослушанного текста или для нахождения в тексте запрашиваемой информации.</w:t>
      </w:r>
    </w:p>
    <w:p w:rsidR="00AF1BDF" w:rsidRPr="00DB787E" w:rsidRDefault="00AF1BDF">
      <w:pPr>
        <w:spacing w:after="0" w:line="264" w:lineRule="auto"/>
        <w:ind w:left="120"/>
        <w:jc w:val="both"/>
        <w:rPr>
          <w:lang w:val="ru-RU"/>
        </w:rPr>
      </w:pPr>
    </w:p>
    <w:p w:rsidR="00AF1BDF" w:rsidRPr="00DB787E" w:rsidRDefault="00C026CE">
      <w:pPr>
        <w:spacing w:after="0" w:line="264" w:lineRule="auto"/>
        <w:ind w:left="120"/>
        <w:jc w:val="both"/>
        <w:rPr>
          <w:lang w:val="ru-RU"/>
        </w:rPr>
      </w:pPr>
      <w:r w:rsidRPr="00DB787E">
        <w:rPr>
          <w:rFonts w:ascii="Times New Roman" w:hAnsi="Times New Roman"/>
          <w:b/>
          <w:color w:val="000000"/>
          <w:sz w:val="28"/>
          <w:lang w:val="ru-RU"/>
        </w:rPr>
        <w:t>11 КЛАСС</w:t>
      </w:r>
    </w:p>
    <w:p w:rsidR="00AF1BDF" w:rsidRPr="00DB787E" w:rsidRDefault="00AF1BDF">
      <w:pPr>
        <w:spacing w:after="0" w:line="264" w:lineRule="auto"/>
        <w:ind w:left="120"/>
        <w:jc w:val="both"/>
        <w:rPr>
          <w:lang w:val="ru-RU"/>
        </w:rPr>
      </w:pPr>
    </w:p>
    <w:p w:rsidR="00AF1BDF" w:rsidRPr="00DB787E" w:rsidRDefault="00C026CE">
      <w:pPr>
        <w:spacing w:after="0" w:line="264" w:lineRule="auto"/>
        <w:ind w:firstLine="600"/>
        <w:jc w:val="both"/>
        <w:rPr>
          <w:lang w:val="ru-RU"/>
        </w:rPr>
      </w:pPr>
      <w:r w:rsidRPr="00DB787E">
        <w:rPr>
          <w:rFonts w:ascii="Times New Roman" w:hAnsi="Times New Roman"/>
          <w:b/>
          <w:color w:val="000000"/>
          <w:sz w:val="28"/>
          <w:lang w:val="ru-RU"/>
        </w:rPr>
        <w:t>Коммуникативные умения</w:t>
      </w:r>
    </w:p>
    <w:p w:rsidR="00AF1BDF" w:rsidRPr="00DB787E" w:rsidRDefault="00C026CE">
      <w:pPr>
        <w:spacing w:after="0" w:line="264" w:lineRule="auto"/>
        <w:ind w:firstLine="600"/>
        <w:jc w:val="both"/>
        <w:rPr>
          <w:lang w:val="ru-RU"/>
        </w:rPr>
      </w:pPr>
      <w:r w:rsidRPr="00DB787E">
        <w:rPr>
          <w:rFonts w:ascii="Times New Roman" w:hAnsi="Times New Roman"/>
          <w:color w:val="000000"/>
          <w:sz w:val="28"/>
          <w:lang w:val="ru-RU"/>
        </w:rPr>
        <w:t>Совершенствование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AF1BDF" w:rsidRPr="00DB787E" w:rsidRDefault="00C026CE">
      <w:pPr>
        <w:spacing w:after="0" w:line="264" w:lineRule="auto"/>
        <w:ind w:firstLine="600"/>
        <w:jc w:val="both"/>
        <w:rPr>
          <w:lang w:val="ru-RU"/>
        </w:rPr>
      </w:pPr>
      <w:r w:rsidRPr="00DB787E">
        <w:rPr>
          <w:rFonts w:ascii="Times New Roman" w:hAnsi="Times New Roman"/>
          <w:color w:val="000000"/>
          <w:sz w:val="28"/>
          <w:lang w:val="ru-RU"/>
        </w:rPr>
        <w:t>Повседневная жизнь семьи. Межличностные отношения в семье, с друзьями и знакомыми. Конфликтные ситуации, их предупреждение и разрешение.</w:t>
      </w:r>
    </w:p>
    <w:p w:rsidR="00AF1BDF" w:rsidRPr="00DB787E" w:rsidRDefault="00C026CE">
      <w:pPr>
        <w:spacing w:after="0" w:line="264" w:lineRule="auto"/>
        <w:ind w:firstLine="600"/>
        <w:jc w:val="both"/>
        <w:rPr>
          <w:lang w:val="ru-RU"/>
        </w:rPr>
      </w:pPr>
      <w:r w:rsidRPr="00DB787E">
        <w:rPr>
          <w:rFonts w:ascii="Times New Roman" w:hAnsi="Times New Roman"/>
          <w:color w:val="000000"/>
          <w:sz w:val="28"/>
          <w:lang w:val="ru-RU"/>
        </w:rPr>
        <w:t xml:space="preserve">Внешность и характеристика человека, литературного персонажа. </w:t>
      </w:r>
    </w:p>
    <w:p w:rsidR="00AF1BDF" w:rsidRPr="00DB787E" w:rsidRDefault="00C026CE">
      <w:pPr>
        <w:spacing w:after="0" w:line="264" w:lineRule="auto"/>
        <w:ind w:firstLine="600"/>
        <w:jc w:val="both"/>
        <w:rPr>
          <w:lang w:val="ru-RU"/>
        </w:rPr>
      </w:pPr>
      <w:r w:rsidRPr="00DB787E">
        <w:rPr>
          <w:rFonts w:ascii="Times New Roman" w:hAnsi="Times New Roman"/>
          <w:color w:val="000000"/>
          <w:sz w:val="28"/>
          <w:lang w:val="ru-RU"/>
        </w:rPr>
        <w:t>Здоровый образ жизни и забота о здоровье: режим труда и отдыха, спорт, сбалансированное питание, посещение врача. Отказ от вредных привычек.</w:t>
      </w:r>
    </w:p>
    <w:p w:rsidR="00AF1BDF" w:rsidRPr="00DB787E" w:rsidRDefault="00C026CE">
      <w:pPr>
        <w:spacing w:after="0" w:line="264" w:lineRule="auto"/>
        <w:ind w:firstLine="600"/>
        <w:jc w:val="both"/>
        <w:rPr>
          <w:lang w:val="ru-RU"/>
        </w:rPr>
      </w:pPr>
      <w:r w:rsidRPr="00DB787E">
        <w:rPr>
          <w:rFonts w:ascii="Times New Roman" w:hAnsi="Times New Roman"/>
          <w:color w:val="000000"/>
          <w:sz w:val="28"/>
          <w:lang w:val="ru-RU"/>
        </w:rPr>
        <w:t>Школьное образование, школьная жизнь. Переписка с зарубежными сверстниками. Взаимоотношения в школе. Проблемы и решения. Подготовка к выпускным экзаменам. Выбор профессии. Альтернативы в продолжении образования.</w:t>
      </w:r>
    </w:p>
    <w:p w:rsidR="00AF1BDF" w:rsidRPr="00DB787E" w:rsidRDefault="00C026CE">
      <w:pPr>
        <w:spacing w:after="0" w:line="264" w:lineRule="auto"/>
        <w:ind w:firstLine="600"/>
        <w:jc w:val="both"/>
        <w:rPr>
          <w:lang w:val="ru-RU"/>
        </w:rPr>
      </w:pPr>
      <w:r w:rsidRPr="00DB787E">
        <w:rPr>
          <w:rFonts w:ascii="Times New Roman" w:hAnsi="Times New Roman"/>
          <w:color w:val="000000"/>
          <w:sz w:val="28"/>
          <w:lang w:val="ru-RU"/>
        </w:rPr>
        <w:t>Место иностранного языка в повседневной жизни и профессиональной деятельности в современном мире.</w:t>
      </w:r>
    </w:p>
    <w:p w:rsidR="00AF1BDF" w:rsidRPr="00DB787E" w:rsidRDefault="00C026CE">
      <w:pPr>
        <w:spacing w:after="0" w:line="264" w:lineRule="auto"/>
        <w:ind w:firstLine="600"/>
        <w:jc w:val="both"/>
        <w:rPr>
          <w:lang w:val="ru-RU"/>
        </w:rPr>
      </w:pPr>
      <w:r w:rsidRPr="00DB787E">
        <w:rPr>
          <w:rFonts w:ascii="Times New Roman" w:hAnsi="Times New Roman"/>
          <w:color w:val="000000"/>
          <w:sz w:val="28"/>
          <w:lang w:val="ru-RU"/>
        </w:rPr>
        <w:t>Молодёжь в современном обществе. Ценностные ориентиры. Участие молодёжи в жизни общества. Досуг молодёжи: увлечения и интересы. Любовь и дружба.</w:t>
      </w:r>
    </w:p>
    <w:p w:rsidR="00AF1BDF" w:rsidRPr="00DB787E" w:rsidRDefault="00C026CE">
      <w:pPr>
        <w:spacing w:after="0" w:line="264" w:lineRule="auto"/>
        <w:ind w:firstLine="600"/>
        <w:jc w:val="both"/>
        <w:rPr>
          <w:lang w:val="ru-RU"/>
        </w:rPr>
      </w:pPr>
      <w:r w:rsidRPr="00DB787E">
        <w:rPr>
          <w:rFonts w:ascii="Times New Roman" w:hAnsi="Times New Roman"/>
          <w:color w:val="000000"/>
          <w:sz w:val="28"/>
          <w:lang w:val="ru-RU"/>
        </w:rPr>
        <w:t>Роль спорта в современной жизни: виды спорта, экстремальный спорт, спортивные соревнования, Олимпийские игры.</w:t>
      </w:r>
    </w:p>
    <w:p w:rsidR="00AF1BDF" w:rsidRPr="00DB787E" w:rsidRDefault="00C026CE">
      <w:pPr>
        <w:spacing w:after="0" w:line="264" w:lineRule="auto"/>
        <w:ind w:firstLine="600"/>
        <w:jc w:val="both"/>
        <w:rPr>
          <w:lang w:val="ru-RU"/>
        </w:rPr>
      </w:pPr>
      <w:r w:rsidRPr="00DB787E">
        <w:rPr>
          <w:rFonts w:ascii="Times New Roman" w:hAnsi="Times New Roman"/>
          <w:color w:val="000000"/>
          <w:sz w:val="28"/>
          <w:lang w:val="ru-RU"/>
        </w:rPr>
        <w:t>Туризм. Виды отдыха. Экотуризм. Путешествия по России и зарубежным странам.</w:t>
      </w:r>
    </w:p>
    <w:p w:rsidR="00AF1BDF" w:rsidRPr="00DB787E" w:rsidRDefault="00C026CE">
      <w:pPr>
        <w:spacing w:after="0" w:line="264" w:lineRule="auto"/>
        <w:ind w:firstLine="600"/>
        <w:jc w:val="both"/>
        <w:rPr>
          <w:lang w:val="ru-RU"/>
        </w:rPr>
      </w:pPr>
      <w:r w:rsidRPr="00DB787E">
        <w:rPr>
          <w:rFonts w:ascii="Times New Roman" w:hAnsi="Times New Roman"/>
          <w:color w:val="000000"/>
          <w:sz w:val="28"/>
          <w:lang w:val="ru-RU"/>
        </w:rPr>
        <w:t>Вселенная и человек. Природа. Проблемы экологии. Защита окружающей среды. Проживание в городской/сельской местности.</w:t>
      </w:r>
    </w:p>
    <w:p w:rsidR="00AF1BDF" w:rsidRPr="00DB787E" w:rsidRDefault="00C026CE">
      <w:pPr>
        <w:spacing w:after="0" w:line="264" w:lineRule="auto"/>
        <w:ind w:firstLine="600"/>
        <w:jc w:val="both"/>
        <w:rPr>
          <w:lang w:val="ru-RU"/>
        </w:rPr>
      </w:pPr>
      <w:r w:rsidRPr="00DB787E">
        <w:rPr>
          <w:rFonts w:ascii="Times New Roman" w:hAnsi="Times New Roman"/>
          <w:color w:val="000000"/>
          <w:sz w:val="28"/>
          <w:lang w:val="ru-RU"/>
        </w:rPr>
        <w:t>Технический прогресс: перспективы и последствия. Современные средства информации и коммуникации (пресса, телевидение, Интернет, социальные сети и другие). Интернет-безопасность.</w:t>
      </w:r>
    </w:p>
    <w:p w:rsidR="00AF1BDF" w:rsidRPr="00DB787E" w:rsidRDefault="00C026CE">
      <w:pPr>
        <w:spacing w:after="0" w:line="264" w:lineRule="auto"/>
        <w:ind w:firstLine="600"/>
        <w:jc w:val="both"/>
        <w:rPr>
          <w:lang w:val="ru-RU"/>
        </w:rPr>
      </w:pPr>
      <w:r w:rsidRPr="00DB787E">
        <w:rPr>
          <w:rFonts w:ascii="Times New Roman" w:hAnsi="Times New Roman"/>
          <w:color w:val="000000"/>
          <w:sz w:val="28"/>
          <w:lang w:val="ru-RU"/>
        </w:rPr>
        <w:t xml:space="preserve">Родная страна и страна/страны изучаемого языка: географическое положение, столица, крупные города, регионы, система образования, </w:t>
      </w:r>
      <w:r w:rsidRPr="00DB787E">
        <w:rPr>
          <w:rFonts w:ascii="Times New Roman" w:hAnsi="Times New Roman"/>
          <w:color w:val="000000"/>
          <w:sz w:val="28"/>
          <w:lang w:val="ru-RU"/>
        </w:rPr>
        <w:lastRenderedPageBreak/>
        <w:t>достопримечательности, культурные особенности (национальные и популярные праздники, знаменательные даты, традиции, обычаи), страницы истории.</w:t>
      </w:r>
    </w:p>
    <w:p w:rsidR="00AF1BDF" w:rsidRPr="00DB787E" w:rsidRDefault="00C026CE">
      <w:pPr>
        <w:spacing w:after="0" w:line="264" w:lineRule="auto"/>
        <w:ind w:firstLine="600"/>
        <w:jc w:val="both"/>
        <w:rPr>
          <w:lang w:val="ru-RU"/>
        </w:rPr>
      </w:pPr>
      <w:r w:rsidRPr="00DB787E">
        <w:rPr>
          <w:rFonts w:ascii="Times New Roman" w:hAnsi="Times New Roman"/>
          <w:color w:val="000000"/>
          <w:sz w:val="28"/>
          <w:lang w:val="ru-RU"/>
        </w:rPr>
        <w:t>Выдающиеся люди родной страны и страны/стран изучаемого языка: государственные деятели, учёные, писатели, поэты, художники, композиторы, путешественники, спортсмены, актёры и другие.</w:t>
      </w:r>
    </w:p>
    <w:p w:rsidR="00AF1BDF" w:rsidRPr="00DB787E" w:rsidRDefault="00C026CE">
      <w:pPr>
        <w:spacing w:after="0" w:line="264" w:lineRule="auto"/>
        <w:ind w:firstLine="600"/>
        <w:jc w:val="both"/>
        <w:rPr>
          <w:lang w:val="ru-RU"/>
        </w:rPr>
      </w:pPr>
      <w:r w:rsidRPr="00DB787E">
        <w:rPr>
          <w:rFonts w:ascii="Times New Roman" w:hAnsi="Times New Roman"/>
          <w:i/>
          <w:color w:val="000000"/>
          <w:sz w:val="28"/>
          <w:lang w:val="ru-RU"/>
        </w:rPr>
        <w:t>Говорение</w:t>
      </w:r>
    </w:p>
    <w:p w:rsidR="00AF1BDF" w:rsidRPr="00DB787E" w:rsidRDefault="00C026CE">
      <w:pPr>
        <w:spacing w:after="0" w:line="264" w:lineRule="auto"/>
        <w:ind w:firstLine="600"/>
        <w:jc w:val="both"/>
        <w:rPr>
          <w:lang w:val="ru-RU"/>
        </w:rPr>
      </w:pPr>
      <w:r w:rsidRPr="00DB787E">
        <w:rPr>
          <w:rFonts w:ascii="Times New Roman" w:hAnsi="Times New Roman"/>
          <w:color w:val="000000"/>
          <w:sz w:val="28"/>
          <w:lang w:val="ru-RU"/>
        </w:rPr>
        <w:t xml:space="preserve">Развитие коммуникативных умений </w:t>
      </w:r>
      <w:r w:rsidRPr="00DB787E">
        <w:rPr>
          <w:rFonts w:ascii="Times New Roman" w:hAnsi="Times New Roman"/>
          <w:color w:val="000000"/>
          <w:sz w:val="28"/>
          <w:u w:val="single"/>
          <w:lang w:val="ru-RU"/>
        </w:rPr>
        <w:t>диалогической речи</w:t>
      </w:r>
      <w:r w:rsidRPr="00DB787E">
        <w:rPr>
          <w:rFonts w:ascii="Times New Roman" w:hAnsi="Times New Roman"/>
          <w:color w:val="000000"/>
          <w:sz w:val="28"/>
          <w:lang w:val="ru-RU"/>
        </w:rPr>
        <w:t>, а именно умений вести разные виды диалога (диалог этикетного характера, диалог-побуждение к действию, диалог – расспрос, диалог-обмен мнениями, комбинированный диалог, включающий разные виды диалогов):</w:t>
      </w:r>
    </w:p>
    <w:p w:rsidR="00AF1BDF" w:rsidRPr="00DB787E" w:rsidRDefault="00C026CE">
      <w:pPr>
        <w:spacing w:after="0" w:line="264" w:lineRule="auto"/>
        <w:ind w:firstLine="600"/>
        <w:jc w:val="both"/>
        <w:rPr>
          <w:lang w:val="ru-RU"/>
        </w:rPr>
      </w:pPr>
      <w:r w:rsidRPr="00DB787E">
        <w:rPr>
          <w:rFonts w:ascii="Times New Roman" w:hAnsi="Times New Roman"/>
          <w:color w:val="000000"/>
          <w:sz w:val="28"/>
          <w:lang w:val="ru-RU"/>
        </w:rPr>
        <w:t xml:space="preserve">диалог этикетного характера: начинать, поддерживать и заканчивать разговор, вежливо переспрашивать, вежливо выражать согласие/отказ, выражать благодарность, поздравлять с праздником, выражать пожелания и вежливо реагировать на поздравление; </w:t>
      </w:r>
    </w:p>
    <w:p w:rsidR="00AF1BDF" w:rsidRPr="00DB787E" w:rsidRDefault="00C026CE">
      <w:pPr>
        <w:spacing w:after="0" w:line="264" w:lineRule="auto"/>
        <w:ind w:firstLine="600"/>
        <w:jc w:val="both"/>
        <w:rPr>
          <w:lang w:val="ru-RU"/>
        </w:rPr>
      </w:pPr>
      <w:r w:rsidRPr="00DB787E">
        <w:rPr>
          <w:rFonts w:ascii="Times New Roman" w:hAnsi="Times New Roman"/>
          <w:color w:val="000000"/>
          <w:sz w:val="28"/>
          <w:lang w:val="ru-RU"/>
        </w:rPr>
        <w:t xml:space="preserve">диалог-побуждение к действию: обращаться с просьбой, вежливо соглашаться/не соглашаться выполнить просьбу, давать совет и принимать/ не принимать совет, приглашать собеседника к совместной деятельности, вежливо соглашаться/не соглашаться на предложение собеседника, объясняя причину своего решения; </w:t>
      </w:r>
    </w:p>
    <w:p w:rsidR="00AF1BDF" w:rsidRPr="00DB787E" w:rsidRDefault="00C026CE">
      <w:pPr>
        <w:spacing w:after="0" w:line="264" w:lineRule="auto"/>
        <w:ind w:firstLine="600"/>
        <w:jc w:val="both"/>
        <w:rPr>
          <w:lang w:val="ru-RU"/>
        </w:rPr>
      </w:pPr>
      <w:r w:rsidRPr="00DB787E">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 брать/давать интервью;</w:t>
      </w:r>
    </w:p>
    <w:p w:rsidR="00AF1BDF" w:rsidRPr="00DB787E" w:rsidRDefault="00C026CE">
      <w:pPr>
        <w:spacing w:after="0" w:line="264" w:lineRule="auto"/>
        <w:ind w:firstLine="600"/>
        <w:jc w:val="both"/>
        <w:rPr>
          <w:lang w:val="ru-RU"/>
        </w:rPr>
      </w:pPr>
      <w:r w:rsidRPr="00DB787E">
        <w:rPr>
          <w:rFonts w:ascii="Times New Roman" w:hAnsi="Times New Roman"/>
          <w:color w:val="000000"/>
          <w:sz w:val="28"/>
          <w:lang w:val="ru-RU"/>
        </w:rPr>
        <w:t>диалог-обмен мнениями: выражать свою точку зрения и обосновывать её, высказывать своё согласие/несогласие с точкой зрения собеседника, выражать сомнение, давать эмоциональную оценку обсуждаемым событиям (восхищение, удивление, радость, огорчение и другие).</w:t>
      </w:r>
    </w:p>
    <w:p w:rsidR="00AF1BDF" w:rsidRPr="00DB787E" w:rsidRDefault="00C026CE">
      <w:pPr>
        <w:spacing w:after="0" w:line="264" w:lineRule="auto"/>
        <w:ind w:firstLine="600"/>
        <w:jc w:val="both"/>
        <w:rPr>
          <w:lang w:val="ru-RU"/>
        </w:rPr>
      </w:pPr>
      <w:r w:rsidRPr="00DB787E">
        <w:rPr>
          <w:rFonts w:ascii="Times New Roman" w:hAnsi="Times New Roman"/>
          <w:color w:val="000000"/>
          <w:sz w:val="28"/>
          <w:lang w:val="ru-RU"/>
        </w:rPr>
        <w:t>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11 класса с использованием речевых ситуаций и/или иллюстраций, фотографий, таблиц, диаграмм с соблюдением норм речевого этикета, принятых в стране/странах изучаемого языка, при необходимости уточняя и переспрашивая собеседника.</w:t>
      </w:r>
    </w:p>
    <w:p w:rsidR="00AF1BDF" w:rsidRPr="00DB787E" w:rsidRDefault="00C026CE">
      <w:pPr>
        <w:spacing w:after="0" w:line="264" w:lineRule="auto"/>
        <w:ind w:firstLine="600"/>
        <w:jc w:val="both"/>
        <w:rPr>
          <w:lang w:val="ru-RU"/>
        </w:rPr>
      </w:pPr>
      <w:r w:rsidRPr="00DB787E">
        <w:rPr>
          <w:rFonts w:ascii="Times New Roman" w:hAnsi="Times New Roman"/>
          <w:color w:val="000000"/>
          <w:sz w:val="28"/>
          <w:lang w:val="ru-RU"/>
        </w:rPr>
        <w:t>Объём диалога – до 9 реплик со стороны каждого собеседника.</w:t>
      </w:r>
    </w:p>
    <w:p w:rsidR="00AF1BDF" w:rsidRPr="00DB787E" w:rsidRDefault="00C026CE">
      <w:pPr>
        <w:spacing w:after="0" w:line="264" w:lineRule="auto"/>
        <w:ind w:firstLine="600"/>
        <w:jc w:val="both"/>
        <w:rPr>
          <w:lang w:val="ru-RU"/>
        </w:rPr>
      </w:pPr>
      <w:r w:rsidRPr="00DB787E">
        <w:rPr>
          <w:rFonts w:ascii="Times New Roman" w:hAnsi="Times New Roman"/>
          <w:color w:val="000000"/>
          <w:sz w:val="28"/>
          <w:lang w:val="ru-RU"/>
        </w:rPr>
        <w:t xml:space="preserve">Развитие коммуникативных умений </w:t>
      </w:r>
      <w:r w:rsidRPr="00DB787E">
        <w:rPr>
          <w:rFonts w:ascii="Times New Roman" w:hAnsi="Times New Roman"/>
          <w:color w:val="000000"/>
          <w:sz w:val="28"/>
          <w:u w:val="single"/>
          <w:lang w:val="ru-RU"/>
        </w:rPr>
        <w:t>монологической речи</w:t>
      </w:r>
      <w:r w:rsidRPr="00DB787E">
        <w:rPr>
          <w:rFonts w:ascii="Times New Roman" w:hAnsi="Times New Roman"/>
          <w:color w:val="000000"/>
          <w:sz w:val="28"/>
          <w:lang w:val="ru-RU"/>
        </w:rPr>
        <w:t>:</w:t>
      </w:r>
    </w:p>
    <w:p w:rsidR="00AF1BDF" w:rsidRPr="00DB787E" w:rsidRDefault="00C026CE">
      <w:pPr>
        <w:spacing w:after="0" w:line="264" w:lineRule="auto"/>
        <w:ind w:firstLine="600"/>
        <w:jc w:val="both"/>
        <w:rPr>
          <w:lang w:val="ru-RU"/>
        </w:rPr>
      </w:pPr>
      <w:r w:rsidRPr="00DB787E">
        <w:rPr>
          <w:rFonts w:ascii="Times New Roman" w:hAnsi="Times New Roman"/>
          <w:color w:val="000000"/>
          <w:sz w:val="28"/>
          <w:lang w:val="ru-RU"/>
        </w:rPr>
        <w:t xml:space="preserve">создание устных связных монологических высказываний с использованием основных коммуникативных типов речи: </w:t>
      </w:r>
    </w:p>
    <w:p w:rsidR="00AF1BDF" w:rsidRPr="00DB787E" w:rsidRDefault="00C026CE">
      <w:pPr>
        <w:spacing w:after="0" w:line="264" w:lineRule="auto"/>
        <w:ind w:firstLine="600"/>
        <w:jc w:val="both"/>
        <w:rPr>
          <w:lang w:val="ru-RU"/>
        </w:rPr>
      </w:pPr>
      <w:r w:rsidRPr="00DB787E">
        <w:rPr>
          <w:rFonts w:ascii="Times New Roman" w:hAnsi="Times New Roman"/>
          <w:color w:val="000000"/>
          <w:sz w:val="28"/>
          <w:lang w:val="ru-RU"/>
        </w:rPr>
        <w:lastRenderedPageBreak/>
        <w:t xml:space="preserve">описание (предмета, местности, внешности и одежды человека), характеристика (черты характера реального человека или литературного персонажа); </w:t>
      </w:r>
    </w:p>
    <w:p w:rsidR="00AF1BDF" w:rsidRPr="00DB787E" w:rsidRDefault="00C026CE">
      <w:pPr>
        <w:spacing w:after="0" w:line="264" w:lineRule="auto"/>
        <w:ind w:firstLine="600"/>
        <w:jc w:val="both"/>
        <w:rPr>
          <w:lang w:val="ru-RU"/>
        </w:rPr>
      </w:pPr>
      <w:r w:rsidRPr="00DB787E">
        <w:rPr>
          <w:rFonts w:ascii="Times New Roman" w:hAnsi="Times New Roman"/>
          <w:color w:val="000000"/>
          <w:sz w:val="28"/>
          <w:lang w:val="ru-RU"/>
        </w:rPr>
        <w:t xml:space="preserve">повествование/сообщение; </w:t>
      </w:r>
    </w:p>
    <w:p w:rsidR="00AF1BDF" w:rsidRPr="00DB787E" w:rsidRDefault="00C026CE">
      <w:pPr>
        <w:spacing w:after="0" w:line="264" w:lineRule="auto"/>
        <w:ind w:firstLine="600"/>
        <w:jc w:val="both"/>
        <w:rPr>
          <w:lang w:val="ru-RU"/>
        </w:rPr>
      </w:pPr>
      <w:r w:rsidRPr="00DB787E">
        <w:rPr>
          <w:rFonts w:ascii="Times New Roman" w:hAnsi="Times New Roman"/>
          <w:color w:val="000000"/>
          <w:sz w:val="28"/>
          <w:lang w:val="ru-RU"/>
        </w:rPr>
        <w:t xml:space="preserve">рассуждение; </w:t>
      </w:r>
    </w:p>
    <w:p w:rsidR="00AF1BDF" w:rsidRPr="00DB787E" w:rsidRDefault="00C026CE">
      <w:pPr>
        <w:spacing w:after="0" w:line="264" w:lineRule="auto"/>
        <w:ind w:firstLine="600"/>
        <w:jc w:val="both"/>
        <w:rPr>
          <w:lang w:val="ru-RU"/>
        </w:rPr>
      </w:pPr>
      <w:r w:rsidRPr="00DB787E">
        <w:rPr>
          <w:rFonts w:ascii="Times New Roman" w:hAnsi="Times New Roman"/>
          <w:color w:val="000000"/>
          <w:sz w:val="28"/>
          <w:lang w:val="ru-RU"/>
        </w:rPr>
        <w:t>пересказ основного содержания, прочитанного/прослушанного текста без опоры на ключевые слова, план с выражением своего отношения к событиям и фактам, изложенным в тексте;</w:t>
      </w:r>
    </w:p>
    <w:p w:rsidR="00AF1BDF" w:rsidRPr="00DB787E" w:rsidRDefault="00C026CE">
      <w:pPr>
        <w:spacing w:after="0" w:line="264" w:lineRule="auto"/>
        <w:ind w:firstLine="600"/>
        <w:jc w:val="both"/>
        <w:rPr>
          <w:lang w:val="ru-RU"/>
        </w:rPr>
      </w:pPr>
      <w:r w:rsidRPr="00DB787E">
        <w:rPr>
          <w:rFonts w:ascii="Times New Roman" w:hAnsi="Times New Roman"/>
          <w:color w:val="000000"/>
          <w:sz w:val="28"/>
          <w:lang w:val="ru-RU"/>
        </w:rPr>
        <w:t>устное представление (презентация) результатов выполненной проектной работы.</w:t>
      </w:r>
    </w:p>
    <w:p w:rsidR="00AF1BDF" w:rsidRPr="00DB787E" w:rsidRDefault="00C026CE">
      <w:pPr>
        <w:spacing w:after="0" w:line="264" w:lineRule="auto"/>
        <w:ind w:firstLine="600"/>
        <w:jc w:val="both"/>
        <w:rPr>
          <w:lang w:val="ru-RU"/>
        </w:rPr>
      </w:pPr>
      <w:r w:rsidRPr="00DB787E">
        <w:rPr>
          <w:rFonts w:ascii="Times New Roman" w:hAnsi="Times New Roman"/>
          <w:color w:val="000000"/>
          <w:sz w:val="28"/>
          <w:lang w:val="ru-RU"/>
        </w:rPr>
        <w:t>Данные умения монологической речи развиваются в рамках тематического содержания речи с использованием ключевых слов, плана и/или иллюстраций, фотографий, таблиц, диаграмм, графиков и(или) без их использования.</w:t>
      </w:r>
    </w:p>
    <w:p w:rsidR="00AF1BDF" w:rsidRPr="00DB787E" w:rsidRDefault="00C026CE">
      <w:pPr>
        <w:spacing w:after="0" w:line="264" w:lineRule="auto"/>
        <w:ind w:firstLine="600"/>
        <w:jc w:val="both"/>
        <w:rPr>
          <w:lang w:val="ru-RU"/>
        </w:rPr>
      </w:pPr>
      <w:r w:rsidRPr="00DB787E">
        <w:rPr>
          <w:rFonts w:ascii="Times New Roman" w:hAnsi="Times New Roman"/>
          <w:color w:val="000000"/>
          <w:sz w:val="28"/>
          <w:lang w:val="ru-RU"/>
        </w:rPr>
        <w:t>Объём монологического высказывания – 14–15 фраз.</w:t>
      </w:r>
    </w:p>
    <w:p w:rsidR="00AF1BDF" w:rsidRPr="00DB787E" w:rsidRDefault="00C026CE">
      <w:pPr>
        <w:spacing w:after="0" w:line="264" w:lineRule="auto"/>
        <w:ind w:firstLine="600"/>
        <w:jc w:val="both"/>
        <w:rPr>
          <w:lang w:val="ru-RU"/>
        </w:rPr>
      </w:pPr>
      <w:r w:rsidRPr="00DB787E">
        <w:rPr>
          <w:rFonts w:ascii="Times New Roman" w:hAnsi="Times New Roman"/>
          <w:i/>
          <w:color w:val="000000"/>
          <w:sz w:val="28"/>
          <w:lang w:val="ru-RU"/>
        </w:rPr>
        <w:t>Аудирование</w:t>
      </w:r>
    </w:p>
    <w:p w:rsidR="00AF1BDF" w:rsidRPr="00DB787E" w:rsidRDefault="00C026CE">
      <w:pPr>
        <w:spacing w:after="0" w:line="264" w:lineRule="auto"/>
        <w:ind w:firstLine="600"/>
        <w:jc w:val="both"/>
        <w:rPr>
          <w:lang w:val="ru-RU"/>
        </w:rPr>
      </w:pPr>
      <w:r w:rsidRPr="00DB787E">
        <w:rPr>
          <w:rFonts w:ascii="Times New Roman" w:hAnsi="Times New Roman"/>
          <w:color w:val="000000"/>
          <w:sz w:val="28"/>
          <w:lang w:val="ru-RU"/>
        </w:rPr>
        <w:t xml:space="preserve">Развитие коммуникативных умений аудирования: понимание на слух аутентичных текстов, содержащих отдельные неизученные языковые явления, с использованием языковой и контекстуальной догадки,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нужной/интересующей/запрашиваемой информации. </w:t>
      </w:r>
    </w:p>
    <w:p w:rsidR="00AF1BDF" w:rsidRPr="00DB787E" w:rsidRDefault="00C026CE">
      <w:pPr>
        <w:spacing w:after="0" w:line="264" w:lineRule="auto"/>
        <w:ind w:firstLine="600"/>
        <w:jc w:val="both"/>
        <w:rPr>
          <w:lang w:val="ru-RU"/>
        </w:rPr>
      </w:pPr>
      <w:r w:rsidRPr="00DB787E">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тему/идею и главные факты/события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rsidR="00AF1BDF" w:rsidRPr="00DB787E" w:rsidRDefault="00C026CE">
      <w:pPr>
        <w:spacing w:after="0" w:line="264" w:lineRule="auto"/>
        <w:ind w:firstLine="600"/>
        <w:jc w:val="both"/>
        <w:rPr>
          <w:lang w:val="ru-RU"/>
        </w:rPr>
      </w:pPr>
      <w:r w:rsidRPr="00DB787E">
        <w:rPr>
          <w:rFonts w:ascii="Times New Roman" w:hAnsi="Times New Roman"/>
          <w:color w:val="000000"/>
          <w:sz w:val="28"/>
          <w:lang w:val="ru-RU"/>
        </w:rPr>
        <w:t>Аудирование с пониманием нужной/интересующей/запрашиваемой информации предполагает умение выделять данную информацию, представленную в эксплицитной (явной) форме, в воспринимаемом на слух тексте.</w:t>
      </w:r>
    </w:p>
    <w:p w:rsidR="00AF1BDF" w:rsidRPr="00DB787E" w:rsidRDefault="00C026CE">
      <w:pPr>
        <w:spacing w:after="0" w:line="264" w:lineRule="auto"/>
        <w:ind w:firstLine="600"/>
        <w:jc w:val="both"/>
        <w:rPr>
          <w:lang w:val="ru-RU"/>
        </w:rPr>
      </w:pPr>
      <w:r w:rsidRPr="00DB787E">
        <w:rPr>
          <w:rFonts w:ascii="Times New Roman" w:hAnsi="Times New Roman"/>
          <w:color w:val="000000"/>
          <w:sz w:val="28"/>
          <w:lang w:val="ru-RU"/>
        </w:rPr>
        <w:t>Тексты для аудирования: диалог (беседа), интервью, высказывания собеседников в ситуациях повседневного общения, рассказ, сообщение информационного характера, объявление.</w:t>
      </w:r>
    </w:p>
    <w:p w:rsidR="00AF1BDF" w:rsidRPr="00DB787E" w:rsidRDefault="00C026CE">
      <w:pPr>
        <w:spacing w:after="0" w:line="264" w:lineRule="auto"/>
        <w:ind w:firstLine="600"/>
        <w:jc w:val="both"/>
        <w:rPr>
          <w:lang w:val="ru-RU"/>
        </w:rPr>
      </w:pPr>
      <w:r w:rsidRPr="00DB787E">
        <w:rPr>
          <w:rFonts w:ascii="Times New Roman" w:hAnsi="Times New Roman"/>
          <w:color w:val="000000"/>
          <w:sz w:val="28"/>
          <w:lang w:val="ru-RU"/>
        </w:rPr>
        <w:t>Языковая сложность текстов для аудирования должна соответствовать пороговому уровню (В1 – пороговый уровень по общеевропейской шкале).</w:t>
      </w:r>
    </w:p>
    <w:p w:rsidR="00AF1BDF" w:rsidRPr="00DB787E" w:rsidRDefault="00C026CE">
      <w:pPr>
        <w:spacing w:after="0" w:line="264" w:lineRule="auto"/>
        <w:ind w:firstLine="600"/>
        <w:jc w:val="both"/>
        <w:rPr>
          <w:lang w:val="ru-RU"/>
        </w:rPr>
      </w:pPr>
      <w:r w:rsidRPr="00DB787E">
        <w:rPr>
          <w:rFonts w:ascii="Times New Roman" w:hAnsi="Times New Roman"/>
          <w:color w:val="000000"/>
          <w:sz w:val="28"/>
          <w:lang w:val="ru-RU"/>
        </w:rPr>
        <w:t>Время звучания текста/текстов для аудирования – до 2,5 минуты.</w:t>
      </w:r>
    </w:p>
    <w:p w:rsidR="00AF1BDF" w:rsidRPr="00DB787E" w:rsidRDefault="00C026CE">
      <w:pPr>
        <w:spacing w:after="0" w:line="264" w:lineRule="auto"/>
        <w:ind w:firstLine="600"/>
        <w:jc w:val="both"/>
        <w:rPr>
          <w:lang w:val="ru-RU"/>
        </w:rPr>
      </w:pPr>
      <w:r w:rsidRPr="00DB787E">
        <w:rPr>
          <w:rFonts w:ascii="Times New Roman" w:hAnsi="Times New Roman"/>
          <w:i/>
          <w:color w:val="000000"/>
          <w:sz w:val="28"/>
          <w:lang w:val="ru-RU"/>
        </w:rPr>
        <w:t>Смысловое чтение</w:t>
      </w:r>
    </w:p>
    <w:p w:rsidR="00AF1BDF" w:rsidRPr="00DB787E" w:rsidRDefault="00C026CE">
      <w:pPr>
        <w:spacing w:after="0" w:line="264" w:lineRule="auto"/>
        <w:ind w:firstLine="600"/>
        <w:jc w:val="both"/>
        <w:rPr>
          <w:lang w:val="ru-RU"/>
        </w:rPr>
      </w:pPr>
      <w:r w:rsidRPr="00DB787E">
        <w:rPr>
          <w:rFonts w:ascii="Times New Roman" w:hAnsi="Times New Roman"/>
          <w:color w:val="000000"/>
          <w:sz w:val="28"/>
          <w:lang w:val="ru-RU"/>
        </w:rPr>
        <w:lastRenderedPageBreak/>
        <w:t xml:space="preserve">Развитие умений читать про себя и понимать с использованием языковой и контекстуальной догадки аутентичные тексты разных жанров и стилей,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интересующей/запрашиваемой информации, с полным пониманием содержания текста. </w:t>
      </w:r>
    </w:p>
    <w:p w:rsidR="00AF1BDF" w:rsidRPr="00DB787E" w:rsidRDefault="00C026CE">
      <w:pPr>
        <w:spacing w:after="0" w:line="264" w:lineRule="auto"/>
        <w:ind w:firstLine="600"/>
        <w:jc w:val="both"/>
        <w:rPr>
          <w:lang w:val="ru-RU"/>
        </w:rPr>
      </w:pPr>
      <w:r w:rsidRPr="00DB787E">
        <w:rPr>
          <w:rFonts w:ascii="Times New Roman" w:hAnsi="Times New Roman"/>
          <w:color w:val="000000"/>
          <w:sz w:val="28"/>
          <w:lang w:val="ru-RU"/>
        </w:rPr>
        <w:t xml:space="preserve">Чтение с пониманием основного содержания текста предполагает умения: определять тему/основную мысль, выделять главные факты/события (опуская второстепенные), понимать структурно-смысловые связи в тексте, прогнозировать содержание текста по заголовку/началу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w:t>
      </w:r>
    </w:p>
    <w:p w:rsidR="00AF1BDF" w:rsidRPr="00DB787E" w:rsidRDefault="00C026CE">
      <w:pPr>
        <w:spacing w:after="0" w:line="264" w:lineRule="auto"/>
        <w:ind w:firstLine="600"/>
        <w:jc w:val="both"/>
        <w:rPr>
          <w:lang w:val="ru-RU"/>
        </w:rPr>
      </w:pPr>
      <w:r w:rsidRPr="00DB787E">
        <w:rPr>
          <w:rFonts w:ascii="Times New Roman" w:hAnsi="Times New Roman"/>
          <w:color w:val="000000"/>
          <w:sz w:val="28"/>
          <w:lang w:val="ru-RU"/>
        </w:rPr>
        <w:t xml:space="preserve">Чтение с пониманием нужной/интересующей/запрашиваемой информации предполагает умение находить прочитанном тексте и понимать данную информацию, представленную в эксплицитной (явной) и имплицитной форме (неявной) форме, оценивать найденную информацию с точки зрения её значимости для решения коммуникативной задачи. </w:t>
      </w:r>
    </w:p>
    <w:p w:rsidR="00AF1BDF" w:rsidRPr="00DB787E" w:rsidRDefault="00C026CE">
      <w:pPr>
        <w:spacing w:after="0" w:line="264" w:lineRule="auto"/>
        <w:ind w:firstLine="600"/>
        <w:jc w:val="both"/>
        <w:rPr>
          <w:lang w:val="ru-RU"/>
        </w:rPr>
      </w:pPr>
      <w:r w:rsidRPr="00DB787E">
        <w:rPr>
          <w:rFonts w:ascii="Times New Roman" w:hAnsi="Times New Roman"/>
          <w:color w:val="000000"/>
          <w:sz w:val="28"/>
          <w:lang w:val="ru-RU"/>
        </w:rPr>
        <w:t xml:space="preserve">В ходе чтения с полным пониманием аутентичных текстов, содержащих отдельные неизученные языковые явления,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w:t>
      </w:r>
    </w:p>
    <w:p w:rsidR="00AF1BDF" w:rsidRPr="00DB787E" w:rsidRDefault="00C026CE">
      <w:pPr>
        <w:spacing w:after="0" w:line="264" w:lineRule="auto"/>
        <w:ind w:firstLine="600"/>
        <w:jc w:val="both"/>
        <w:rPr>
          <w:lang w:val="ru-RU"/>
        </w:rPr>
      </w:pPr>
      <w:r w:rsidRPr="00DB787E">
        <w:rPr>
          <w:rFonts w:ascii="Times New Roman" w:hAnsi="Times New Roman"/>
          <w:color w:val="000000"/>
          <w:sz w:val="28"/>
          <w:lang w:val="ru-RU"/>
        </w:rPr>
        <w:t xml:space="preserve">Чтение несплошных текстов (таблиц, диаграмм, графиков и других) и понимание представленной в них информации. </w:t>
      </w:r>
    </w:p>
    <w:p w:rsidR="00AF1BDF" w:rsidRPr="00DB787E" w:rsidRDefault="00C026CE">
      <w:pPr>
        <w:spacing w:after="0" w:line="264" w:lineRule="auto"/>
        <w:ind w:firstLine="600"/>
        <w:jc w:val="both"/>
        <w:rPr>
          <w:lang w:val="ru-RU"/>
        </w:rPr>
      </w:pPr>
      <w:r w:rsidRPr="00DB787E">
        <w:rPr>
          <w:rFonts w:ascii="Times New Roman" w:hAnsi="Times New Roman"/>
          <w:color w:val="000000"/>
          <w:sz w:val="28"/>
          <w:lang w:val="ru-RU"/>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инструкция, электронное сообщение личного характера, стихотворение.</w:t>
      </w:r>
    </w:p>
    <w:p w:rsidR="00AF1BDF" w:rsidRPr="00DB787E" w:rsidRDefault="00C026CE">
      <w:pPr>
        <w:spacing w:after="0" w:line="264" w:lineRule="auto"/>
        <w:ind w:firstLine="600"/>
        <w:jc w:val="both"/>
        <w:rPr>
          <w:lang w:val="ru-RU"/>
        </w:rPr>
      </w:pPr>
      <w:r w:rsidRPr="00DB787E">
        <w:rPr>
          <w:rFonts w:ascii="Times New Roman" w:hAnsi="Times New Roman"/>
          <w:color w:val="000000"/>
          <w:sz w:val="28"/>
          <w:lang w:val="ru-RU"/>
        </w:rPr>
        <w:t>Языковая сложность текстов для чтения должна соответствовать пороговому уровню (В1 – пороговый уровень по общеевропейской шкале).</w:t>
      </w:r>
    </w:p>
    <w:p w:rsidR="00AF1BDF" w:rsidRPr="00DB787E" w:rsidRDefault="00C026CE">
      <w:pPr>
        <w:spacing w:after="0" w:line="264" w:lineRule="auto"/>
        <w:ind w:firstLine="600"/>
        <w:jc w:val="both"/>
        <w:rPr>
          <w:lang w:val="ru-RU"/>
        </w:rPr>
      </w:pPr>
      <w:r w:rsidRPr="00DB787E">
        <w:rPr>
          <w:rFonts w:ascii="Times New Roman" w:hAnsi="Times New Roman"/>
          <w:color w:val="000000"/>
          <w:sz w:val="28"/>
          <w:lang w:val="ru-RU"/>
        </w:rPr>
        <w:t>Объём текста/текстов для чтения – до 600–800 слов.</w:t>
      </w:r>
    </w:p>
    <w:p w:rsidR="00AF1BDF" w:rsidRPr="00DB787E" w:rsidRDefault="00C026CE">
      <w:pPr>
        <w:spacing w:after="0" w:line="264" w:lineRule="auto"/>
        <w:ind w:firstLine="600"/>
        <w:jc w:val="both"/>
        <w:rPr>
          <w:lang w:val="ru-RU"/>
        </w:rPr>
      </w:pPr>
      <w:r w:rsidRPr="00DB787E">
        <w:rPr>
          <w:rFonts w:ascii="Times New Roman" w:hAnsi="Times New Roman"/>
          <w:i/>
          <w:color w:val="000000"/>
          <w:sz w:val="28"/>
          <w:lang w:val="ru-RU"/>
        </w:rPr>
        <w:t>Письменная речь</w:t>
      </w:r>
    </w:p>
    <w:p w:rsidR="00AF1BDF" w:rsidRPr="00DB787E" w:rsidRDefault="00C026CE">
      <w:pPr>
        <w:spacing w:after="0" w:line="264" w:lineRule="auto"/>
        <w:ind w:firstLine="600"/>
        <w:jc w:val="both"/>
        <w:rPr>
          <w:lang w:val="ru-RU"/>
        </w:rPr>
      </w:pPr>
      <w:r w:rsidRPr="00DB787E">
        <w:rPr>
          <w:rFonts w:ascii="Times New Roman" w:hAnsi="Times New Roman"/>
          <w:color w:val="000000"/>
          <w:sz w:val="28"/>
          <w:lang w:val="ru-RU"/>
        </w:rPr>
        <w:t>Развитие умений письменной речи:</w:t>
      </w:r>
    </w:p>
    <w:p w:rsidR="00AF1BDF" w:rsidRPr="00DB787E" w:rsidRDefault="00C026CE">
      <w:pPr>
        <w:spacing w:after="0" w:line="264" w:lineRule="auto"/>
        <w:ind w:firstLine="600"/>
        <w:jc w:val="both"/>
        <w:rPr>
          <w:lang w:val="ru-RU"/>
        </w:rPr>
      </w:pPr>
      <w:r w:rsidRPr="00DB787E">
        <w:rPr>
          <w:rFonts w:ascii="Times New Roman" w:hAnsi="Times New Roman"/>
          <w:color w:val="000000"/>
          <w:sz w:val="28"/>
          <w:lang w:val="ru-RU"/>
        </w:rPr>
        <w:t xml:space="preserve">заполнение анкет и формуляров в соответствии с нормами, принятыми в стране/странах изучаемого языка; </w:t>
      </w:r>
    </w:p>
    <w:p w:rsidR="00AF1BDF" w:rsidRPr="00DB787E" w:rsidRDefault="00C026CE">
      <w:pPr>
        <w:spacing w:after="0" w:line="264" w:lineRule="auto"/>
        <w:ind w:firstLine="600"/>
        <w:jc w:val="both"/>
        <w:rPr>
          <w:lang w:val="ru-RU"/>
        </w:rPr>
      </w:pPr>
      <w:r w:rsidRPr="00DB787E">
        <w:rPr>
          <w:rFonts w:ascii="Times New Roman" w:hAnsi="Times New Roman"/>
          <w:color w:val="000000"/>
          <w:sz w:val="28"/>
          <w:lang w:val="ru-RU"/>
        </w:rPr>
        <w:t>написание резюме (</w:t>
      </w:r>
      <w:r>
        <w:rPr>
          <w:rFonts w:ascii="Times New Roman" w:hAnsi="Times New Roman"/>
          <w:color w:val="000000"/>
          <w:sz w:val="28"/>
        </w:rPr>
        <w:t>CV</w:t>
      </w:r>
      <w:r w:rsidRPr="00DB787E">
        <w:rPr>
          <w:rFonts w:ascii="Times New Roman" w:hAnsi="Times New Roman"/>
          <w:color w:val="000000"/>
          <w:sz w:val="28"/>
          <w:lang w:val="ru-RU"/>
        </w:rPr>
        <w:t xml:space="preserve">) с сообщением основных сведений о себе в соответствии с нормами, принятыми в стране/странах изучаемого языка; </w:t>
      </w:r>
    </w:p>
    <w:p w:rsidR="00AF1BDF" w:rsidRPr="00DB787E" w:rsidRDefault="00C026CE">
      <w:pPr>
        <w:spacing w:after="0" w:line="264" w:lineRule="auto"/>
        <w:ind w:firstLine="600"/>
        <w:jc w:val="both"/>
        <w:rPr>
          <w:lang w:val="ru-RU"/>
        </w:rPr>
      </w:pPr>
      <w:r w:rsidRPr="00DB787E">
        <w:rPr>
          <w:rFonts w:ascii="Times New Roman" w:hAnsi="Times New Roman"/>
          <w:color w:val="000000"/>
          <w:sz w:val="28"/>
          <w:lang w:val="ru-RU"/>
        </w:rPr>
        <w:lastRenderedPageBreak/>
        <w:t>написание электронного сообщения личного характера в соответствии с нормами неофициального общения, принятыми в стране/странах изучаемого языка, объём сообщения – до 140 слов;</w:t>
      </w:r>
    </w:p>
    <w:p w:rsidR="00AF1BDF" w:rsidRPr="00DB787E" w:rsidRDefault="00C026CE">
      <w:pPr>
        <w:spacing w:after="0" w:line="264" w:lineRule="auto"/>
        <w:ind w:firstLine="600"/>
        <w:jc w:val="both"/>
        <w:rPr>
          <w:lang w:val="ru-RU"/>
        </w:rPr>
      </w:pPr>
      <w:r w:rsidRPr="00DB787E">
        <w:rPr>
          <w:rFonts w:ascii="Times New Roman" w:hAnsi="Times New Roman"/>
          <w:color w:val="000000"/>
          <w:sz w:val="28"/>
          <w:lang w:val="ru-RU"/>
        </w:rPr>
        <w:t>создание небольшого письменного высказывания (рассказа, сочинения, статьи и другие) на основе плана, иллюстрации, таблицы, графика, диаграммы, и/или прочитанного/прослушанного текста с использованием образца, объем письменного высказывания – до 180 слов;</w:t>
      </w:r>
    </w:p>
    <w:p w:rsidR="00AF1BDF" w:rsidRPr="00DB787E" w:rsidRDefault="00C026CE">
      <w:pPr>
        <w:spacing w:after="0" w:line="264" w:lineRule="auto"/>
        <w:ind w:firstLine="600"/>
        <w:jc w:val="both"/>
        <w:rPr>
          <w:lang w:val="ru-RU"/>
        </w:rPr>
      </w:pPr>
      <w:r w:rsidRPr="00DB787E">
        <w:rPr>
          <w:rFonts w:ascii="Times New Roman" w:hAnsi="Times New Roman"/>
          <w:color w:val="000000"/>
          <w:sz w:val="28"/>
          <w:lang w:val="ru-RU"/>
        </w:rPr>
        <w:t xml:space="preserve">заполнение таблицы: краткая фиксация </w:t>
      </w:r>
      <w:proofErr w:type="gramStart"/>
      <w:r w:rsidRPr="00DB787E">
        <w:rPr>
          <w:rFonts w:ascii="Times New Roman" w:hAnsi="Times New Roman"/>
          <w:color w:val="000000"/>
          <w:sz w:val="28"/>
          <w:lang w:val="ru-RU"/>
        </w:rPr>
        <w:t>содержания</w:t>
      </w:r>
      <w:proofErr w:type="gramEnd"/>
      <w:r w:rsidRPr="00DB787E">
        <w:rPr>
          <w:rFonts w:ascii="Times New Roman" w:hAnsi="Times New Roman"/>
          <w:color w:val="000000"/>
          <w:sz w:val="28"/>
          <w:lang w:val="ru-RU"/>
        </w:rPr>
        <w:t xml:space="preserve"> прочитанного/ прослушанного текста или дополнение информации в таблице; </w:t>
      </w:r>
    </w:p>
    <w:p w:rsidR="00AF1BDF" w:rsidRPr="00DB787E" w:rsidRDefault="00C026CE">
      <w:pPr>
        <w:spacing w:after="0" w:line="264" w:lineRule="auto"/>
        <w:ind w:firstLine="600"/>
        <w:jc w:val="both"/>
        <w:rPr>
          <w:lang w:val="ru-RU"/>
        </w:rPr>
      </w:pPr>
      <w:r w:rsidRPr="00DB787E">
        <w:rPr>
          <w:rFonts w:ascii="Times New Roman" w:hAnsi="Times New Roman"/>
          <w:color w:val="000000"/>
          <w:sz w:val="28"/>
          <w:lang w:val="ru-RU"/>
        </w:rPr>
        <w:t>письменное предоставление результатов выполненной проектной работы, в том числе в форме презентации, объём – до 180 слов.</w:t>
      </w:r>
    </w:p>
    <w:p w:rsidR="00AF1BDF" w:rsidRPr="00DB787E" w:rsidRDefault="00C026CE">
      <w:pPr>
        <w:spacing w:after="0" w:line="264" w:lineRule="auto"/>
        <w:ind w:firstLine="600"/>
        <w:jc w:val="both"/>
        <w:rPr>
          <w:lang w:val="ru-RU"/>
        </w:rPr>
      </w:pPr>
      <w:r w:rsidRPr="00DB787E">
        <w:rPr>
          <w:rFonts w:ascii="Times New Roman" w:hAnsi="Times New Roman"/>
          <w:b/>
          <w:color w:val="000000"/>
          <w:sz w:val="28"/>
          <w:lang w:val="ru-RU"/>
        </w:rPr>
        <w:t>Языковые знания и навыки</w:t>
      </w:r>
    </w:p>
    <w:p w:rsidR="00AF1BDF" w:rsidRPr="00DB787E" w:rsidRDefault="00C026CE">
      <w:pPr>
        <w:spacing w:after="0" w:line="264" w:lineRule="auto"/>
        <w:ind w:firstLine="600"/>
        <w:jc w:val="both"/>
        <w:rPr>
          <w:lang w:val="ru-RU"/>
        </w:rPr>
      </w:pPr>
      <w:r w:rsidRPr="00DB787E">
        <w:rPr>
          <w:rFonts w:ascii="Times New Roman" w:hAnsi="Times New Roman"/>
          <w:i/>
          <w:color w:val="000000"/>
          <w:sz w:val="28"/>
          <w:lang w:val="ru-RU"/>
        </w:rPr>
        <w:t>Фонетическая сторона речи</w:t>
      </w:r>
    </w:p>
    <w:p w:rsidR="00AF1BDF" w:rsidRPr="00DB787E" w:rsidRDefault="00C026CE">
      <w:pPr>
        <w:spacing w:after="0" w:line="264" w:lineRule="auto"/>
        <w:ind w:firstLine="600"/>
        <w:jc w:val="both"/>
        <w:rPr>
          <w:lang w:val="ru-RU"/>
        </w:rPr>
      </w:pPr>
      <w:r w:rsidRPr="00DB787E">
        <w:rPr>
          <w:rFonts w:ascii="Times New Roman" w:hAnsi="Times New Roman"/>
          <w:color w:val="000000"/>
          <w:sz w:val="28"/>
          <w:lang w:val="ru-RU"/>
        </w:rPr>
        <w:t>Различение на слух (без ошибок, ведущих к сбою в коммуникации) произношение слов с соблюдением правильного ударения и фраз/предложений с соблюдением основных ритмико-интонационных особенностей, в том числе правила отсутствия фразового ударения на служебных словах.</w:t>
      </w:r>
    </w:p>
    <w:p w:rsidR="00AF1BDF" w:rsidRPr="00DB787E" w:rsidRDefault="00C026CE">
      <w:pPr>
        <w:spacing w:after="0" w:line="264" w:lineRule="auto"/>
        <w:ind w:firstLine="600"/>
        <w:jc w:val="both"/>
        <w:rPr>
          <w:lang w:val="ru-RU"/>
        </w:rPr>
      </w:pPr>
      <w:r w:rsidRPr="00DB787E">
        <w:rPr>
          <w:rFonts w:ascii="Times New Roman" w:hAnsi="Times New Roman"/>
          <w:color w:val="000000"/>
          <w:sz w:val="28"/>
          <w:lang w:val="ru-RU"/>
        </w:rPr>
        <w:t>Чтение вслух аутентичных текстов, построенных в основном на изученном языковом материале, с соблюдением правил чтения и соответствующей интонацией, демонстрирующее понимание текста.</w:t>
      </w:r>
    </w:p>
    <w:p w:rsidR="00AF1BDF" w:rsidRPr="00DB787E" w:rsidRDefault="00C026CE">
      <w:pPr>
        <w:spacing w:after="0" w:line="264" w:lineRule="auto"/>
        <w:ind w:firstLine="600"/>
        <w:jc w:val="both"/>
        <w:rPr>
          <w:lang w:val="ru-RU"/>
        </w:rPr>
      </w:pPr>
      <w:r w:rsidRPr="00DB787E">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 интервью, объём текста для чтения вслух – до 150 слов.</w:t>
      </w:r>
    </w:p>
    <w:p w:rsidR="00AF1BDF" w:rsidRPr="00DB787E" w:rsidRDefault="00C026CE">
      <w:pPr>
        <w:spacing w:after="0" w:line="264" w:lineRule="auto"/>
        <w:ind w:firstLine="600"/>
        <w:jc w:val="both"/>
        <w:rPr>
          <w:lang w:val="ru-RU"/>
        </w:rPr>
      </w:pPr>
      <w:r w:rsidRPr="00DB787E">
        <w:rPr>
          <w:rFonts w:ascii="Times New Roman" w:hAnsi="Times New Roman"/>
          <w:i/>
          <w:color w:val="000000"/>
          <w:sz w:val="28"/>
          <w:lang w:val="ru-RU"/>
        </w:rPr>
        <w:t>Орфография и пунктуация</w:t>
      </w:r>
    </w:p>
    <w:p w:rsidR="00AF1BDF" w:rsidRPr="00DB787E" w:rsidRDefault="00C026CE">
      <w:pPr>
        <w:spacing w:after="0" w:line="264" w:lineRule="auto"/>
        <w:ind w:firstLine="600"/>
        <w:jc w:val="both"/>
        <w:rPr>
          <w:lang w:val="ru-RU"/>
        </w:rPr>
      </w:pPr>
      <w:r w:rsidRPr="00DB787E">
        <w:rPr>
          <w:rFonts w:ascii="Times New Roman" w:hAnsi="Times New Roman"/>
          <w:color w:val="000000"/>
          <w:sz w:val="28"/>
          <w:lang w:val="ru-RU"/>
        </w:rPr>
        <w:t>Правильное написание изученных слов.</w:t>
      </w:r>
    </w:p>
    <w:p w:rsidR="00AF1BDF" w:rsidRPr="00DB787E" w:rsidRDefault="00C026CE">
      <w:pPr>
        <w:spacing w:after="0" w:line="264" w:lineRule="auto"/>
        <w:ind w:firstLine="600"/>
        <w:jc w:val="both"/>
        <w:rPr>
          <w:lang w:val="ru-RU"/>
        </w:rPr>
      </w:pPr>
      <w:r w:rsidRPr="00DB787E">
        <w:rPr>
          <w:rFonts w:ascii="Times New Roman" w:hAnsi="Times New Roman"/>
          <w:color w:val="000000"/>
          <w:sz w:val="28"/>
          <w:lang w:val="ru-RU"/>
        </w:rPr>
        <w:t xml:space="preserve">Правильная расстановка знаков препинания в письменных высказываниях: запятой при перечислении, обращении и при выделении вводных слов, апострофа, точки, вопросительного, восклицательного знака в конце предложения, отсутствие точки после заголовка. </w:t>
      </w:r>
    </w:p>
    <w:p w:rsidR="00AF1BDF" w:rsidRPr="00DB787E" w:rsidRDefault="00C026CE">
      <w:pPr>
        <w:spacing w:after="0" w:line="264" w:lineRule="auto"/>
        <w:ind w:firstLine="600"/>
        <w:jc w:val="both"/>
        <w:rPr>
          <w:lang w:val="ru-RU"/>
        </w:rPr>
      </w:pPr>
      <w:r w:rsidRPr="00DB787E">
        <w:rPr>
          <w:rFonts w:ascii="Times New Roman" w:hAnsi="Times New Roman"/>
          <w:color w:val="000000"/>
          <w:sz w:val="28"/>
          <w:lang w:val="ru-RU"/>
        </w:rPr>
        <w:t>Пунктуационно правильное оформление прямой речи в соответствии с нормами изучаемого языка: использование запятой/двоеточия после слов автора перед прямой речью, заключение прямой речи в кавычки.</w:t>
      </w:r>
    </w:p>
    <w:p w:rsidR="00AF1BDF" w:rsidRPr="00DB787E" w:rsidRDefault="00C026CE">
      <w:pPr>
        <w:spacing w:after="0" w:line="264" w:lineRule="auto"/>
        <w:ind w:firstLine="600"/>
        <w:jc w:val="both"/>
        <w:rPr>
          <w:lang w:val="ru-RU"/>
        </w:rPr>
      </w:pPr>
      <w:r w:rsidRPr="00DB787E">
        <w:rPr>
          <w:rFonts w:ascii="Times New Roman" w:hAnsi="Times New Roman"/>
          <w:color w:val="000000"/>
          <w:sz w:val="28"/>
          <w:lang w:val="ru-RU"/>
        </w:rPr>
        <w:t>Пунктуационно правильное в соответствии с нормами речевого этикета, принятыми в стране/странах изучаемого языка, оформление электронного сообщения личного характера: постановка запятой после обращения и завершающей фразы, точки после выражения надежды на дальнейший контакт, отсутствие точки после подписи.</w:t>
      </w:r>
    </w:p>
    <w:p w:rsidR="00AF1BDF" w:rsidRPr="00DB787E" w:rsidRDefault="00C026CE">
      <w:pPr>
        <w:spacing w:after="0" w:line="264" w:lineRule="auto"/>
        <w:ind w:firstLine="600"/>
        <w:jc w:val="both"/>
        <w:rPr>
          <w:lang w:val="ru-RU"/>
        </w:rPr>
      </w:pPr>
      <w:r w:rsidRPr="00DB787E">
        <w:rPr>
          <w:rFonts w:ascii="Times New Roman" w:hAnsi="Times New Roman"/>
          <w:i/>
          <w:color w:val="000000"/>
          <w:sz w:val="28"/>
          <w:lang w:val="ru-RU"/>
        </w:rPr>
        <w:t>Лексическая сторона речи</w:t>
      </w:r>
    </w:p>
    <w:p w:rsidR="00AF1BDF" w:rsidRPr="00DB787E" w:rsidRDefault="00C026CE">
      <w:pPr>
        <w:spacing w:after="0" w:line="264" w:lineRule="auto"/>
        <w:ind w:firstLine="600"/>
        <w:jc w:val="both"/>
        <w:rPr>
          <w:lang w:val="ru-RU"/>
        </w:rPr>
      </w:pPr>
      <w:r w:rsidRPr="00DB787E">
        <w:rPr>
          <w:rFonts w:ascii="Times New Roman" w:hAnsi="Times New Roman"/>
          <w:color w:val="000000"/>
          <w:sz w:val="28"/>
          <w:lang w:val="ru-RU"/>
        </w:rPr>
        <w:lastRenderedPageBreak/>
        <w:t>Распознавание и употребление в устной и письменной речи лексических единиц (слов, в том числе многозначных, фразовых глаголов, словосочетаний, речевых клише, средств логической связи),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AF1BDF" w:rsidRPr="00DB787E" w:rsidRDefault="00C026CE">
      <w:pPr>
        <w:spacing w:after="0" w:line="264" w:lineRule="auto"/>
        <w:ind w:firstLine="600"/>
        <w:jc w:val="both"/>
        <w:rPr>
          <w:lang w:val="ru-RU"/>
        </w:rPr>
      </w:pPr>
      <w:r w:rsidRPr="00DB787E">
        <w:rPr>
          <w:rFonts w:ascii="Times New Roman" w:hAnsi="Times New Roman"/>
          <w:color w:val="000000"/>
          <w:sz w:val="28"/>
          <w:lang w:val="ru-RU"/>
        </w:rPr>
        <w:t>Объём – 1400 лексических единиц для продуктивного использования (включая 1300 лексических единиц, изученных ранее) и 1500 лексических единиц для рецептивного усвоения (включая 1400 лексических единиц продуктивного минимума).</w:t>
      </w:r>
    </w:p>
    <w:p w:rsidR="00AF1BDF" w:rsidRPr="00DB787E" w:rsidRDefault="00C026CE">
      <w:pPr>
        <w:spacing w:after="0" w:line="264" w:lineRule="auto"/>
        <w:ind w:firstLine="600"/>
        <w:jc w:val="both"/>
        <w:rPr>
          <w:lang w:val="ru-RU"/>
        </w:rPr>
      </w:pPr>
      <w:r w:rsidRPr="00DB787E">
        <w:rPr>
          <w:rFonts w:ascii="Times New Roman" w:hAnsi="Times New Roman"/>
          <w:color w:val="000000"/>
          <w:sz w:val="28"/>
          <w:lang w:val="ru-RU"/>
        </w:rPr>
        <w:t xml:space="preserve">Основные способы словообразования: </w:t>
      </w:r>
    </w:p>
    <w:p w:rsidR="00AF1BDF" w:rsidRPr="00DB787E" w:rsidRDefault="00C026CE">
      <w:pPr>
        <w:spacing w:after="0" w:line="264" w:lineRule="auto"/>
        <w:ind w:firstLine="600"/>
        <w:jc w:val="both"/>
        <w:rPr>
          <w:lang w:val="ru-RU"/>
        </w:rPr>
      </w:pPr>
      <w:r w:rsidRPr="00DB787E">
        <w:rPr>
          <w:rFonts w:ascii="Times New Roman" w:hAnsi="Times New Roman"/>
          <w:color w:val="000000"/>
          <w:sz w:val="28"/>
          <w:lang w:val="ru-RU"/>
        </w:rPr>
        <w:t xml:space="preserve">аффиксация: </w:t>
      </w:r>
    </w:p>
    <w:p w:rsidR="00AF1BDF" w:rsidRPr="00DB787E" w:rsidRDefault="00C026CE">
      <w:pPr>
        <w:spacing w:after="0" w:line="264" w:lineRule="auto"/>
        <w:ind w:firstLine="600"/>
        <w:jc w:val="both"/>
        <w:rPr>
          <w:lang w:val="ru-RU"/>
        </w:rPr>
      </w:pPr>
      <w:r w:rsidRPr="00DB787E">
        <w:rPr>
          <w:rFonts w:ascii="Times New Roman" w:hAnsi="Times New Roman"/>
          <w:color w:val="000000"/>
          <w:sz w:val="28"/>
          <w:lang w:val="ru-RU"/>
        </w:rPr>
        <w:t xml:space="preserve">образование глаголов при помощи префиксов </w:t>
      </w:r>
      <w:r>
        <w:rPr>
          <w:rFonts w:ascii="Times New Roman" w:hAnsi="Times New Roman"/>
          <w:color w:val="000000"/>
          <w:sz w:val="28"/>
        </w:rPr>
        <w:t>dis</w:t>
      </w:r>
      <w:r w:rsidRPr="00DB787E">
        <w:rPr>
          <w:rFonts w:ascii="Times New Roman" w:hAnsi="Times New Roman"/>
          <w:color w:val="000000"/>
          <w:sz w:val="28"/>
          <w:lang w:val="ru-RU"/>
        </w:rPr>
        <w:t xml:space="preserve">-, </w:t>
      </w:r>
      <w:r>
        <w:rPr>
          <w:rFonts w:ascii="Times New Roman" w:hAnsi="Times New Roman"/>
          <w:color w:val="000000"/>
          <w:sz w:val="28"/>
        </w:rPr>
        <w:t>mis</w:t>
      </w:r>
      <w:r w:rsidRPr="00DB787E">
        <w:rPr>
          <w:rFonts w:ascii="Times New Roman" w:hAnsi="Times New Roman"/>
          <w:color w:val="000000"/>
          <w:sz w:val="28"/>
          <w:lang w:val="ru-RU"/>
        </w:rPr>
        <w:t xml:space="preserve">-, </w:t>
      </w:r>
      <w:r>
        <w:rPr>
          <w:rFonts w:ascii="Times New Roman" w:hAnsi="Times New Roman"/>
          <w:color w:val="000000"/>
          <w:sz w:val="28"/>
        </w:rPr>
        <w:t>re</w:t>
      </w:r>
      <w:r w:rsidRPr="00DB787E">
        <w:rPr>
          <w:rFonts w:ascii="Times New Roman" w:hAnsi="Times New Roman"/>
          <w:color w:val="000000"/>
          <w:sz w:val="28"/>
          <w:lang w:val="ru-RU"/>
        </w:rPr>
        <w:t xml:space="preserve">-, </w:t>
      </w:r>
      <w:r>
        <w:rPr>
          <w:rFonts w:ascii="Times New Roman" w:hAnsi="Times New Roman"/>
          <w:color w:val="000000"/>
          <w:sz w:val="28"/>
        </w:rPr>
        <w:t>over</w:t>
      </w:r>
      <w:r w:rsidRPr="00DB787E">
        <w:rPr>
          <w:rFonts w:ascii="Times New Roman" w:hAnsi="Times New Roman"/>
          <w:color w:val="000000"/>
          <w:sz w:val="28"/>
          <w:lang w:val="ru-RU"/>
        </w:rPr>
        <w:t xml:space="preserve">-, </w:t>
      </w:r>
      <w:r>
        <w:rPr>
          <w:rFonts w:ascii="Times New Roman" w:hAnsi="Times New Roman"/>
          <w:color w:val="000000"/>
          <w:sz w:val="28"/>
        </w:rPr>
        <w:t>under</w:t>
      </w:r>
      <w:r w:rsidRPr="00DB787E">
        <w:rPr>
          <w:rFonts w:ascii="Times New Roman" w:hAnsi="Times New Roman"/>
          <w:color w:val="000000"/>
          <w:sz w:val="28"/>
          <w:lang w:val="ru-RU"/>
        </w:rPr>
        <w:t>- и суффиксов -</w:t>
      </w:r>
      <w:r>
        <w:rPr>
          <w:rFonts w:ascii="Times New Roman" w:hAnsi="Times New Roman"/>
          <w:color w:val="000000"/>
          <w:sz w:val="28"/>
        </w:rPr>
        <w:t>ise</w:t>
      </w:r>
      <w:r w:rsidRPr="00DB787E">
        <w:rPr>
          <w:rFonts w:ascii="Times New Roman" w:hAnsi="Times New Roman"/>
          <w:color w:val="000000"/>
          <w:sz w:val="28"/>
          <w:lang w:val="ru-RU"/>
        </w:rPr>
        <w:t>/-</w:t>
      </w:r>
      <w:r>
        <w:rPr>
          <w:rFonts w:ascii="Times New Roman" w:hAnsi="Times New Roman"/>
          <w:color w:val="000000"/>
          <w:sz w:val="28"/>
        </w:rPr>
        <w:t>ize</w:t>
      </w:r>
      <w:r w:rsidRPr="00DB787E">
        <w:rPr>
          <w:rFonts w:ascii="Times New Roman" w:hAnsi="Times New Roman"/>
          <w:color w:val="000000"/>
          <w:sz w:val="28"/>
          <w:lang w:val="ru-RU"/>
        </w:rPr>
        <w:t>, -</w:t>
      </w:r>
      <w:r>
        <w:rPr>
          <w:rFonts w:ascii="Times New Roman" w:hAnsi="Times New Roman"/>
          <w:color w:val="000000"/>
          <w:sz w:val="28"/>
        </w:rPr>
        <w:t>en</w:t>
      </w:r>
      <w:r w:rsidRPr="00DB787E">
        <w:rPr>
          <w:rFonts w:ascii="Times New Roman" w:hAnsi="Times New Roman"/>
          <w:color w:val="000000"/>
          <w:sz w:val="28"/>
          <w:lang w:val="ru-RU"/>
        </w:rPr>
        <w:t xml:space="preserve">; </w:t>
      </w:r>
    </w:p>
    <w:p w:rsidR="00AF1BDF" w:rsidRPr="00DB787E" w:rsidRDefault="00C026CE">
      <w:pPr>
        <w:spacing w:after="0" w:line="264" w:lineRule="auto"/>
        <w:ind w:firstLine="600"/>
        <w:jc w:val="both"/>
        <w:rPr>
          <w:lang w:val="ru-RU"/>
        </w:rPr>
      </w:pPr>
      <w:r w:rsidRPr="00DB787E">
        <w:rPr>
          <w:rFonts w:ascii="Times New Roman" w:hAnsi="Times New Roman"/>
          <w:color w:val="000000"/>
          <w:sz w:val="28"/>
          <w:lang w:val="ru-RU"/>
        </w:rPr>
        <w:t xml:space="preserve">образование имён существительных при помощи префиксов </w:t>
      </w:r>
      <w:r>
        <w:rPr>
          <w:rFonts w:ascii="Times New Roman" w:hAnsi="Times New Roman"/>
          <w:color w:val="000000"/>
          <w:sz w:val="28"/>
        </w:rPr>
        <w:t>un</w:t>
      </w:r>
      <w:r w:rsidRPr="00DB787E">
        <w:rPr>
          <w:rFonts w:ascii="Times New Roman" w:hAnsi="Times New Roman"/>
          <w:color w:val="000000"/>
          <w:sz w:val="28"/>
          <w:lang w:val="ru-RU"/>
        </w:rPr>
        <w:t xml:space="preserve">-, </w:t>
      </w:r>
      <w:r>
        <w:rPr>
          <w:rFonts w:ascii="Times New Roman" w:hAnsi="Times New Roman"/>
          <w:color w:val="000000"/>
          <w:sz w:val="28"/>
        </w:rPr>
        <w:t>in</w:t>
      </w:r>
      <w:r w:rsidRPr="00DB787E">
        <w:rPr>
          <w:rFonts w:ascii="Times New Roman" w:hAnsi="Times New Roman"/>
          <w:color w:val="000000"/>
          <w:sz w:val="28"/>
          <w:lang w:val="ru-RU"/>
        </w:rPr>
        <w:t>-/</w:t>
      </w:r>
      <w:r>
        <w:rPr>
          <w:rFonts w:ascii="Times New Roman" w:hAnsi="Times New Roman"/>
          <w:color w:val="000000"/>
          <w:sz w:val="28"/>
        </w:rPr>
        <w:t>im</w:t>
      </w:r>
      <w:r w:rsidRPr="00DB787E">
        <w:rPr>
          <w:rFonts w:ascii="Times New Roman" w:hAnsi="Times New Roman"/>
          <w:color w:val="000000"/>
          <w:sz w:val="28"/>
          <w:lang w:val="ru-RU"/>
        </w:rPr>
        <w:t xml:space="preserve">-, </w:t>
      </w:r>
      <w:r>
        <w:rPr>
          <w:rFonts w:ascii="Times New Roman" w:hAnsi="Times New Roman"/>
          <w:color w:val="000000"/>
          <w:sz w:val="28"/>
        </w:rPr>
        <w:t>il</w:t>
      </w:r>
      <w:r w:rsidRPr="00DB787E">
        <w:rPr>
          <w:rFonts w:ascii="Times New Roman" w:hAnsi="Times New Roman"/>
          <w:color w:val="000000"/>
          <w:sz w:val="28"/>
          <w:lang w:val="ru-RU"/>
        </w:rPr>
        <w:t>-/</w:t>
      </w:r>
      <w:r>
        <w:rPr>
          <w:rFonts w:ascii="Times New Roman" w:hAnsi="Times New Roman"/>
          <w:color w:val="000000"/>
          <w:sz w:val="28"/>
        </w:rPr>
        <w:t>ir</w:t>
      </w:r>
      <w:r w:rsidRPr="00DB787E">
        <w:rPr>
          <w:rFonts w:ascii="Times New Roman" w:hAnsi="Times New Roman"/>
          <w:color w:val="000000"/>
          <w:sz w:val="28"/>
          <w:lang w:val="ru-RU"/>
        </w:rPr>
        <w:t>- и суффиксов -</w:t>
      </w:r>
      <w:r>
        <w:rPr>
          <w:rFonts w:ascii="Times New Roman" w:hAnsi="Times New Roman"/>
          <w:color w:val="000000"/>
          <w:sz w:val="28"/>
        </w:rPr>
        <w:t>ance</w:t>
      </w:r>
      <w:r w:rsidRPr="00DB787E">
        <w:rPr>
          <w:rFonts w:ascii="Times New Roman" w:hAnsi="Times New Roman"/>
          <w:color w:val="000000"/>
          <w:sz w:val="28"/>
          <w:lang w:val="ru-RU"/>
        </w:rPr>
        <w:t>/-</w:t>
      </w:r>
      <w:r>
        <w:rPr>
          <w:rFonts w:ascii="Times New Roman" w:hAnsi="Times New Roman"/>
          <w:color w:val="000000"/>
          <w:sz w:val="28"/>
        </w:rPr>
        <w:t>ence</w:t>
      </w:r>
      <w:r w:rsidRPr="00DB787E">
        <w:rPr>
          <w:rFonts w:ascii="Times New Roman" w:hAnsi="Times New Roman"/>
          <w:color w:val="000000"/>
          <w:sz w:val="28"/>
          <w:lang w:val="ru-RU"/>
        </w:rPr>
        <w:t>, -</w:t>
      </w:r>
      <w:r>
        <w:rPr>
          <w:rFonts w:ascii="Times New Roman" w:hAnsi="Times New Roman"/>
          <w:color w:val="000000"/>
          <w:sz w:val="28"/>
        </w:rPr>
        <w:t>er</w:t>
      </w:r>
      <w:r w:rsidRPr="00DB787E">
        <w:rPr>
          <w:rFonts w:ascii="Times New Roman" w:hAnsi="Times New Roman"/>
          <w:color w:val="000000"/>
          <w:sz w:val="28"/>
          <w:lang w:val="ru-RU"/>
        </w:rPr>
        <w:t>/-</w:t>
      </w:r>
      <w:r>
        <w:rPr>
          <w:rFonts w:ascii="Times New Roman" w:hAnsi="Times New Roman"/>
          <w:color w:val="000000"/>
          <w:sz w:val="28"/>
        </w:rPr>
        <w:t>or</w:t>
      </w:r>
      <w:r w:rsidRPr="00DB787E">
        <w:rPr>
          <w:rFonts w:ascii="Times New Roman" w:hAnsi="Times New Roman"/>
          <w:color w:val="000000"/>
          <w:sz w:val="28"/>
          <w:lang w:val="ru-RU"/>
        </w:rPr>
        <w:t>, -</w:t>
      </w:r>
      <w:r>
        <w:rPr>
          <w:rFonts w:ascii="Times New Roman" w:hAnsi="Times New Roman"/>
          <w:color w:val="000000"/>
          <w:sz w:val="28"/>
        </w:rPr>
        <w:t>ing</w:t>
      </w:r>
      <w:r w:rsidRPr="00DB787E">
        <w:rPr>
          <w:rFonts w:ascii="Times New Roman" w:hAnsi="Times New Roman"/>
          <w:color w:val="000000"/>
          <w:sz w:val="28"/>
          <w:lang w:val="ru-RU"/>
        </w:rPr>
        <w:t>, -</w:t>
      </w:r>
      <w:r>
        <w:rPr>
          <w:rFonts w:ascii="Times New Roman" w:hAnsi="Times New Roman"/>
          <w:color w:val="000000"/>
          <w:sz w:val="28"/>
        </w:rPr>
        <w:t>ist</w:t>
      </w:r>
      <w:r w:rsidRPr="00DB787E">
        <w:rPr>
          <w:rFonts w:ascii="Times New Roman" w:hAnsi="Times New Roman"/>
          <w:color w:val="000000"/>
          <w:sz w:val="28"/>
          <w:lang w:val="ru-RU"/>
        </w:rPr>
        <w:t>, -</w:t>
      </w:r>
      <w:r>
        <w:rPr>
          <w:rFonts w:ascii="Times New Roman" w:hAnsi="Times New Roman"/>
          <w:color w:val="000000"/>
          <w:sz w:val="28"/>
        </w:rPr>
        <w:t>ity</w:t>
      </w:r>
      <w:r w:rsidRPr="00DB787E">
        <w:rPr>
          <w:rFonts w:ascii="Times New Roman" w:hAnsi="Times New Roman"/>
          <w:color w:val="000000"/>
          <w:sz w:val="28"/>
          <w:lang w:val="ru-RU"/>
        </w:rPr>
        <w:t>, -</w:t>
      </w:r>
      <w:r>
        <w:rPr>
          <w:rFonts w:ascii="Times New Roman" w:hAnsi="Times New Roman"/>
          <w:color w:val="000000"/>
          <w:sz w:val="28"/>
        </w:rPr>
        <w:t>ment</w:t>
      </w:r>
      <w:r w:rsidRPr="00DB787E">
        <w:rPr>
          <w:rFonts w:ascii="Times New Roman" w:hAnsi="Times New Roman"/>
          <w:color w:val="000000"/>
          <w:sz w:val="28"/>
          <w:lang w:val="ru-RU"/>
        </w:rPr>
        <w:t>, -</w:t>
      </w:r>
      <w:r>
        <w:rPr>
          <w:rFonts w:ascii="Times New Roman" w:hAnsi="Times New Roman"/>
          <w:color w:val="000000"/>
          <w:sz w:val="28"/>
        </w:rPr>
        <w:t>ness</w:t>
      </w:r>
      <w:r w:rsidRPr="00DB787E">
        <w:rPr>
          <w:rFonts w:ascii="Times New Roman" w:hAnsi="Times New Roman"/>
          <w:color w:val="000000"/>
          <w:sz w:val="28"/>
          <w:lang w:val="ru-RU"/>
        </w:rPr>
        <w:t>, -</w:t>
      </w:r>
      <w:r>
        <w:rPr>
          <w:rFonts w:ascii="Times New Roman" w:hAnsi="Times New Roman"/>
          <w:color w:val="000000"/>
          <w:sz w:val="28"/>
        </w:rPr>
        <w:t>sion</w:t>
      </w:r>
      <w:r w:rsidRPr="00DB787E">
        <w:rPr>
          <w:rFonts w:ascii="Times New Roman" w:hAnsi="Times New Roman"/>
          <w:color w:val="000000"/>
          <w:sz w:val="28"/>
          <w:lang w:val="ru-RU"/>
        </w:rPr>
        <w:t>/-</w:t>
      </w:r>
      <w:r>
        <w:rPr>
          <w:rFonts w:ascii="Times New Roman" w:hAnsi="Times New Roman"/>
          <w:color w:val="000000"/>
          <w:sz w:val="28"/>
        </w:rPr>
        <w:t>tion</w:t>
      </w:r>
      <w:r w:rsidRPr="00DB787E">
        <w:rPr>
          <w:rFonts w:ascii="Times New Roman" w:hAnsi="Times New Roman"/>
          <w:color w:val="000000"/>
          <w:sz w:val="28"/>
          <w:lang w:val="ru-RU"/>
        </w:rPr>
        <w:t>, -</w:t>
      </w:r>
      <w:r>
        <w:rPr>
          <w:rFonts w:ascii="Times New Roman" w:hAnsi="Times New Roman"/>
          <w:color w:val="000000"/>
          <w:sz w:val="28"/>
        </w:rPr>
        <w:t>ship</w:t>
      </w:r>
      <w:r w:rsidRPr="00DB787E">
        <w:rPr>
          <w:rFonts w:ascii="Times New Roman" w:hAnsi="Times New Roman"/>
          <w:color w:val="000000"/>
          <w:sz w:val="28"/>
          <w:lang w:val="ru-RU"/>
        </w:rPr>
        <w:t xml:space="preserve">; </w:t>
      </w:r>
    </w:p>
    <w:p w:rsidR="00AF1BDF" w:rsidRPr="00DB787E" w:rsidRDefault="00C026CE">
      <w:pPr>
        <w:spacing w:after="0" w:line="264" w:lineRule="auto"/>
        <w:ind w:firstLine="600"/>
        <w:jc w:val="both"/>
        <w:rPr>
          <w:lang w:val="ru-RU"/>
        </w:rPr>
      </w:pPr>
      <w:r w:rsidRPr="00DB787E">
        <w:rPr>
          <w:rFonts w:ascii="Times New Roman" w:hAnsi="Times New Roman"/>
          <w:color w:val="000000"/>
          <w:sz w:val="28"/>
          <w:lang w:val="ru-RU"/>
        </w:rPr>
        <w:t xml:space="preserve">образование имён прилагательных при помощи префиксов </w:t>
      </w:r>
      <w:r>
        <w:rPr>
          <w:rFonts w:ascii="Times New Roman" w:hAnsi="Times New Roman"/>
          <w:color w:val="000000"/>
          <w:sz w:val="28"/>
        </w:rPr>
        <w:t>un</w:t>
      </w:r>
      <w:r w:rsidRPr="00DB787E">
        <w:rPr>
          <w:rFonts w:ascii="Times New Roman" w:hAnsi="Times New Roman"/>
          <w:color w:val="000000"/>
          <w:sz w:val="28"/>
          <w:lang w:val="ru-RU"/>
        </w:rPr>
        <w:t xml:space="preserve">-, </w:t>
      </w:r>
      <w:r>
        <w:rPr>
          <w:rFonts w:ascii="Times New Roman" w:hAnsi="Times New Roman"/>
          <w:color w:val="000000"/>
          <w:sz w:val="28"/>
        </w:rPr>
        <w:t>in</w:t>
      </w:r>
      <w:r w:rsidRPr="00DB787E">
        <w:rPr>
          <w:rFonts w:ascii="Times New Roman" w:hAnsi="Times New Roman"/>
          <w:color w:val="000000"/>
          <w:sz w:val="28"/>
          <w:lang w:val="ru-RU"/>
        </w:rPr>
        <w:t>-/</w:t>
      </w:r>
      <w:r>
        <w:rPr>
          <w:rFonts w:ascii="Times New Roman" w:hAnsi="Times New Roman"/>
          <w:color w:val="000000"/>
          <w:sz w:val="28"/>
        </w:rPr>
        <w:t>im</w:t>
      </w:r>
      <w:r w:rsidRPr="00DB787E">
        <w:rPr>
          <w:rFonts w:ascii="Times New Roman" w:hAnsi="Times New Roman"/>
          <w:color w:val="000000"/>
          <w:sz w:val="28"/>
          <w:lang w:val="ru-RU"/>
        </w:rPr>
        <w:t xml:space="preserve">-, </w:t>
      </w:r>
      <w:r>
        <w:rPr>
          <w:rFonts w:ascii="Times New Roman" w:hAnsi="Times New Roman"/>
          <w:color w:val="000000"/>
          <w:sz w:val="28"/>
        </w:rPr>
        <w:t>il</w:t>
      </w:r>
      <w:r w:rsidRPr="00DB787E">
        <w:rPr>
          <w:rFonts w:ascii="Times New Roman" w:hAnsi="Times New Roman"/>
          <w:color w:val="000000"/>
          <w:sz w:val="28"/>
          <w:lang w:val="ru-RU"/>
        </w:rPr>
        <w:t>-/</w:t>
      </w:r>
      <w:r>
        <w:rPr>
          <w:rFonts w:ascii="Times New Roman" w:hAnsi="Times New Roman"/>
          <w:color w:val="000000"/>
          <w:sz w:val="28"/>
        </w:rPr>
        <w:t>ir</w:t>
      </w:r>
      <w:r w:rsidRPr="00DB787E">
        <w:rPr>
          <w:rFonts w:ascii="Times New Roman" w:hAnsi="Times New Roman"/>
          <w:color w:val="000000"/>
          <w:sz w:val="28"/>
          <w:lang w:val="ru-RU"/>
        </w:rPr>
        <w:t xml:space="preserve">-, </w:t>
      </w:r>
      <w:r>
        <w:rPr>
          <w:rFonts w:ascii="Times New Roman" w:hAnsi="Times New Roman"/>
          <w:color w:val="000000"/>
          <w:sz w:val="28"/>
        </w:rPr>
        <w:t>inter</w:t>
      </w:r>
      <w:r w:rsidRPr="00DB787E">
        <w:rPr>
          <w:rFonts w:ascii="Times New Roman" w:hAnsi="Times New Roman"/>
          <w:color w:val="000000"/>
          <w:sz w:val="28"/>
          <w:lang w:val="ru-RU"/>
        </w:rPr>
        <w:t xml:space="preserve">-, </w:t>
      </w:r>
      <w:r>
        <w:rPr>
          <w:rFonts w:ascii="Times New Roman" w:hAnsi="Times New Roman"/>
          <w:color w:val="000000"/>
          <w:sz w:val="28"/>
        </w:rPr>
        <w:t>non</w:t>
      </w:r>
      <w:r w:rsidRPr="00DB787E">
        <w:rPr>
          <w:rFonts w:ascii="Times New Roman" w:hAnsi="Times New Roman"/>
          <w:color w:val="000000"/>
          <w:sz w:val="28"/>
          <w:lang w:val="ru-RU"/>
        </w:rPr>
        <w:t xml:space="preserve">-, </w:t>
      </w:r>
      <w:r>
        <w:rPr>
          <w:rFonts w:ascii="Times New Roman" w:hAnsi="Times New Roman"/>
          <w:color w:val="000000"/>
          <w:sz w:val="28"/>
        </w:rPr>
        <w:t>post</w:t>
      </w:r>
      <w:r w:rsidRPr="00DB787E">
        <w:rPr>
          <w:rFonts w:ascii="Times New Roman" w:hAnsi="Times New Roman"/>
          <w:color w:val="000000"/>
          <w:sz w:val="28"/>
          <w:lang w:val="ru-RU"/>
        </w:rPr>
        <w:t xml:space="preserve">-, </w:t>
      </w:r>
      <w:r>
        <w:rPr>
          <w:rFonts w:ascii="Times New Roman" w:hAnsi="Times New Roman"/>
          <w:color w:val="000000"/>
          <w:sz w:val="28"/>
        </w:rPr>
        <w:t>pre</w:t>
      </w:r>
      <w:r w:rsidRPr="00DB787E">
        <w:rPr>
          <w:rFonts w:ascii="Times New Roman" w:hAnsi="Times New Roman"/>
          <w:color w:val="000000"/>
          <w:sz w:val="28"/>
          <w:lang w:val="ru-RU"/>
        </w:rPr>
        <w:t>- и суффиксов -</w:t>
      </w:r>
      <w:r>
        <w:rPr>
          <w:rFonts w:ascii="Times New Roman" w:hAnsi="Times New Roman"/>
          <w:color w:val="000000"/>
          <w:sz w:val="28"/>
        </w:rPr>
        <w:t>able</w:t>
      </w:r>
      <w:r w:rsidRPr="00DB787E">
        <w:rPr>
          <w:rFonts w:ascii="Times New Roman" w:hAnsi="Times New Roman"/>
          <w:color w:val="000000"/>
          <w:sz w:val="28"/>
          <w:lang w:val="ru-RU"/>
        </w:rPr>
        <w:t>/-</w:t>
      </w:r>
      <w:r>
        <w:rPr>
          <w:rFonts w:ascii="Times New Roman" w:hAnsi="Times New Roman"/>
          <w:color w:val="000000"/>
          <w:sz w:val="28"/>
        </w:rPr>
        <w:t>ible</w:t>
      </w:r>
      <w:r w:rsidRPr="00DB787E">
        <w:rPr>
          <w:rFonts w:ascii="Times New Roman" w:hAnsi="Times New Roman"/>
          <w:color w:val="000000"/>
          <w:sz w:val="28"/>
          <w:lang w:val="ru-RU"/>
        </w:rPr>
        <w:t>, -</w:t>
      </w:r>
      <w:r>
        <w:rPr>
          <w:rFonts w:ascii="Times New Roman" w:hAnsi="Times New Roman"/>
          <w:color w:val="000000"/>
          <w:sz w:val="28"/>
        </w:rPr>
        <w:t>al</w:t>
      </w:r>
      <w:r w:rsidRPr="00DB787E">
        <w:rPr>
          <w:rFonts w:ascii="Times New Roman" w:hAnsi="Times New Roman"/>
          <w:color w:val="000000"/>
          <w:sz w:val="28"/>
          <w:lang w:val="ru-RU"/>
        </w:rPr>
        <w:t>, -</w:t>
      </w:r>
      <w:r>
        <w:rPr>
          <w:rFonts w:ascii="Times New Roman" w:hAnsi="Times New Roman"/>
          <w:color w:val="000000"/>
          <w:sz w:val="28"/>
        </w:rPr>
        <w:t>ed</w:t>
      </w:r>
      <w:r w:rsidRPr="00DB787E">
        <w:rPr>
          <w:rFonts w:ascii="Times New Roman" w:hAnsi="Times New Roman"/>
          <w:color w:val="000000"/>
          <w:sz w:val="28"/>
          <w:lang w:val="ru-RU"/>
        </w:rPr>
        <w:t>, -</w:t>
      </w:r>
      <w:r>
        <w:rPr>
          <w:rFonts w:ascii="Times New Roman" w:hAnsi="Times New Roman"/>
          <w:color w:val="000000"/>
          <w:sz w:val="28"/>
        </w:rPr>
        <w:t>ese</w:t>
      </w:r>
      <w:r w:rsidRPr="00DB787E">
        <w:rPr>
          <w:rFonts w:ascii="Times New Roman" w:hAnsi="Times New Roman"/>
          <w:color w:val="000000"/>
          <w:sz w:val="28"/>
          <w:lang w:val="ru-RU"/>
        </w:rPr>
        <w:t>, -</w:t>
      </w:r>
      <w:r>
        <w:rPr>
          <w:rFonts w:ascii="Times New Roman" w:hAnsi="Times New Roman"/>
          <w:color w:val="000000"/>
          <w:sz w:val="28"/>
        </w:rPr>
        <w:t>ful</w:t>
      </w:r>
      <w:r w:rsidRPr="00DB787E">
        <w:rPr>
          <w:rFonts w:ascii="Times New Roman" w:hAnsi="Times New Roman"/>
          <w:color w:val="000000"/>
          <w:sz w:val="28"/>
          <w:lang w:val="ru-RU"/>
        </w:rPr>
        <w:t>, -</w:t>
      </w:r>
      <w:r>
        <w:rPr>
          <w:rFonts w:ascii="Times New Roman" w:hAnsi="Times New Roman"/>
          <w:color w:val="000000"/>
          <w:sz w:val="28"/>
        </w:rPr>
        <w:t>ian</w:t>
      </w:r>
      <w:r w:rsidRPr="00DB787E">
        <w:rPr>
          <w:rFonts w:ascii="Times New Roman" w:hAnsi="Times New Roman"/>
          <w:color w:val="000000"/>
          <w:sz w:val="28"/>
          <w:lang w:val="ru-RU"/>
        </w:rPr>
        <w:t>/-</w:t>
      </w:r>
      <w:r>
        <w:rPr>
          <w:rFonts w:ascii="Times New Roman" w:hAnsi="Times New Roman"/>
          <w:color w:val="000000"/>
          <w:sz w:val="28"/>
        </w:rPr>
        <w:t>an</w:t>
      </w:r>
      <w:r w:rsidRPr="00DB787E">
        <w:rPr>
          <w:rFonts w:ascii="Times New Roman" w:hAnsi="Times New Roman"/>
          <w:color w:val="000000"/>
          <w:sz w:val="28"/>
          <w:lang w:val="ru-RU"/>
        </w:rPr>
        <w:t>, -</w:t>
      </w:r>
      <w:r>
        <w:rPr>
          <w:rFonts w:ascii="Times New Roman" w:hAnsi="Times New Roman"/>
          <w:color w:val="000000"/>
          <w:sz w:val="28"/>
        </w:rPr>
        <w:t>ical</w:t>
      </w:r>
      <w:r w:rsidRPr="00DB787E">
        <w:rPr>
          <w:rFonts w:ascii="Times New Roman" w:hAnsi="Times New Roman"/>
          <w:color w:val="000000"/>
          <w:sz w:val="28"/>
          <w:lang w:val="ru-RU"/>
        </w:rPr>
        <w:t>, -</w:t>
      </w:r>
      <w:r>
        <w:rPr>
          <w:rFonts w:ascii="Times New Roman" w:hAnsi="Times New Roman"/>
          <w:color w:val="000000"/>
          <w:sz w:val="28"/>
        </w:rPr>
        <w:t>ing</w:t>
      </w:r>
      <w:r w:rsidRPr="00DB787E">
        <w:rPr>
          <w:rFonts w:ascii="Times New Roman" w:hAnsi="Times New Roman"/>
          <w:color w:val="000000"/>
          <w:sz w:val="28"/>
          <w:lang w:val="ru-RU"/>
        </w:rPr>
        <w:t>, -</w:t>
      </w:r>
      <w:r>
        <w:rPr>
          <w:rFonts w:ascii="Times New Roman" w:hAnsi="Times New Roman"/>
          <w:color w:val="000000"/>
          <w:sz w:val="28"/>
        </w:rPr>
        <w:t>ish</w:t>
      </w:r>
      <w:r w:rsidRPr="00DB787E">
        <w:rPr>
          <w:rFonts w:ascii="Times New Roman" w:hAnsi="Times New Roman"/>
          <w:color w:val="000000"/>
          <w:sz w:val="28"/>
          <w:lang w:val="ru-RU"/>
        </w:rPr>
        <w:t>, -</w:t>
      </w:r>
      <w:r>
        <w:rPr>
          <w:rFonts w:ascii="Times New Roman" w:hAnsi="Times New Roman"/>
          <w:color w:val="000000"/>
          <w:sz w:val="28"/>
        </w:rPr>
        <w:t>ive</w:t>
      </w:r>
      <w:r w:rsidRPr="00DB787E">
        <w:rPr>
          <w:rFonts w:ascii="Times New Roman" w:hAnsi="Times New Roman"/>
          <w:color w:val="000000"/>
          <w:sz w:val="28"/>
          <w:lang w:val="ru-RU"/>
        </w:rPr>
        <w:t>, -</w:t>
      </w:r>
      <w:r>
        <w:rPr>
          <w:rFonts w:ascii="Times New Roman" w:hAnsi="Times New Roman"/>
          <w:color w:val="000000"/>
          <w:sz w:val="28"/>
        </w:rPr>
        <w:t>less</w:t>
      </w:r>
      <w:r w:rsidRPr="00DB787E">
        <w:rPr>
          <w:rFonts w:ascii="Times New Roman" w:hAnsi="Times New Roman"/>
          <w:color w:val="000000"/>
          <w:sz w:val="28"/>
          <w:lang w:val="ru-RU"/>
        </w:rPr>
        <w:t>, -</w:t>
      </w:r>
      <w:r>
        <w:rPr>
          <w:rFonts w:ascii="Times New Roman" w:hAnsi="Times New Roman"/>
          <w:color w:val="000000"/>
          <w:sz w:val="28"/>
        </w:rPr>
        <w:t>ly</w:t>
      </w:r>
      <w:r w:rsidRPr="00DB787E">
        <w:rPr>
          <w:rFonts w:ascii="Times New Roman" w:hAnsi="Times New Roman"/>
          <w:color w:val="000000"/>
          <w:sz w:val="28"/>
          <w:lang w:val="ru-RU"/>
        </w:rPr>
        <w:t>, -</w:t>
      </w:r>
      <w:r>
        <w:rPr>
          <w:rFonts w:ascii="Times New Roman" w:hAnsi="Times New Roman"/>
          <w:color w:val="000000"/>
          <w:sz w:val="28"/>
        </w:rPr>
        <w:t>ous</w:t>
      </w:r>
      <w:r w:rsidRPr="00DB787E">
        <w:rPr>
          <w:rFonts w:ascii="Times New Roman" w:hAnsi="Times New Roman"/>
          <w:color w:val="000000"/>
          <w:sz w:val="28"/>
          <w:lang w:val="ru-RU"/>
        </w:rPr>
        <w:t>, -</w:t>
      </w:r>
      <w:r>
        <w:rPr>
          <w:rFonts w:ascii="Times New Roman" w:hAnsi="Times New Roman"/>
          <w:color w:val="000000"/>
          <w:sz w:val="28"/>
        </w:rPr>
        <w:t>y</w:t>
      </w:r>
      <w:r w:rsidRPr="00DB787E">
        <w:rPr>
          <w:rFonts w:ascii="Times New Roman" w:hAnsi="Times New Roman"/>
          <w:color w:val="000000"/>
          <w:sz w:val="28"/>
          <w:lang w:val="ru-RU"/>
        </w:rPr>
        <w:t>;</w:t>
      </w:r>
    </w:p>
    <w:p w:rsidR="00AF1BDF" w:rsidRPr="00DB787E" w:rsidRDefault="00C026CE">
      <w:pPr>
        <w:spacing w:after="0" w:line="264" w:lineRule="auto"/>
        <w:ind w:firstLine="600"/>
        <w:jc w:val="both"/>
        <w:rPr>
          <w:lang w:val="ru-RU"/>
        </w:rPr>
      </w:pPr>
      <w:r w:rsidRPr="00DB787E">
        <w:rPr>
          <w:rFonts w:ascii="Times New Roman" w:hAnsi="Times New Roman"/>
          <w:color w:val="000000"/>
          <w:sz w:val="28"/>
          <w:lang w:val="ru-RU"/>
        </w:rPr>
        <w:t xml:space="preserve">образование наречий при помощи префиксов </w:t>
      </w:r>
      <w:r>
        <w:rPr>
          <w:rFonts w:ascii="Times New Roman" w:hAnsi="Times New Roman"/>
          <w:color w:val="000000"/>
          <w:sz w:val="28"/>
        </w:rPr>
        <w:t>un</w:t>
      </w:r>
      <w:r w:rsidRPr="00DB787E">
        <w:rPr>
          <w:rFonts w:ascii="Times New Roman" w:hAnsi="Times New Roman"/>
          <w:color w:val="000000"/>
          <w:sz w:val="28"/>
          <w:lang w:val="ru-RU"/>
        </w:rPr>
        <w:t xml:space="preserve">-, </w:t>
      </w:r>
      <w:r>
        <w:rPr>
          <w:rFonts w:ascii="Times New Roman" w:hAnsi="Times New Roman"/>
          <w:color w:val="000000"/>
          <w:sz w:val="28"/>
        </w:rPr>
        <w:t>in</w:t>
      </w:r>
      <w:r w:rsidRPr="00DB787E">
        <w:rPr>
          <w:rFonts w:ascii="Times New Roman" w:hAnsi="Times New Roman"/>
          <w:color w:val="000000"/>
          <w:sz w:val="28"/>
          <w:lang w:val="ru-RU"/>
        </w:rPr>
        <w:t>-/</w:t>
      </w:r>
      <w:r>
        <w:rPr>
          <w:rFonts w:ascii="Times New Roman" w:hAnsi="Times New Roman"/>
          <w:color w:val="000000"/>
          <w:sz w:val="28"/>
        </w:rPr>
        <w:t>im</w:t>
      </w:r>
      <w:r w:rsidRPr="00DB787E">
        <w:rPr>
          <w:rFonts w:ascii="Times New Roman" w:hAnsi="Times New Roman"/>
          <w:color w:val="000000"/>
          <w:sz w:val="28"/>
          <w:lang w:val="ru-RU"/>
        </w:rPr>
        <w:t xml:space="preserve">-, </w:t>
      </w:r>
      <w:r>
        <w:rPr>
          <w:rFonts w:ascii="Times New Roman" w:hAnsi="Times New Roman"/>
          <w:color w:val="000000"/>
          <w:sz w:val="28"/>
        </w:rPr>
        <w:t>il</w:t>
      </w:r>
      <w:r w:rsidRPr="00DB787E">
        <w:rPr>
          <w:rFonts w:ascii="Times New Roman" w:hAnsi="Times New Roman"/>
          <w:color w:val="000000"/>
          <w:sz w:val="28"/>
          <w:lang w:val="ru-RU"/>
        </w:rPr>
        <w:t>-/</w:t>
      </w:r>
      <w:r>
        <w:rPr>
          <w:rFonts w:ascii="Times New Roman" w:hAnsi="Times New Roman"/>
          <w:color w:val="000000"/>
          <w:sz w:val="28"/>
        </w:rPr>
        <w:t>ir</w:t>
      </w:r>
      <w:r w:rsidRPr="00DB787E">
        <w:rPr>
          <w:rFonts w:ascii="Times New Roman" w:hAnsi="Times New Roman"/>
          <w:color w:val="000000"/>
          <w:sz w:val="28"/>
          <w:lang w:val="ru-RU"/>
        </w:rPr>
        <w:t>- и суффикса -</w:t>
      </w:r>
      <w:r>
        <w:rPr>
          <w:rFonts w:ascii="Times New Roman" w:hAnsi="Times New Roman"/>
          <w:color w:val="000000"/>
          <w:sz w:val="28"/>
        </w:rPr>
        <w:t>ly</w:t>
      </w:r>
      <w:r w:rsidRPr="00DB787E">
        <w:rPr>
          <w:rFonts w:ascii="Times New Roman" w:hAnsi="Times New Roman"/>
          <w:color w:val="000000"/>
          <w:sz w:val="28"/>
          <w:lang w:val="ru-RU"/>
        </w:rPr>
        <w:t xml:space="preserve">; </w:t>
      </w:r>
    </w:p>
    <w:p w:rsidR="00AF1BDF" w:rsidRPr="00DB787E" w:rsidRDefault="00C026CE">
      <w:pPr>
        <w:spacing w:after="0" w:line="264" w:lineRule="auto"/>
        <w:ind w:firstLine="600"/>
        <w:jc w:val="both"/>
        <w:rPr>
          <w:lang w:val="ru-RU"/>
        </w:rPr>
      </w:pPr>
      <w:r w:rsidRPr="00DB787E">
        <w:rPr>
          <w:rFonts w:ascii="Times New Roman" w:hAnsi="Times New Roman"/>
          <w:color w:val="000000"/>
          <w:sz w:val="28"/>
          <w:lang w:val="ru-RU"/>
        </w:rPr>
        <w:t>образование числительных при помощи суффиксов -</w:t>
      </w:r>
      <w:r>
        <w:rPr>
          <w:rFonts w:ascii="Times New Roman" w:hAnsi="Times New Roman"/>
          <w:color w:val="000000"/>
          <w:sz w:val="28"/>
        </w:rPr>
        <w:t>teen</w:t>
      </w:r>
      <w:r w:rsidRPr="00DB787E">
        <w:rPr>
          <w:rFonts w:ascii="Times New Roman" w:hAnsi="Times New Roman"/>
          <w:color w:val="000000"/>
          <w:sz w:val="28"/>
          <w:lang w:val="ru-RU"/>
        </w:rPr>
        <w:t>, -</w:t>
      </w:r>
      <w:r>
        <w:rPr>
          <w:rFonts w:ascii="Times New Roman" w:hAnsi="Times New Roman"/>
          <w:color w:val="000000"/>
          <w:sz w:val="28"/>
        </w:rPr>
        <w:t>ty</w:t>
      </w:r>
      <w:r w:rsidRPr="00DB787E">
        <w:rPr>
          <w:rFonts w:ascii="Times New Roman" w:hAnsi="Times New Roman"/>
          <w:color w:val="000000"/>
          <w:sz w:val="28"/>
          <w:lang w:val="ru-RU"/>
        </w:rPr>
        <w:t>, -</w:t>
      </w:r>
      <w:r>
        <w:rPr>
          <w:rFonts w:ascii="Times New Roman" w:hAnsi="Times New Roman"/>
          <w:color w:val="000000"/>
          <w:sz w:val="28"/>
        </w:rPr>
        <w:t>th</w:t>
      </w:r>
      <w:r w:rsidRPr="00DB787E">
        <w:rPr>
          <w:rFonts w:ascii="Times New Roman" w:hAnsi="Times New Roman"/>
          <w:color w:val="000000"/>
          <w:sz w:val="28"/>
          <w:lang w:val="ru-RU"/>
        </w:rPr>
        <w:t xml:space="preserve">; </w:t>
      </w:r>
    </w:p>
    <w:p w:rsidR="00AF1BDF" w:rsidRPr="00DB787E" w:rsidRDefault="00C026CE">
      <w:pPr>
        <w:spacing w:after="0" w:line="264" w:lineRule="auto"/>
        <w:ind w:firstLine="600"/>
        <w:jc w:val="both"/>
        <w:rPr>
          <w:lang w:val="ru-RU"/>
        </w:rPr>
      </w:pPr>
      <w:r w:rsidRPr="00DB787E">
        <w:rPr>
          <w:rFonts w:ascii="Times New Roman" w:hAnsi="Times New Roman"/>
          <w:color w:val="000000"/>
          <w:sz w:val="28"/>
          <w:lang w:val="ru-RU"/>
        </w:rPr>
        <w:t xml:space="preserve">словосложение: </w:t>
      </w:r>
    </w:p>
    <w:p w:rsidR="00AF1BDF" w:rsidRPr="00DB787E" w:rsidRDefault="00C026CE">
      <w:pPr>
        <w:spacing w:after="0" w:line="264" w:lineRule="auto"/>
        <w:ind w:firstLine="600"/>
        <w:jc w:val="both"/>
        <w:rPr>
          <w:lang w:val="ru-RU"/>
        </w:rPr>
      </w:pPr>
      <w:r w:rsidRPr="00DB787E">
        <w:rPr>
          <w:rFonts w:ascii="Times New Roman" w:hAnsi="Times New Roman"/>
          <w:color w:val="000000"/>
          <w:sz w:val="28"/>
          <w:lang w:val="ru-RU"/>
        </w:rPr>
        <w:t>образование сложных существительных путём соединения основ существительных (</w:t>
      </w:r>
      <w:r>
        <w:rPr>
          <w:rFonts w:ascii="Times New Roman" w:hAnsi="Times New Roman"/>
          <w:color w:val="000000"/>
          <w:sz w:val="28"/>
        </w:rPr>
        <w:t>football</w:t>
      </w:r>
      <w:r w:rsidRPr="00DB787E">
        <w:rPr>
          <w:rFonts w:ascii="Times New Roman" w:hAnsi="Times New Roman"/>
          <w:color w:val="000000"/>
          <w:sz w:val="28"/>
          <w:lang w:val="ru-RU"/>
        </w:rPr>
        <w:t>);</w:t>
      </w:r>
    </w:p>
    <w:p w:rsidR="00AF1BDF" w:rsidRPr="00DB787E" w:rsidRDefault="00C026CE">
      <w:pPr>
        <w:spacing w:after="0" w:line="264" w:lineRule="auto"/>
        <w:ind w:firstLine="600"/>
        <w:jc w:val="both"/>
        <w:rPr>
          <w:lang w:val="ru-RU"/>
        </w:rPr>
      </w:pPr>
      <w:r w:rsidRPr="00DB787E">
        <w:rPr>
          <w:rFonts w:ascii="Times New Roman" w:hAnsi="Times New Roman"/>
          <w:color w:val="000000"/>
          <w:sz w:val="28"/>
          <w:lang w:val="ru-RU"/>
        </w:rPr>
        <w:t>образование сложных существительных путём соединения основы прилагательного с основой существительного (</w:t>
      </w:r>
      <w:r>
        <w:rPr>
          <w:rFonts w:ascii="Times New Roman" w:hAnsi="Times New Roman"/>
          <w:color w:val="000000"/>
          <w:sz w:val="28"/>
        </w:rPr>
        <w:t>blue</w:t>
      </w:r>
      <w:r w:rsidRPr="00DB787E">
        <w:rPr>
          <w:rFonts w:ascii="Times New Roman" w:hAnsi="Times New Roman"/>
          <w:color w:val="000000"/>
          <w:sz w:val="28"/>
          <w:lang w:val="ru-RU"/>
        </w:rPr>
        <w:t>-</w:t>
      </w:r>
      <w:r>
        <w:rPr>
          <w:rFonts w:ascii="Times New Roman" w:hAnsi="Times New Roman"/>
          <w:color w:val="000000"/>
          <w:sz w:val="28"/>
        </w:rPr>
        <w:t>bell</w:t>
      </w:r>
      <w:r w:rsidRPr="00DB787E">
        <w:rPr>
          <w:rFonts w:ascii="Times New Roman" w:hAnsi="Times New Roman"/>
          <w:color w:val="000000"/>
          <w:sz w:val="28"/>
          <w:lang w:val="ru-RU"/>
        </w:rPr>
        <w:t xml:space="preserve">); </w:t>
      </w:r>
    </w:p>
    <w:p w:rsidR="00AF1BDF" w:rsidRPr="00DB787E" w:rsidRDefault="00C026CE">
      <w:pPr>
        <w:spacing w:after="0" w:line="264" w:lineRule="auto"/>
        <w:ind w:firstLine="600"/>
        <w:jc w:val="both"/>
        <w:rPr>
          <w:lang w:val="ru-RU"/>
        </w:rPr>
      </w:pPr>
      <w:r w:rsidRPr="00DB787E">
        <w:rPr>
          <w:rFonts w:ascii="Times New Roman" w:hAnsi="Times New Roman"/>
          <w:color w:val="000000"/>
          <w:sz w:val="28"/>
          <w:lang w:val="ru-RU"/>
        </w:rPr>
        <w:t>образование сложных существительных путём соединения основ существительных с предлогом (</w:t>
      </w:r>
      <w:r>
        <w:rPr>
          <w:rFonts w:ascii="Times New Roman" w:hAnsi="Times New Roman"/>
          <w:color w:val="000000"/>
          <w:sz w:val="28"/>
        </w:rPr>
        <w:t>father</w:t>
      </w:r>
      <w:r w:rsidRPr="00DB787E">
        <w:rPr>
          <w:rFonts w:ascii="Times New Roman" w:hAnsi="Times New Roman"/>
          <w:color w:val="000000"/>
          <w:sz w:val="28"/>
          <w:lang w:val="ru-RU"/>
        </w:rPr>
        <w:t>-</w:t>
      </w:r>
      <w:r>
        <w:rPr>
          <w:rFonts w:ascii="Times New Roman" w:hAnsi="Times New Roman"/>
          <w:color w:val="000000"/>
          <w:sz w:val="28"/>
        </w:rPr>
        <w:t>in</w:t>
      </w:r>
      <w:r w:rsidRPr="00DB787E">
        <w:rPr>
          <w:rFonts w:ascii="Times New Roman" w:hAnsi="Times New Roman"/>
          <w:color w:val="000000"/>
          <w:sz w:val="28"/>
          <w:lang w:val="ru-RU"/>
        </w:rPr>
        <w:t>-</w:t>
      </w:r>
      <w:r>
        <w:rPr>
          <w:rFonts w:ascii="Times New Roman" w:hAnsi="Times New Roman"/>
          <w:color w:val="000000"/>
          <w:sz w:val="28"/>
        </w:rPr>
        <w:t>law</w:t>
      </w:r>
      <w:r w:rsidRPr="00DB787E">
        <w:rPr>
          <w:rFonts w:ascii="Times New Roman" w:hAnsi="Times New Roman"/>
          <w:color w:val="000000"/>
          <w:sz w:val="28"/>
          <w:lang w:val="ru-RU"/>
        </w:rPr>
        <w:t xml:space="preserve">); </w:t>
      </w:r>
    </w:p>
    <w:p w:rsidR="00AF1BDF" w:rsidRPr="00DB787E" w:rsidRDefault="00C026CE">
      <w:pPr>
        <w:spacing w:after="0" w:line="264" w:lineRule="auto"/>
        <w:ind w:firstLine="600"/>
        <w:jc w:val="both"/>
        <w:rPr>
          <w:lang w:val="ru-RU"/>
        </w:rPr>
      </w:pPr>
      <w:r w:rsidRPr="00DB787E">
        <w:rPr>
          <w:rFonts w:ascii="Times New Roman" w:hAnsi="Times New Roman"/>
          <w:color w:val="000000"/>
          <w:sz w:val="28"/>
          <w:lang w:val="ru-RU"/>
        </w:rPr>
        <w:t>образование сложных прилагательных путём соединения основы прилагательного/числительного с основой существительного с добавлением суффикса -</w:t>
      </w:r>
      <w:r>
        <w:rPr>
          <w:rFonts w:ascii="Times New Roman" w:hAnsi="Times New Roman"/>
          <w:color w:val="000000"/>
          <w:sz w:val="28"/>
        </w:rPr>
        <w:t>ed</w:t>
      </w:r>
      <w:r w:rsidRPr="00DB787E">
        <w:rPr>
          <w:rFonts w:ascii="Times New Roman" w:hAnsi="Times New Roman"/>
          <w:color w:val="000000"/>
          <w:sz w:val="28"/>
          <w:lang w:val="ru-RU"/>
        </w:rPr>
        <w:t xml:space="preserve"> (</w:t>
      </w:r>
      <w:r>
        <w:rPr>
          <w:rFonts w:ascii="Times New Roman" w:hAnsi="Times New Roman"/>
          <w:color w:val="000000"/>
          <w:sz w:val="28"/>
        </w:rPr>
        <w:t>blue</w:t>
      </w:r>
      <w:r w:rsidRPr="00DB787E">
        <w:rPr>
          <w:rFonts w:ascii="Times New Roman" w:hAnsi="Times New Roman"/>
          <w:color w:val="000000"/>
          <w:sz w:val="28"/>
          <w:lang w:val="ru-RU"/>
        </w:rPr>
        <w:t>-</w:t>
      </w:r>
      <w:r>
        <w:rPr>
          <w:rFonts w:ascii="Times New Roman" w:hAnsi="Times New Roman"/>
          <w:color w:val="000000"/>
          <w:sz w:val="28"/>
        </w:rPr>
        <w:t>eyed</w:t>
      </w:r>
      <w:r w:rsidRPr="00DB787E">
        <w:rPr>
          <w:rFonts w:ascii="Times New Roman" w:hAnsi="Times New Roman"/>
          <w:color w:val="000000"/>
          <w:sz w:val="28"/>
          <w:lang w:val="ru-RU"/>
        </w:rPr>
        <w:t xml:space="preserve">, </w:t>
      </w:r>
      <w:r>
        <w:rPr>
          <w:rFonts w:ascii="Times New Roman" w:hAnsi="Times New Roman"/>
          <w:color w:val="000000"/>
          <w:sz w:val="28"/>
        </w:rPr>
        <w:t>eight</w:t>
      </w:r>
      <w:r w:rsidRPr="00DB787E">
        <w:rPr>
          <w:rFonts w:ascii="Times New Roman" w:hAnsi="Times New Roman"/>
          <w:color w:val="000000"/>
          <w:sz w:val="28"/>
          <w:lang w:val="ru-RU"/>
        </w:rPr>
        <w:t>-</w:t>
      </w:r>
      <w:r>
        <w:rPr>
          <w:rFonts w:ascii="Times New Roman" w:hAnsi="Times New Roman"/>
          <w:color w:val="000000"/>
          <w:sz w:val="28"/>
        </w:rPr>
        <w:t>legged</w:t>
      </w:r>
      <w:r w:rsidRPr="00DB787E">
        <w:rPr>
          <w:rFonts w:ascii="Times New Roman" w:hAnsi="Times New Roman"/>
          <w:color w:val="000000"/>
          <w:sz w:val="28"/>
          <w:lang w:val="ru-RU"/>
        </w:rPr>
        <w:t xml:space="preserve">); </w:t>
      </w:r>
    </w:p>
    <w:p w:rsidR="00AF1BDF" w:rsidRPr="00DB787E" w:rsidRDefault="00C026CE">
      <w:pPr>
        <w:spacing w:after="0" w:line="264" w:lineRule="auto"/>
        <w:ind w:firstLine="600"/>
        <w:jc w:val="both"/>
        <w:rPr>
          <w:lang w:val="ru-RU"/>
        </w:rPr>
      </w:pPr>
      <w:r w:rsidRPr="00DB787E">
        <w:rPr>
          <w:rFonts w:ascii="Times New Roman" w:hAnsi="Times New Roman"/>
          <w:color w:val="000000"/>
          <w:sz w:val="28"/>
          <w:lang w:val="ru-RU"/>
        </w:rPr>
        <w:t xml:space="preserve">образование сложных прилагательных путём соединения наречия с основой причастия </w:t>
      </w:r>
      <w:r>
        <w:rPr>
          <w:rFonts w:ascii="Times New Roman" w:hAnsi="Times New Roman"/>
          <w:color w:val="000000"/>
          <w:sz w:val="28"/>
        </w:rPr>
        <w:t>II</w:t>
      </w:r>
      <w:r w:rsidRPr="00DB787E">
        <w:rPr>
          <w:rFonts w:ascii="Times New Roman" w:hAnsi="Times New Roman"/>
          <w:color w:val="000000"/>
          <w:sz w:val="28"/>
          <w:lang w:val="ru-RU"/>
        </w:rPr>
        <w:t xml:space="preserve"> (</w:t>
      </w:r>
      <w:r>
        <w:rPr>
          <w:rFonts w:ascii="Times New Roman" w:hAnsi="Times New Roman"/>
          <w:color w:val="000000"/>
          <w:sz w:val="28"/>
        </w:rPr>
        <w:t>well</w:t>
      </w:r>
      <w:r w:rsidRPr="00DB787E">
        <w:rPr>
          <w:rFonts w:ascii="Times New Roman" w:hAnsi="Times New Roman"/>
          <w:color w:val="000000"/>
          <w:sz w:val="28"/>
          <w:lang w:val="ru-RU"/>
        </w:rPr>
        <w:t>-</w:t>
      </w:r>
      <w:r>
        <w:rPr>
          <w:rFonts w:ascii="Times New Roman" w:hAnsi="Times New Roman"/>
          <w:color w:val="000000"/>
          <w:sz w:val="28"/>
        </w:rPr>
        <w:t>behaved</w:t>
      </w:r>
      <w:r w:rsidRPr="00DB787E">
        <w:rPr>
          <w:rFonts w:ascii="Times New Roman" w:hAnsi="Times New Roman"/>
          <w:color w:val="000000"/>
          <w:sz w:val="28"/>
          <w:lang w:val="ru-RU"/>
        </w:rPr>
        <w:t>);</w:t>
      </w:r>
    </w:p>
    <w:p w:rsidR="00AF1BDF" w:rsidRPr="00DB787E" w:rsidRDefault="00C026CE">
      <w:pPr>
        <w:spacing w:after="0" w:line="264" w:lineRule="auto"/>
        <w:ind w:firstLine="600"/>
        <w:jc w:val="both"/>
        <w:rPr>
          <w:lang w:val="ru-RU"/>
        </w:rPr>
      </w:pPr>
      <w:r w:rsidRPr="00DB787E">
        <w:rPr>
          <w:rFonts w:ascii="Times New Roman" w:hAnsi="Times New Roman"/>
          <w:color w:val="000000"/>
          <w:sz w:val="28"/>
          <w:lang w:val="ru-RU"/>
        </w:rPr>
        <w:t xml:space="preserve">образование сложных прилагательных путём соединения основы прилагательного с основой причастия </w:t>
      </w:r>
      <w:r>
        <w:rPr>
          <w:rFonts w:ascii="Times New Roman" w:hAnsi="Times New Roman"/>
          <w:color w:val="000000"/>
          <w:sz w:val="28"/>
        </w:rPr>
        <w:t>I</w:t>
      </w:r>
      <w:r w:rsidRPr="00DB787E">
        <w:rPr>
          <w:rFonts w:ascii="Times New Roman" w:hAnsi="Times New Roman"/>
          <w:color w:val="000000"/>
          <w:sz w:val="28"/>
          <w:lang w:val="ru-RU"/>
        </w:rPr>
        <w:t xml:space="preserve"> (</w:t>
      </w:r>
      <w:r>
        <w:rPr>
          <w:rFonts w:ascii="Times New Roman" w:hAnsi="Times New Roman"/>
          <w:color w:val="000000"/>
          <w:sz w:val="28"/>
        </w:rPr>
        <w:t>nice</w:t>
      </w:r>
      <w:r w:rsidRPr="00DB787E">
        <w:rPr>
          <w:rFonts w:ascii="Times New Roman" w:hAnsi="Times New Roman"/>
          <w:color w:val="000000"/>
          <w:sz w:val="28"/>
          <w:lang w:val="ru-RU"/>
        </w:rPr>
        <w:t>-</w:t>
      </w:r>
      <w:r>
        <w:rPr>
          <w:rFonts w:ascii="Times New Roman" w:hAnsi="Times New Roman"/>
          <w:color w:val="000000"/>
          <w:sz w:val="28"/>
        </w:rPr>
        <w:t>looking</w:t>
      </w:r>
      <w:r w:rsidRPr="00DB787E">
        <w:rPr>
          <w:rFonts w:ascii="Times New Roman" w:hAnsi="Times New Roman"/>
          <w:color w:val="000000"/>
          <w:sz w:val="28"/>
          <w:lang w:val="ru-RU"/>
        </w:rPr>
        <w:t>);</w:t>
      </w:r>
    </w:p>
    <w:p w:rsidR="00AF1BDF" w:rsidRPr="00DB787E" w:rsidRDefault="00C026CE">
      <w:pPr>
        <w:spacing w:after="0" w:line="264" w:lineRule="auto"/>
        <w:ind w:firstLine="600"/>
        <w:jc w:val="both"/>
        <w:rPr>
          <w:lang w:val="ru-RU"/>
        </w:rPr>
      </w:pPr>
      <w:r w:rsidRPr="00DB787E">
        <w:rPr>
          <w:rFonts w:ascii="Times New Roman" w:hAnsi="Times New Roman"/>
          <w:color w:val="000000"/>
          <w:sz w:val="28"/>
          <w:lang w:val="ru-RU"/>
        </w:rPr>
        <w:t xml:space="preserve">конверсия: </w:t>
      </w:r>
    </w:p>
    <w:p w:rsidR="00AF1BDF" w:rsidRPr="00DB787E" w:rsidRDefault="00C026CE">
      <w:pPr>
        <w:spacing w:after="0" w:line="264" w:lineRule="auto"/>
        <w:ind w:firstLine="600"/>
        <w:jc w:val="both"/>
        <w:rPr>
          <w:lang w:val="ru-RU"/>
        </w:rPr>
      </w:pPr>
      <w:r w:rsidRPr="00DB787E">
        <w:rPr>
          <w:rFonts w:ascii="Times New Roman" w:hAnsi="Times New Roman"/>
          <w:color w:val="000000"/>
          <w:sz w:val="28"/>
          <w:lang w:val="ru-RU"/>
        </w:rPr>
        <w:t>образование образование имён существительных от неопределённой формы глаголов (</w:t>
      </w:r>
      <w:r>
        <w:rPr>
          <w:rFonts w:ascii="Times New Roman" w:hAnsi="Times New Roman"/>
          <w:color w:val="000000"/>
          <w:sz w:val="28"/>
        </w:rPr>
        <w:t>to</w:t>
      </w:r>
      <w:r w:rsidRPr="00DB787E">
        <w:rPr>
          <w:rFonts w:ascii="Times New Roman" w:hAnsi="Times New Roman"/>
          <w:color w:val="000000"/>
          <w:sz w:val="28"/>
          <w:lang w:val="ru-RU"/>
        </w:rPr>
        <w:t xml:space="preserve"> </w:t>
      </w:r>
      <w:r>
        <w:rPr>
          <w:rFonts w:ascii="Times New Roman" w:hAnsi="Times New Roman"/>
          <w:color w:val="000000"/>
          <w:sz w:val="28"/>
        </w:rPr>
        <w:t>run</w:t>
      </w:r>
      <w:r w:rsidRPr="00DB787E">
        <w:rPr>
          <w:rFonts w:ascii="Times New Roman" w:hAnsi="Times New Roman"/>
          <w:color w:val="000000"/>
          <w:sz w:val="28"/>
          <w:lang w:val="ru-RU"/>
        </w:rPr>
        <w:t xml:space="preserve"> – </w:t>
      </w:r>
      <w:r>
        <w:rPr>
          <w:rFonts w:ascii="Times New Roman" w:hAnsi="Times New Roman"/>
          <w:color w:val="000000"/>
          <w:sz w:val="28"/>
        </w:rPr>
        <w:t>a</w:t>
      </w:r>
      <w:r w:rsidRPr="00DB787E">
        <w:rPr>
          <w:rFonts w:ascii="Times New Roman" w:hAnsi="Times New Roman"/>
          <w:color w:val="000000"/>
          <w:sz w:val="28"/>
          <w:lang w:val="ru-RU"/>
        </w:rPr>
        <w:t xml:space="preserve"> </w:t>
      </w:r>
      <w:r>
        <w:rPr>
          <w:rFonts w:ascii="Times New Roman" w:hAnsi="Times New Roman"/>
          <w:color w:val="000000"/>
          <w:sz w:val="28"/>
        </w:rPr>
        <w:t>run</w:t>
      </w:r>
      <w:r w:rsidRPr="00DB787E">
        <w:rPr>
          <w:rFonts w:ascii="Times New Roman" w:hAnsi="Times New Roman"/>
          <w:color w:val="000000"/>
          <w:sz w:val="28"/>
          <w:lang w:val="ru-RU"/>
        </w:rPr>
        <w:t>);</w:t>
      </w:r>
    </w:p>
    <w:p w:rsidR="00AF1BDF" w:rsidRPr="00DB787E" w:rsidRDefault="00C026CE">
      <w:pPr>
        <w:spacing w:after="0" w:line="264" w:lineRule="auto"/>
        <w:ind w:firstLine="600"/>
        <w:jc w:val="both"/>
        <w:rPr>
          <w:lang w:val="ru-RU"/>
        </w:rPr>
      </w:pPr>
      <w:r w:rsidRPr="00DB787E">
        <w:rPr>
          <w:rFonts w:ascii="Times New Roman" w:hAnsi="Times New Roman"/>
          <w:color w:val="000000"/>
          <w:sz w:val="28"/>
          <w:lang w:val="ru-RU"/>
        </w:rPr>
        <w:lastRenderedPageBreak/>
        <w:t>образование имён существительных от прилагательных (</w:t>
      </w:r>
      <w:r>
        <w:rPr>
          <w:rFonts w:ascii="Times New Roman" w:hAnsi="Times New Roman"/>
          <w:color w:val="000000"/>
          <w:sz w:val="28"/>
        </w:rPr>
        <w:t>rich</w:t>
      </w:r>
      <w:r w:rsidRPr="00DB787E">
        <w:rPr>
          <w:rFonts w:ascii="Times New Roman" w:hAnsi="Times New Roman"/>
          <w:color w:val="000000"/>
          <w:sz w:val="28"/>
          <w:lang w:val="ru-RU"/>
        </w:rPr>
        <w:t xml:space="preserve"> </w:t>
      </w:r>
      <w:r>
        <w:rPr>
          <w:rFonts w:ascii="Times New Roman" w:hAnsi="Times New Roman"/>
          <w:color w:val="000000"/>
          <w:sz w:val="28"/>
        </w:rPr>
        <w:t>people</w:t>
      </w:r>
      <w:r w:rsidRPr="00DB787E">
        <w:rPr>
          <w:rFonts w:ascii="Times New Roman" w:hAnsi="Times New Roman"/>
          <w:color w:val="000000"/>
          <w:sz w:val="28"/>
          <w:lang w:val="ru-RU"/>
        </w:rPr>
        <w:t xml:space="preserve"> – </w:t>
      </w:r>
      <w:r>
        <w:rPr>
          <w:rFonts w:ascii="Times New Roman" w:hAnsi="Times New Roman"/>
          <w:color w:val="000000"/>
          <w:sz w:val="28"/>
        </w:rPr>
        <w:t>the</w:t>
      </w:r>
      <w:r w:rsidRPr="00DB787E">
        <w:rPr>
          <w:rFonts w:ascii="Times New Roman" w:hAnsi="Times New Roman"/>
          <w:color w:val="000000"/>
          <w:sz w:val="28"/>
          <w:lang w:val="ru-RU"/>
        </w:rPr>
        <w:t xml:space="preserve"> </w:t>
      </w:r>
      <w:r>
        <w:rPr>
          <w:rFonts w:ascii="Times New Roman" w:hAnsi="Times New Roman"/>
          <w:color w:val="000000"/>
          <w:sz w:val="28"/>
        </w:rPr>
        <w:t>rich</w:t>
      </w:r>
      <w:r w:rsidRPr="00DB787E">
        <w:rPr>
          <w:rFonts w:ascii="Times New Roman" w:hAnsi="Times New Roman"/>
          <w:color w:val="000000"/>
          <w:sz w:val="28"/>
          <w:lang w:val="ru-RU"/>
        </w:rPr>
        <w:t>);</w:t>
      </w:r>
    </w:p>
    <w:p w:rsidR="00AF1BDF" w:rsidRPr="00DB787E" w:rsidRDefault="00C026CE">
      <w:pPr>
        <w:spacing w:after="0" w:line="264" w:lineRule="auto"/>
        <w:ind w:firstLine="600"/>
        <w:jc w:val="both"/>
        <w:rPr>
          <w:lang w:val="ru-RU"/>
        </w:rPr>
      </w:pPr>
      <w:r w:rsidRPr="00DB787E">
        <w:rPr>
          <w:rFonts w:ascii="Times New Roman" w:hAnsi="Times New Roman"/>
          <w:color w:val="000000"/>
          <w:sz w:val="28"/>
          <w:lang w:val="ru-RU"/>
        </w:rPr>
        <w:t>образование глаголов от имён существительных (</w:t>
      </w:r>
      <w:r>
        <w:rPr>
          <w:rFonts w:ascii="Times New Roman" w:hAnsi="Times New Roman"/>
          <w:color w:val="000000"/>
          <w:sz w:val="28"/>
        </w:rPr>
        <w:t>a</w:t>
      </w:r>
      <w:r w:rsidRPr="00DB787E">
        <w:rPr>
          <w:rFonts w:ascii="Times New Roman" w:hAnsi="Times New Roman"/>
          <w:color w:val="000000"/>
          <w:sz w:val="28"/>
          <w:lang w:val="ru-RU"/>
        </w:rPr>
        <w:t xml:space="preserve"> </w:t>
      </w:r>
      <w:r>
        <w:rPr>
          <w:rFonts w:ascii="Times New Roman" w:hAnsi="Times New Roman"/>
          <w:color w:val="000000"/>
          <w:sz w:val="28"/>
        </w:rPr>
        <w:t>hand</w:t>
      </w:r>
      <w:r w:rsidRPr="00DB787E">
        <w:rPr>
          <w:rFonts w:ascii="Times New Roman" w:hAnsi="Times New Roman"/>
          <w:color w:val="000000"/>
          <w:sz w:val="28"/>
          <w:lang w:val="ru-RU"/>
        </w:rPr>
        <w:t xml:space="preserve"> – </w:t>
      </w:r>
      <w:r>
        <w:rPr>
          <w:rFonts w:ascii="Times New Roman" w:hAnsi="Times New Roman"/>
          <w:color w:val="000000"/>
          <w:sz w:val="28"/>
        </w:rPr>
        <w:t>to</w:t>
      </w:r>
      <w:r w:rsidRPr="00DB787E">
        <w:rPr>
          <w:rFonts w:ascii="Times New Roman" w:hAnsi="Times New Roman"/>
          <w:color w:val="000000"/>
          <w:sz w:val="28"/>
          <w:lang w:val="ru-RU"/>
        </w:rPr>
        <w:t xml:space="preserve"> </w:t>
      </w:r>
      <w:r>
        <w:rPr>
          <w:rFonts w:ascii="Times New Roman" w:hAnsi="Times New Roman"/>
          <w:color w:val="000000"/>
          <w:sz w:val="28"/>
        </w:rPr>
        <w:t>hand</w:t>
      </w:r>
      <w:r w:rsidRPr="00DB787E">
        <w:rPr>
          <w:rFonts w:ascii="Times New Roman" w:hAnsi="Times New Roman"/>
          <w:color w:val="000000"/>
          <w:sz w:val="28"/>
          <w:lang w:val="ru-RU"/>
        </w:rPr>
        <w:t>);</w:t>
      </w:r>
    </w:p>
    <w:p w:rsidR="00AF1BDF" w:rsidRPr="00DB787E" w:rsidRDefault="00C026CE">
      <w:pPr>
        <w:spacing w:after="0" w:line="264" w:lineRule="auto"/>
        <w:ind w:firstLine="600"/>
        <w:jc w:val="both"/>
        <w:rPr>
          <w:lang w:val="ru-RU"/>
        </w:rPr>
      </w:pPr>
      <w:r w:rsidRPr="00DB787E">
        <w:rPr>
          <w:rFonts w:ascii="Times New Roman" w:hAnsi="Times New Roman"/>
          <w:color w:val="000000"/>
          <w:sz w:val="28"/>
          <w:lang w:val="ru-RU"/>
        </w:rPr>
        <w:t>образование глаголов от имён прилагательных (</w:t>
      </w:r>
      <w:r>
        <w:rPr>
          <w:rFonts w:ascii="Times New Roman" w:hAnsi="Times New Roman"/>
          <w:color w:val="000000"/>
          <w:sz w:val="28"/>
        </w:rPr>
        <w:t>cool</w:t>
      </w:r>
      <w:r w:rsidRPr="00DB787E">
        <w:rPr>
          <w:rFonts w:ascii="Times New Roman" w:hAnsi="Times New Roman"/>
          <w:color w:val="000000"/>
          <w:sz w:val="28"/>
          <w:lang w:val="ru-RU"/>
        </w:rPr>
        <w:t xml:space="preserve"> – </w:t>
      </w:r>
      <w:r>
        <w:rPr>
          <w:rFonts w:ascii="Times New Roman" w:hAnsi="Times New Roman"/>
          <w:color w:val="000000"/>
          <w:sz w:val="28"/>
        </w:rPr>
        <w:t>to</w:t>
      </w:r>
      <w:r w:rsidRPr="00DB787E">
        <w:rPr>
          <w:rFonts w:ascii="Times New Roman" w:hAnsi="Times New Roman"/>
          <w:color w:val="000000"/>
          <w:sz w:val="28"/>
          <w:lang w:val="ru-RU"/>
        </w:rPr>
        <w:t xml:space="preserve"> </w:t>
      </w:r>
      <w:r>
        <w:rPr>
          <w:rFonts w:ascii="Times New Roman" w:hAnsi="Times New Roman"/>
          <w:color w:val="000000"/>
          <w:sz w:val="28"/>
        </w:rPr>
        <w:t>cool</w:t>
      </w:r>
      <w:r w:rsidRPr="00DB787E">
        <w:rPr>
          <w:rFonts w:ascii="Times New Roman" w:hAnsi="Times New Roman"/>
          <w:color w:val="000000"/>
          <w:sz w:val="28"/>
          <w:lang w:val="ru-RU"/>
        </w:rPr>
        <w:t>).</w:t>
      </w:r>
    </w:p>
    <w:p w:rsidR="00AF1BDF" w:rsidRPr="00DB787E" w:rsidRDefault="00C026CE">
      <w:pPr>
        <w:spacing w:after="0" w:line="264" w:lineRule="auto"/>
        <w:ind w:firstLine="600"/>
        <w:jc w:val="both"/>
        <w:rPr>
          <w:lang w:val="ru-RU"/>
        </w:rPr>
      </w:pPr>
      <w:r w:rsidRPr="00DB787E">
        <w:rPr>
          <w:rFonts w:ascii="Times New Roman" w:hAnsi="Times New Roman"/>
          <w:color w:val="000000"/>
          <w:sz w:val="28"/>
          <w:lang w:val="ru-RU"/>
        </w:rPr>
        <w:t>Имена прилагательные на -</w:t>
      </w:r>
      <w:r>
        <w:rPr>
          <w:rFonts w:ascii="Times New Roman" w:hAnsi="Times New Roman"/>
          <w:color w:val="000000"/>
          <w:sz w:val="28"/>
        </w:rPr>
        <w:t>ed</w:t>
      </w:r>
      <w:r w:rsidRPr="00DB787E">
        <w:rPr>
          <w:rFonts w:ascii="Times New Roman" w:hAnsi="Times New Roman"/>
          <w:color w:val="000000"/>
          <w:sz w:val="28"/>
          <w:lang w:val="ru-RU"/>
        </w:rPr>
        <w:t xml:space="preserve"> и -</w:t>
      </w:r>
      <w:r>
        <w:rPr>
          <w:rFonts w:ascii="Times New Roman" w:hAnsi="Times New Roman"/>
          <w:color w:val="000000"/>
          <w:sz w:val="28"/>
        </w:rPr>
        <w:t>ing</w:t>
      </w:r>
      <w:r w:rsidRPr="00DB787E">
        <w:rPr>
          <w:rFonts w:ascii="Times New Roman" w:hAnsi="Times New Roman"/>
          <w:color w:val="000000"/>
          <w:sz w:val="28"/>
          <w:lang w:val="ru-RU"/>
        </w:rPr>
        <w:t xml:space="preserve"> (</w:t>
      </w:r>
      <w:r>
        <w:rPr>
          <w:rFonts w:ascii="Times New Roman" w:hAnsi="Times New Roman"/>
          <w:color w:val="000000"/>
          <w:sz w:val="28"/>
        </w:rPr>
        <w:t>excited</w:t>
      </w:r>
      <w:r w:rsidRPr="00DB787E">
        <w:rPr>
          <w:rFonts w:ascii="Times New Roman" w:hAnsi="Times New Roman"/>
          <w:color w:val="000000"/>
          <w:sz w:val="28"/>
          <w:lang w:val="ru-RU"/>
        </w:rPr>
        <w:t xml:space="preserve"> – </w:t>
      </w:r>
      <w:r>
        <w:rPr>
          <w:rFonts w:ascii="Times New Roman" w:hAnsi="Times New Roman"/>
          <w:color w:val="000000"/>
          <w:sz w:val="28"/>
        </w:rPr>
        <w:t>exciting</w:t>
      </w:r>
      <w:r w:rsidRPr="00DB787E">
        <w:rPr>
          <w:rFonts w:ascii="Times New Roman" w:hAnsi="Times New Roman"/>
          <w:color w:val="000000"/>
          <w:sz w:val="28"/>
          <w:lang w:val="ru-RU"/>
        </w:rPr>
        <w:t>).</w:t>
      </w:r>
    </w:p>
    <w:p w:rsidR="00AF1BDF" w:rsidRPr="00DB787E" w:rsidRDefault="00C026CE">
      <w:pPr>
        <w:spacing w:after="0" w:line="264" w:lineRule="auto"/>
        <w:ind w:firstLine="600"/>
        <w:jc w:val="both"/>
        <w:rPr>
          <w:lang w:val="ru-RU"/>
        </w:rPr>
      </w:pPr>
      <w:r w:rsidRPr="00DB787E">
        <w:rPr>
          <w:rFonts w:ascii="Times New Roman" w:hAnsi="Times New Roman"/>
          <w:color w:val="000000"/>
          <w:sz w:val="28"/>
          <w:lang w:val="ru-RU"/>
        </w:rPr>
        <w:t>Многозначные лексические единицы. Синонимы. Антонимы. Интернациональные слова. Наиболее частотные фразовые глаголы. Сокращения и аббревиатуры.</w:t>
      </w:r>
    </w:p>
    <w:p w:rsidR="00AF1BDF" w:rsidRPr="00DB787E" w:rsidRDefault="00C026CE">
      <w:pPr>
        <w:spacing w:after="0" w:line="264" w:lineRule="auto"/>
        <w:ind w:firstLine="600"/>
        <w:jc w:val="both"/>
        <w:rPr>
          <w:lang w:val="ru-RU"/>
        </w:rPr>
      </w:pPr>
      <w:r w:rsidRPr="00DB787E">
        <w:rPr>
          <w:rFonts w:ascii="Times New Roman" w:hAnsi="Times New Roman"/>
          <w:color w:val="000000"/>
          <w:sz w:val="28"/>
          <w:lang w:val="ru-RU"/>
        </w:rPr>
        <w:t xml:space="preserve">Различные средства связи для обеспечения целостности и логичности устного/письменного высказывания. </w:t>
      </w:r>
    </w:p>
    <w:p w:rsidR="00AF1BDF" w:rsidRPr="00DB787E" w:rsidRDefault="00C026CE">
      <w:pPr>
        <w:spacing w:after="0" w:line="264" w:lineRule="auto"/>
        <w:ind w:firstLine="600"/>
        <w:jc w:val="both"/>
        <w:rPr>
          <w:lang w:val="ru-RU"/>
        </w:rPr>
      </w:pPr>
      <w:r w:rsidRPr="00DB787E">
        <w:rPr>
          <w:rFonts w:ascii="Times New Roman" w:hAnsi="Times New Roman"/>
          <w:i/>
          <w:color w:val="000000"/>
          <w:sz w:val="28"/>
          <w:lang w:val="ru-RU"/>
        </w:rPr>
        <w:t>Грамматическая сторона речи</w:t>
      </w:r>
    </w:p>
    <w:p w:rsidR="00AF1BDF" w:rsidRPr="00DB787E" w:rsidRDefault="00C026CE">
      <w:pPr>
        <w:spacing w:after="0" w:line="264" w:lineRule="auto"/>
        <w:ind w:firstLine="600"/>
        <w:jc w:val="both"/>
        <w:rPr>
          <w:lang w:val="ru-RU"/>
        </w:rPr>
      </w:pPr>
      <w:r w:rsidRPr="00DB787E">
        <w:rPr>
          <w:rFonts w:ascii="Times New Roman" w:hAnsi="Times New Roman"/>
          <w:color w:val="000000"/>
          <w:sz w:val="28"/>
          <w:lang w:val="ru-RU"/>
        </w:rPr>
        <w:t xml:space="preserve">Распознавание и употребление в устной и письменной речи изученных морфологических форм и синтаксических конструкций английского языка. </w:t>
      </w:r>
    </w:p>
    <w:p w:rsidR="00AF1BDF" w:rsidRPr="00DB787E" w:rsidRDefault="00C026CE">
      <w:pPr>
        <w:spacing w:after="0" w:line="264" w:lineRule="auto"/>
        <w:ind w:firstLine="600"/>
        <w:jc w:val="both"/>
        <w:rPr>
          <w:lang w:val="ru-RU"/>
        </w:rPr>
      </w:pPr>
      <w:r w:rsidRPr="00DB787E">
        <w:rPr>
          <w:rFonts w:ascii="Times New Roman" w:hAnsi="Times New Roman"/>
          <w:color w:val="000000"/>
          <w:sz w:val="28"/>
          <w:lang w:val="ru-RU"/>
        </w:rPr>
        <w:t xml:space="preserve">Различные коммуникативные типы предложений: повествовательные (утвердительные, отрицательные), вопросительные (общий, специальный, альтернативный, разделительный вопросы), побудительные (в утвердительной и отрицательной форме). </w:t>
      </w:r>
    </w:p>
    <w:p w:rsidR="00AF1BDF" w:rsidRPr="00DB787E" w:rsidRDefault="00C026CE">
      <w:pPr>
        <w:spacing w:after="0" w:line="264" w:lineRule="auto"/>
        <w:ind w:firstLine="600"/>
        <w:jc w:val="both"/>
        <w:rPr>
          <w:lang w:val="ru-RU"/>
        </w:rPr>
      </w:pPr>
      <w:r w:rsidRPr="00DB787E">
        <w:rPr>
          <w:rFonts w:ascii="Times New Roman" w:hAnsi="Times New Roman"/>
          <w:color w:val="000000"/>
          <w:sz w:val="28"/>
          <w:lang w:val="ru-RU"/>
        </w:rPr>
        <w:t>Нераспространённые и распространённые простые предложения, в том числе с несколькими обстоятельствами, следующими в определённом порядке (</w:t>
      </w:r>
      <w:r>
        <w:rPr>
          <w:rFonts w:ascii="Times New Roman" w:hAnsi="Times New Roman"/>
          <w:color w:val="000000"/>
          <w:sz w:val="28"/>
        </w:rPr>
        <w:t>We</w:t>
      </w:r>
      <w:r w:rsidRPr="00DB787E">
        <w:rPr>
          <w:rFonts w:ascii="Times New Roman" w:hAnsi="Times New Roman"/>
          <w:color w:val="000000"/>
          <w:sz w:val="28"/>
          <w:lang w:val="ru-RU"/>
        </w:rPr>
        <w:t xml:space="preserve"> </w:t>
      </w:r>
      <w:r>
        <w:rPr>
          <w:rFonts w:ascii="Times New Roman" w:hAnsi="Times New Roman"/>
          <w:color w:val="000000"/>
          <w:sz w:val="28"/>
        </w:rPr>
        <w:t>moved</w:t>
      </w:r>
      <w:r w:rsidRPr="00DB787E">
        <w:rPr>
          <w:rFonts w:ascii="Times New Roman" w:hAnsi="Times New Roman"/>
          <w:color w:val="000000"/>
          <w:sz w:val="28"/>
          <w:lang w:val="ru-RU"/>
        </w:rPr>
        <w:t xml:space="preserve"> </w:t>
      </w:r>
      <w:r>
        <w:rPr>
          <w:rFonts w:ascii="Times New Roman" w:hAnsi="Times New Roman"/>
          <w:color w:val="000000"/>
          <w:sz w:val="28"/>
        </w:rPr>
        <w:t>to</w:t>
      </w:r>
      <w:r w:rsidRPr="00DB787E">
        <w:rPr>
          <w:rFonts w:ascii="Times New Roman" w:hAnsi="Times New Roman"/>
          <w:color w:val="000000"/>
          <w:sz w:val="28"/>
          <w:lang w:val="ru-RU"/>
        </w:rPr>
        <w:t xml:space="preserve"> </w:t>
      </w:r>
      <w:r>
        <w:rPr>
          <w:rFonts w:ascii="Times New Roman" w:hAnsi="Times New Roman"/>
          <w:color w:val="000000"/>
          <w:sz w:val="28"/>
        </w:rPr>
        <w:t>a</w:t>
      </w:r>
      <w:r w:rsidRPr="00DB787E">
        <w:rPr>
          <w:rFonts w:ascii="Times New Roman" w:hAnsi="Times New Roman"/>
          <w:color w:val="000000"/>
          <w:sz w:val="28"/>
          <w:lang w:val="ru-RU"/>
        </w:rPr>
        <w:t xml:space="preserve"> </w:t>
      </w:r>
      <w:r>
        <w:rPr>
          <w:rFonts w:ascii="Times New Roman" w:hAnsi="Times New Roman"/>
          <w:color w:val="000000"/>
          <w:sz w:val="28"/>
        </w:rPr>
        <w:t>new</w:t>
      </w:r>
      <w:r w:rsidRPr="00DB787E">
        <w:rPr>
          <w:rFonts w:ascii="Times New Roman" w:hAnsi="Times New Roman"/>
          <w:color w:val="000000"/>
          <w:sz w:val="28"/>
          <w:lang w:val="ru-RU"/>
        </w:rPr>
        <w:t xml:space="preserve"> </w:t>
      </w:r>
      <w:r>
        <w:rPr>
          <w:rFonts w:ascii="Times New Roman" w:hAnsi="Times New Roman"/>
          <w:color w:val="000000"/>
          <w:sz w:val="28"/>
        </w:rPr>
        <w:t>house</w:t>
      </w:r>
      <w:r w:rsidRPr="00DB787E">
        <w:rPr>
          <w:rFonts w:ascii="Times New Roman" w:hAnsi="Times New Roman"/>
          <w:color w:val="000000"/>
          <w:sz w:val="28"/>
          <w:lang w:val="ru-RU"/>
        </w:rPr>
        <w:t xml:space="preserve"> </w:t>
      </w:r>
      <w:r>
        <w:rPr>
          <w:rFonts w:ascii="Times New Roman" w:hAnsi="Times New Roman"/>
          <w:color w:val="000000"/>
          <w:sz w:val="28"/>
        </w:rPr>
        <w:t>last</w:t>
      </w:r>
      <w:r w:rsidRPr="00DB787E">
        <w:rPr>
          <w:rFonts w:ascii="Times New Roman" w:hAnsi="Times New Roman"/>
          <w:color w:val="000000"/>
          <w:sz w:val="28"/>
          <w:lang w:val="ru-RU"/>
        </w:rPr>
        <w:t xml:space="preserve"> </w:t>
      </w:r>
      <w:r>
        <w:rPr>
          <w:rFonts w:ascii="Times New Roman" w:hAnsi="Times New Roman"/>
          <w:color w:val="000000"/>
          <w:sz w:val="28"/>
        </w:rPr>
        <w:t>year</w:t>
      </w:r>
      <w:r w:rsidRPr="00DB787E">
        <w:rPr>
          <w:rFonts w:ascii="Times New Roman" w:hAnsi="Times New Roman"/>
          <w:color w:val="000000"/>
          <w:sz w:val="28"/>
          <w:lang w:val="ru-RU"/>
        </w:rPr>
        <w:t>.).</w:t>
      </w:r>
    </w:p>
    <w:p w:rsidR="00AF1BDF" w:rsidRPr="00DB787E" w:rsidRDefault="00C026CE">
      <w:pPr>
        <w:spacing w:after="0" w:line="264" w:lineRule="auto"/>
        <w:ind w:firstLine="600"/>
        <w:jc w:val="both"/>
        <w:rPr>
          <w:lang w:val="ru-RU"/>
        </w:rPr>
      </w:pPr>
      <w:r w:rsidRPr="00DB787E">
        <w:rPr>
          <w:rFonts w:ascii="Times New Roman" w:hAnsi="Times New Roman"/>
          <w:color w:val="000000"/>
          <w:sz w:val="28"/>
          <w:lang w:val="ru-RU"/>
        </w:rPr>
        <w:t xml:space="preserve">Предложения с начальным </w:t>
      </w:r>
      <w:r>
        <w:rPr>
          <w:rFonts w:ascii="Times New Roman" w:hAnsi="Times New Roman"/>
          <w:color w:val="000000"/>
          <w:sz w:val="28"/>
        </w:rPr>
        <w:t>It</w:t>
      </w:r>
      <w:r w:rsidRPr="00DB787E">
        <w:rPr>
          <w:rFonts w:ascii="Times New Roman" w:hAnsi="Times New Roman"/>
          <w:color w:val="000000"/>
          <w:sz w:val="28"/>
          <w:lang w:val="ru-RU"/>
        </w:rPr>
        <w:t xml:space="preserve">. </w:t>
      </w:r>
    </w:p>
    <w:p w:rsidR="00AF1BDF" w:rsidRPr="00DB787E" w:rsidRDefault="00C026CE">
      <w:pPr>
        <w:spacing w:after="0" w:line="264" w:lineRule="auto"/>
        <w:ind w:firstLine="600"/>
        <w:jc w:val="both"/>
        <w:rPr>
          <w:lang w:val="ru-RU"/>
        </w:rPr>
      </w:pPr>
      <w:r w:rsidRPr="00DB787E">
        <w:rPr>
          <w:rFonts w:ascii="Times New Roman" w:hAnsi="Times New Roman"/>
          <w:color w:val="000000"/>
          <w:sz w:val="28"/>
          <w:lang w:val="ru-RU"/>
        </w:rPr>
        <w:t xml:space="preserve">Предложения с начальным </w:t>
      </w:r>
      <w:r>
        <w:rPr>
          <w:rFonts w:ascii="Times New Roman" w:hAnsi="Times New Roman"/>
          <w:color w:val="000000"/>
          <w:sz w:val="28"/>
        </w:rPr>
        <w:t>There</w:t>
      </w:r>
      <w:r w:rsidRPr="00DB787E">
        <w:rPr>
          <w:rFonts w:ascii="Times New Roman" w:hAnsi="Times New Roman"/>
          <w:color w:val="000000"/>
          <w:sz w:val="28"/>
          <w:lang w:val="ru-RU"/>
        </w:rPr>
        <w:t xml:space="preserve"> + </w:t>
      </w:r>
      <w:r>
        <w:rPr>
          <w:rFonts w:ascii="Times New Roman" w:hAnsi="Times New Roman"/>
          <w:color w:val="000000"/>
          <w:sz w:val="28"/>
        </w:rPr>
        <w:t>to</w:t>
      </w:r>
      <w:r w:rsidRPr="00DB787E">
        <w:rPr>
          <w:rFonts w:ascii="Times New Roman" w:hAnsi="Times New Roman"/>
          <w:color w:val="000000"/>
          <w:sz w:val="28"/>
          <w:lang w:val="ru-RU"/>
        </w:rPr>
        <w:t xml:space="preserve"> </w:t>
      </w:r>
      <w:r>
        <w:rPr>
          <w:rFonts w:ascii="Times New Roman" w:hAnsi="Times New Roman"/>
          <w:color w:val="000000"/>
          <w:sz w:val="28"/>
        </w:rPr>
        <w:t>be</w:t>
      </w:r>
      <w:r w:rsidRPr="00DB787E">
        <w:rPr>
          <w:rFonts w:ascii="Times New Roman" w:hAnsi="Times New Roman"/>
          <w:color w:val="000000"/>
          <w:sz w:val="28"/>
          <w:lang w:val="ru-RU"/>
        </w:rPr>
        <w:t xml:space="preserve">. </w:t>
      </w:r>
    </w:p>
    <w:p w:rsidR="00AF1BDF" w:rsidRDefault="00C026CE">
      <w:pPr>
        <w:spacing w:after="0" w:line="264" w:lineRule="auto"/>
        <w:ind w:firstLine="600"/>
        <w:jc w:val="both"/>
      </w:pPr>
      <w:r>
        <w:rPr>
          <w:rFonts w:ascii="Times New Roman" w:hAnsi="Times New Roman"/>
          <w:color w:val="000000"/>
          <w:sz w:val="28"/>
        </w:rPr>
        <w:t xml:space="preserve">Предложения с глагольными конструкциями, содержащими глаголы-связки to be, to look, to seem, to feel (He looks/seems/feels happy.). </w:t>
      </w:r>
    </w:p>
    <w:p w:rsidR="00AF1BDF" w:rsidRPr="00DB787E" w:rsidRDefault="00C026CE">
      <w:pPr>
        <w:spacing w:after="0" w:line="264" w:lineRule="auto"/>
        <w:ind w:firstLine="600"/>
        <w:jc w:val="both"/>
        <w:rPr>
          <w:lang w:val="ru-RU"/>
        </w:rPr>
      </w:pPr>
      <w:r w:rsidRPr="00DB787E">
        <w:rPr>
          <w:rFonts w:ascii="Times New Roman" w:hAnsi="Times New Roman"/>
          <w:color w:val="000000"/>
          <w:sz w:val="28"/>
          <w:lang w:val="ru-RU"/>
        </w:rPr>
        <w:t xml:space="preserve">Предложения </w:t>
      </w:r>
      <w:r>
        <w:rPr>
          <w:rFonts w:ascii="Times New Roman" w:hAnsi="Times New Roman"/>
          <w:color w:val="000000"/>
          <w:sz w:val="28"/>
        </w:rPr>
        <w:t>c</w:t>
      </w:r>
      <w:r w:rsidRPr="00DB787E">
        <w:rPr>
          <w:rFonts w:ascii="Times New Roman" w:hAnsi="Times New Roman"/>
          <w:color w:val="000000"/>
          <w:sz w:val="28"/>
          <w:lang w:val="ru-RU"/>
        </w:rPr>
        <w:t xml:space="preserve">о сложным подлежащим – </w:t>
      </w:r>
      <w:r>
        <w:rPr>
          <w:rFonts w:ascii="Times New Roman" w:hAnsi="Times New Roman"/>
          <w:color w:val="000000"/>
          <w:sz w:val="28"/>
        </w:rPr>
        <w:t>Complex</w:t>
      </w:r>
      <w:r w:rsidRPr="00DB787E">
        <w:rPr>
          <w:rFonts w:ascii="Times New Roman" w:hAnsi="Times New Roman"/>
          <w:color w:val="000000"/>
          <w:sz w:val="28"/>
          <w:lang w:val="ru-RU"/>
        </w:rPr>
        <w:t xml:space="preserve"> </w:t>
      </w:r>
      <w:r>
        <w:rPr>
          <w:rFonts w:ascii="Times New Roman" w:hAnsi="Times New Roman"/>
          <w:color w:val="000000"/>
          <w:sz w:val="28"/>
        </w:rPr>
        <w:t>Subject</w:t>
      </w:r>
      <w:r w:rsidRPr="00DB787E">
        <w:rPr>
          <w:rFonts w:ascii="Times New Roman" w:hAnsi="Times New Roman"/>
          <w:color w:val="000000"/>
          <w:sz w:val="28"/>
          <w:lang w:val="ru-RU"/>
        </w:rPr>
        <w:t>.</w:t>
      </w:r>
    </w:p>
    <w:p w:rsidR="00AF1BDF" w:rsidRDefault="00C026CE">
      <w:pPr>
        <w:spacing w:after="0" w:line="264" w:lineRule="auto"/>
        <w:ind w:firstLine="600"/>
        <w:jc w:val="both"/>
      </w:pPr>
      <w:r>
        <w:rPr>
          <w:rFonts w:ascii="Times New Roman" w:hAnsi="Times New Roman"/>
          <w:color w:val="000000"/>
          <w:sz w:val="28"/>
        </w:rPr>
        <w:t>Предложения cо сложным дополнением – Complex Object (I want you to help me. I saw her cross/crossing the road. I want to have my hair cut.).</w:t>
      </w:r>
    </w:p>
    <w:p w:rsidR="00AF1BDF" w:rsidRPr="00DB787E" w:rsidRDefault="00C026CE">
      <w:pPr>
        <w:spacing w:after="0" w:line="264" w:lineRule="auto"/>
        <w:ind w:firstLine="600"/>
        <w:jc w:val="both"/>
        <w:rPr>
          <w:lang w:val="ru-RU"/>
        </w:rPr>
      </w:pPr>
      <w:r w:rsidRPr="00DB787E">
        <w:rPr>
          <w:rFonts w:ascii="Times New Roman" w:hAnsi="Times New Roman"/>
          <w:color w:val="000000"/>
          <w:sz w:val="28"/>
          <w:lang w:val="ru-RU"/>
        </w:rPr>
        <w:t xml:space="preserve">Сложносочинённые предложения с сочинительными союзами </w:t>
      </w:r>
      <w:r>
        <w:rPr>
          <w:rFonts w:ascii="Times New Roman" w:hAnsi="Times New Roman"/>
          <w:color w:val="000000"/>
          <w:sz w:val="28"/>
        </w:rPr>
        <w:t>and</w:t>
      </w:r>
      <w:r w:rsidRPr="00DB787E">
        <w:rPr>
          <w:rFonts w:ascii="Times New Roman" w:hAnsi="Times New Roman"/>
          <w:color w:val="000000"/>
          <w:sz w:val="28"/>
          <w:lang w:val="ru-RU"/>
        </w:rPr>
        <w:t xml:space="preserve">, </w:t>
      </w:r>
      <w:r>
        <w:rPr>
          <w:rFonts w:ascii="Times New Roman" w:hAnsi="Times New Roman"/>
          <w:color w:val="000000"/>
          <w:sz w:val="28"/>
        </w:rPr>
        <w:t>but</w:t>
      </w:r>
      <w:r w:rsidRPr="00DB787E">
        <w:rPr>
          <w:rFonts w:ascii="Times New Roman" w:hAnsi="Times New Roman"/>
          <w:color w:val="000000"/>
          <w:sz w:val="28"/>
          <w:lang w:val="ru-RU"/>
        </w:rPr>
        <w:t xml:space="preserve">, </w:t>
      </w:r>
      <w:r>
        <w:rPr>
          <w:rFonts w:ascii="Times New Roman" w:hAnsi="Times New Roman"/>
          <w:color w:val="000000"/>
          <w:sz w:val="28"/>
        </w:rPr>
        <w:t>or</w:t>
      </w:r>
      <w:r w:rsidRPr="00DB787E">
        <w:rPr>
          <w:rFonts w:ascii="Times New Roman" w:hAnsi="Times New Roman"/>
          <w:color w:val="000000"/>
          <w:sz w:val="28"/>
          <w:lang w:val="ru-RU"/>
        </w:rPr>
        <w:t>.</w:t>
      </w:r>
    </w:p>
    <w:p w:rsidR="00AF1BDF" w:rsidRPr="00DB787E" w:rsidRDefault="00C026CE">
      <w:pPr>
        <w:spacing w:after="0" w:line="264" w:lineRule="auto"/>
        <w:ind w:firstLine="600"/>
        <w:jc w:val="both"/>
        <w:rPr>
          <w:lang w:val="ru-RU"/>
        </w:rPr>
      </w:pPr>
      <w:r w:rsidRPr="00DB787E">
        <w:rPr>
          <w:rFonts w:ascii="Times New Roman" w:hAnsi="Times New Roman"/>
          <w:color w:val="000000"/>
          <w:sz w:val="28"/>
          <w:lang w:val="ru-RU"/>
        </w:rPr>
        <w:t xml:space="preserve">Сложноподчинённые предложения с союзами и союзными словами </w:t>
      </w:r>
      <w:r>
        <w:rPr>
          <w:rFonts w:ascii="Times New Roman" w:hAnsi="Times New Roman"/>
          <w:color w:val="000000"/>
          <w:sz w:val="28"/>
        </w:rPr>
        <w:t>because</w:t>
      </w:r>
      <w:r w:rsidRPr="00DB787E">
        <w:rPr>
          <w:rFonts w:ascii="Times New Roman" w:hAnsi="Times New Roman"/>
          <w:color w:val="000000"/>
          <w:sz w:val="28"/>
          <w:lang w:val="ru-RU"/>
        </w:rPr>
        <w:t xml:space="preserve">, </w:t>
      </w:r>
      <w:r>
        <w:rPr>
          <w:rFonts w:ascii="Times New Roman" w:hAnsi="Times New Roman"/>
          <w:color w:val="000000"/>
          <w:sz w:val="28"/>
        </w:rPr>
        <w:t>if</w:t>
      </w:r>
      <w:r w:rsidRPr="00DB787E">
        <w:rPr>
          <w:rFonts w:ascii="Times New Roman" w:hAnsi="Times New Roman"/>
          <w:color w:val="000000"/>
          <w:sz w:val="28"/>
          <w:lang w:val="ru-RU"/>
        </w:rPr>
        <w:t xml:space="preserve">, </w:t>
      </w:r>
      <w:r>
        <w:rPr>
          <w:rFonts w:ascii="Times New Roman" w:hAnsi="Times New Roman"/>
          <w:color w:val="000000"/>
          <w:sz w:val="28"/>
        </w:rPr>
        <w:t>when</w:t>
      </w:r>
      <w:r w:rsidRPr="00DB787E">
        <w:rPr>
          <w:rFonts w:ascii="Times New Roman" w:hAnsi="Times New Roman"/>
          <w:color w:val="000000"/>
          <w:sz w:val="28"/>
          <w:lang w:val="ru-RU"/>
        </w:rPr>
        <w:t xml:space="preserve">, </w:t>
      </w:r>
      <w:r>
        <w:rPr>
          <w:rFonts w:ascii="Times New Roman" w:hAnsi="Times New Roman"/>
          <w:color w:val="000000"/>
          <w:sz w:val="28"/>
        </w:rPr>
        <w:t>where</w:t>
      </w:r>
      <w:r w:rsidRPr="00DB787E">
        <w:rPr>
          <w:rFonts w:ascii="Times New Roman" w:hAnsi="Times New Roman"/>
          <w:color w:val="000000"/>
          <w:sz w:val="28"/>
          <w:lang w:val="ru-RU"/>
        </w:rPr>
        <w:t xml:space="preserve">, </w:t>
      </w:r>
      <w:r>
        <w:rPr>
          <w:rFonts w:ascii="Times New Roman" w:hAnsi="Times New Roman"/>
          <w:color w:val="000000"/>
          <w:sz w:val="28"/>
        </w:rPr>
        <w:t>what</w:t>
      </w:r>
      <w:r w:rsidRPr="00DB787E">
        <w:rPr>
          <w:rFonts w:ascii="Times New Roman" w:hAnsi="Times New Roman"/>
          <w:color w:val="000000"/>
          <w:sz w:val="28"/>
          <w:lang w:val="ru-RU"/>
        </w:rPr>
        <w:t xml:space="preserve">, </w:t>
      </w:r>
      <w:r>
        <w:rPr>
          <w:rFonts w:ascii="Times New Roman" w:hAnsi="Times New Roman"/>
          <w:color w:val="000000"/>
          <w:sz w:val="28"/>
        </w:rPr>
        <w:t>why</w:t>
      </w:r>
      <w:r w:rsidRPr="00DB787E">
        <w:rPr>
          <w:rFonts w:ascii="Times New Roman" w:hAnsi="Times New Roman"/>
          <w:color w:val="000000"/>
          <w:sz w:val="28"/>
          <w:lang w:val="ru-RU"/>
        </w:rPr>
        <w:t xml:space="preserve">, </w:t>
      </w:r>
      <w:r>
        <w:rPr>
          <w:rFonts w:ascii="Times New Roman" w:hAnsi="Times New Roman"/>
          <w:color w:val="000000"/>
          <w:sz w:val="28"/>
        </w:rPr>
        <w:t>how</w:t>
      </w:r>
      <w:r w:rsidRPr="00DB787E">
        <w:rPr>
          <w:rFonts w:ascii="Times New Roman" w:hAnsi="Times New Roman"/>
          <w:color w:val="000000"/>
          <w:sz w:val="28"/>
          <w:lang w:val="ru-RU"/>
        </w:rPr>
        <w:t>.</w:t>
      </w:r>
    </w:p>
    <w:p w:rsidR="00AF1BDF" w:rsidRPr="00DB787E" w:rsidRDefault="00C026CE">
      <w:pPr>
        <w:spacing w:after="0" w:line="264" w:lineRule="auto"/>
        <w:ind w:firstLine="600"/>
        <w:jc w:val="both"/>
        <w:rPr>
          <w:lang w:val="ru-RU"/>
        </w:rPr>
      </w:pPr>
      <w:r w:rsidRPr="00DB787E">
        <w:rPr>
          <w:rFonts w:ascii="Times New Roman" w:hAnsi="Times New Roman"/>
          <w:color w:val="000000"/>
          <w:sz w:val="28"/>
          <w:lang w:val="ru-RU"/>
        </w:rPr>
        <w:t xml:space="preserve">Сложноподчинённые предложения с определительными придаточными с союзными словами </w:t>
      </w:r>
      <w:r>
        <w:rPr>
          <w:rFonts w:ascii="Times New Roman" w:hAnsi="Times New Roman"/>
          <w:color w:val="000000"/>
          <w:sz w:val="28"/>
        </w:rPr>
        <w:t>who</w:t>
      </w:r>
      <w:r w:rsidRPr="00DB787E">
        <w:rPr>
          <w:rFonts w:ascii="Times New Roman" w:hAnsi="Times New Roman"/>
          <w:color w:val="000000"/>
          <w:sz w:val="28"/>
          <w:lang w:val="ru-RU"/>
        </w:rPr>
        <w:t xml:space="preserve">, </w:t>
      </w:r>
      <w:r>
        <w:rPr>
          <w:rFonts w:ascii="Times New Roman" w:hAnsi="Times New Roman"/>
          <w:color w:val="000000"/>
          <w:sz w:val="28"/>
        </w:rPr>
        <w:t>which</w:t>
      </w:r>
      <w:r w:rsidRPr="00DB787E">
        <w:rPr>
          <w:rFonts w:ascii="Times New Roman" w:hAnsi="Times New Roman"/>
          <w:color w:val="000000"/>
          <w:sz w:val="28"/>
          <w:lang w:val="ru-RU"/>
        </w:rPr>
        <w:t xml:space="preserve">, </w:t>
      </w:r>
      <w:r>
        <w:rPr>
          <w:rFonts w:ascii="Times New Roman" w:hAnsi="Times New Roman"/>
          <w:color w:val="000000"/>
          <w:sz w:val="28"/>
        </w:rPr>
        <w:t>that</w:t>
      </w:r>
      <w:r w:rsidRPr="00DB787E">
        <w:rPr>
          <w:rFonts w:ascii="Times New Roman" w:hAnsi="Times New Roman"/>
          <w:color w:val="000000"/>
          <w:sz w:val="28"/>
          <w:lang w:val="ru-RU"/>
        </w:rPr>
        <w:t>.</w:t>
      </w:r>
    </w:p>
    <w:p w:rsidR="00AF1BDF" w:rsidRPr="00DB787E" w:rsidRDefault="00C026CE">
      <w:pPr>
        <w:spacing w:after="0" w:line="264" w:lineRule="auto"/>
        <w:ind w:firstLine="600"/>
        <w:jc w:val="both"/>
        <w:rPr>
          <w:lang w:val="ru-RU"/>
        </w:rPr>
      </w:pPr>
      <w:r w:rsidRPr="00DB787E">
        <w:rPr>
          <w:rFonts w:ascii="Times New Roman" w:hAnsi="Times New Roman"/>
          <w:color w:val="000000"/>
          <w:sz w:val="28"/>
          <w:lang w:val="ru-RU"/>
        </w:rPr>
        <w:t xml:space="preserve">Сложноподчинённые предложения с союзными словами </w:t>
      </w:r>
      <w:r>
        <w:rPr>
          <w:rFonts w:ascii="Times New Roman" w:hAnsi="Times New Roman"/>
          <w:color w:val="000000"/>
          <w:sz w:val="28"/>
        </w:rPr>
        <w:t>whoever</w:t>
      </w:r>
      <w:r w:rsidRPr="00DB787E">
        <w:rPr>
          <w:rFonts w:ascii="Times New Roman" w:hAnsi="Times New Roman"/>
          <w:color w:val="000000"/>
          <w:sz w:val="28"/>
          <w:lang w:val="ru-RU"/>
        </w:rPr>
        <w:t xml:space="preserve">, </w:t>
      </w:r>
      <w:r>
        <w:rPr>
          <w:rFonts w:ascii="Times New Roman" w:hAnsi="Times New Roman"/>
          <w:color w:val="000000"/>
          <w:sz w:val="28"/>
        </w:rPr>
        <w:t>whatever</w:t>
      </w:r>
      <w:r w:rsidRPr="00DB787E">
        <w:rPr>
          <w:rFonts w:ascii="Times New Roman" w:hAnsi="Times New Roman"/>
          <w:color w:val="000000"/>
          <w:sz w:val="28"/>
          <w:lang w:val="ru-RU"/>
        </w:rPr>
        <w:t xml:space="preserve">, </w:t>
      </w:r>
      <w:r>
        <w:rPr>
          <w:rFonts w:ascii="Times New Roman" w:hAnsi="Times New Roman"/>
          <w:color w:val="000000"/>
          <w:sz w:val="28"/>
        </w:rPr>
        <w:t>however</w:t>
      </w:r>
      <w:r w:rsidRPr="00DB787E">
        <w:rPr>
          <w:rFonts w:ascii="Times New Roman" w:hAnsi="Times New Roman"/>
          <w:color w:val="000000"/>
          <w:sz w:val="28"/>
          <w:lang w:val="ru-RU"/>
        </w:rPr>
        <w:t xml:space="preserve">, </w:t>
      </w:r>
      <w:r>
        <w:rPr>
          <w:rFonts w:ascii="Times New Roman" w:hAnsi="Times New Roman"/>
          <w:color w:val="000000"/>
          <w:sz w:val="28"/>
        </w:rPr>
        <w:t>whenever</w:t>
      </w:r>
      <w:r w:rsidRPr="00DB787E">
        <w:rPr>
          <w:rFonts w:ascii="Times New Roman" w:hAnsi="Times New Roman"/>
          <w:color w:val="000000"/>
          <w:sz w:val="28"/>
          <w:lang w:val="ru-RU"/>
        </w:rPr>
        <w:t xml:space="preserve">. </w:t>
      </w:r>
    </w:p>
    <w:p w:rsidR="00AF1BDF" w:rsidRPr="00DB787E" w:rsidRDefault="00C026CE">
      <w:pPr>
        <w:spacing w:after="0" w:line="264" w:lineRule="auto"/>
        <w:ind w:firstLine="600"/>
        <w:jc w:val="both"/>
        <w:rPr>
          <w:lang w:val="ru-RU"/>
        </w:rPr>
      </w:pPr>
      <w:r w:rsidRPr="00DB787E">
        <w:rPr>
          <w:rFonts w:ascii="Times New Roman" w:hAnsi="Times New Roman"/>
          <w:color w:val="000000"/>
          <w:sz w:val="28"/>
          <w:lang w:val="ru-RU"/>
        </w:rPr>
        <w:t>Условные предложения с глаголами в изъявительном наклонении (</w:t>
      </w:r>
      <w:r>
        <w:rPr>
          <w:rFonts w:ascii="Times New Roman" w:hAnsi="Times New Roman"/>
          <w:color w:val="000000"/>
          <w:sz w:val="28"/>
        </w:rPr>
        <w:t>Conditional</w:t>
      </w:r>
      <w:r w:rsidRPr="00DB787E">
        <w:rPr>
          <w:rFonts w:ascii="Times New Roman" w:hAnsi="Times New Roman"/>
          <w:color w:val="000000"/>
          <w:sz w:val="28"/>
          <w:lang w:val="ru-RU"/>
        </w:rPr>
        <w:t xml:space="preserve"> 0, </w:t>
      </w:r>
      <w:r>
        <w:rPr>
          <w:rFonts w:ascii="Times New Roman" w:hAnsi="Times New Roman"/>
          <w:color w:val="000000"/>
          <w:sz w:val="28"/>
        </w:rPr>
        <w:t>Conditional</w:t>
      </w:r>
      <w:r w:rsidRPr="00DB787E">
        <w:rPr>
          <w:rFonts w:ascii="Times New Roman" w:hAnsi="Times New Roman"/>
          <w:color w:val="000000"/>
          <w:sz w:val="28"/>
          <w:lang w:val="ru-RU"/>
        </w:rPr>
        <w:t xml:space="preserve"> </w:t>
      </w:r>
      <w:r>
        <w:rPr>
          <w:rFonts w:ascii="Times New Roman" w:hAnsi="Times New Roman"/>
          <w:color w:val="000000"/>
          <w:sz w:val="28"/>
        </w:rPr>
        <w:t>I</w:t>
      </w:r>
      <w:r w:rsidRPr="00DB787E">
        <w:rPr>
          <w:rFonts w:ascii="Times New Roman" w:hAnsi="Times New Roman"/>
          <w:color w:val="000000"/>
          <w:sz w:val="28"/>
          <w:lang w:val="ru-RU"/>
        </w:rPr>
        <w:t>) и с глаголами в сослагательном наклонении (</w:t>
      </w:r>
      <w:r>
        <w:rPr>
          <w:rFonts w:ascii="Times New Roman" w:hAnsi="Times New Roman"/>
          <w:color w:val="000000"/>
          <w:sz w:val="28"/>
        </w:rPr>
        <w:t>Conditional</w:t>
      </w:r>
      <w:r w:rsidRPr="00DB787E">
        <w:rPr>
          <w:rFonts w:ascii="Times New Roman" w:hAnsi="Times New Roman"/>
          <w:color w:val="000000"/>
          <w:sz w:val="28"/>
          <w:lang w:val="ru-RU"/>
        </w:rPr>
        <w:t xml:space="preserve"> </w:t>
      </w:r>
      <w:r>
        <w:rPr>
          <w:rFonts w:ascii="Times New Roman" w:hAnsi="Times New Roman"/>
          <w:color w:val="000000"/>
          <w:sz w:val="28"/>
        </w:rPr>
        <w:t>II</w:t>
      </w:r>
      <w:r w:rsidRPr="00DB787E">
        <w:rPr>
          <w:rFonts w:ascii="Times New Roman" w:hAnsi="Times New Roman"/>
          <w:color w:val="000000"/>
          <w:sz w:val="28"/>
          <w:lang w:val="ru-RU"/>
        </w:rPr>
        <w:t>).</w:t>
      </w:r>
    </w:p>
    <w:p w:rsidR="00AF1BDF" w:rsidRDefault="00C026CE">
      <w:pPr>
        <w:spacing w:after="0" w:line="264" w:lineRule="auto"/>
        <w:ind w:firstLine="600"/>
        <w:jc w:val="both"/>
      </w:pPr>
      <w:r>
        <w:rPr>
          <w:rFonts w:ascii="Times New Roman" w:hAnsi="Times New Roman"/>
          <w:color w:val="000000"/>
          <w:sz w:val="28"/>
        </w:rPr>
        <w:lastRenderedPageBreak/>
        <w:t xml:space="preserve">Все типы вопросительных предложений (общий, специальный, альтернативный, разделительный вопросы в Present/Past/Future Simple Tense, Present/Past Continuous Tense, Present/Past Perfect Tense, Present Perfect Continuous Tense). </w:t>
      </w:r>
    </w:p>
    <w:p w:rsidR="00AF1BDF" w:rsidRPr="00DB787E" w:rsidRDefault="00C026CE">
      <w:pPr>
        <w:spacing w:after="0" w:line="264" w:lineRule="auto"/>
        <w:ind w:firstLine="600"/>
        <w:jc w:val="both"/>
        <w:rPr>
          <w:lang w:val="ru-RU"/>
        </w:rPr>
      </w:pPr>
      <w:r w:rsidRPr="00DB787E">
        <w:rPr>
          <w:rFonts w:ascii="Times New Roman" w:hAnsi="Times New Roman"/>
          <w:color w:val="000000"/>
          <w:sz w:val="28"/>
          <w:lang w:val="ru-RU"/>
        </w:rPr>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rsidR="00AF1BDF" w:rsidRPr="00DB787E" w:rsidRDefault="00C026CE">
      <w:pPr>
        <w:spacing w:after="0" w:line="264" w:lineRule="auto"/>
        <w:ind w:firstLine="600"/>
        <w:jc w:val="both"/>
        <w:rPr>
          <w:lang w:val="ru-RU"/>
        </w:rPr>
      </w:pPr>
      <w:r w:rsidRPr="00DB787E">
        <w:rPr>
          <w:rFonts w:ascii="Times New Roman" w:hAnsi="Times New Roman"/>
          <w:color w:val="000000"/>
          <w:sz w:val="28"/>
          <w:lang w:val="ru-RU"/>
        </w:rPr>
        <w:t xml:space="preserve">Модальные глаголы в косвенной речи в настоящем и прошедшем времени. </w:t>
      </w:r>
    </w:p>
    <w:p w:rsidR="00AF1BDF" w:rsidRDefault="00C026CE">
      <w:pPr>
        <w:spacing w:after="0" w:line="264" w:lineRule="auto"/>
        <w:ind w:firstLine="600"/>
        <w:jc w:val="both"/>
      </w:pPr>
      <w:r>
        <w:rPr>
          <w:rFonts w:ascii="Times New Roman" w:hAnsi="Times New Roman"/>
          <w:color w:val="000000"/>
          <w:sz w:val="28"/>
        </w:rPr>
        <w:t xml:space="preserve">Предложения с конструкциями as … as, not so … as, both … and …, either … or, neither … nor. </w:t>
      </w:r>
    </w:p>
    <w:p w:rsidR="00AF1BDF" w:rsidRPr="00DB787E" w:rsidRDefault="00C026CE">
      <w:pPr>
        <w:spacing w:after="0" w:line="264" w:lineRule="auto"/>
        <w:ind w:firstLine="600"/>
        <w:jc w:val="both"/>
        <w:rPr>
          <w:lang w:val="ru-RU"/>
        </w:rPr>
      </w:pPr>
      <w:r w:rsidRPr="00DB787E">
        <w:rPr>
          <w:rFonts w:ascii="Times New Roman" w:hAnsi="Times New Roman"/>
          <w:color w:val="000000"/>
          <w:sz w:val="28"/>
          <w:lang w:val="ru-RU"/>
        </w:rPr>
        <w:t xml:space="preserve">Предложения с </w:t>
      </w:r>
      <w:r>
        <w:rPr>
          <w:rFonts w:ascii="Times New Roman" w:hAnsi="Times New Roman"/>
          <w:color w:val="000000"/>
          <w:sz w:val="28"/>
        </w:rPr>
        <w:t>I</w:t>
      </w:r>
      <w:r w:rsidRPr="00DB787E">
        <w:rPr>
          <w:rFonts w:ascii="Times New Roman" w:hAnsi="Times New Roman"/>
          <w:color w:val="000000"/>
          <w:sz w:val="28"/>
          <w:lang w:val="ru-RU"/>
        </w:rPr>
        <w:t xml:space="preserve"> </w:t>
      </w:r>
      <w:r>
        <w:rPr>
          <w:rFonts w:ascii="Times New Roman" w:hAnsi="Times New Roman"/>
          <w:color w:val="000000"/>
          <w:sz w:val="28"/>
        </w:rPr>
        <w:t>wish</w:t>
      </w:r>
      <w:r w:rsidRPr="00DB787E">
        <w:rPr>
          <w:rFonts w:ascii="Times New Roman" w:hAnsi="Times New Roman"/>
          <w:color w:val="000000"/>
          <w:sz w:val="28"/>
          <w:lang w:val="ru-RU"/>
        </w:rPr>
        <w:t xml:space="preserve">… </w:t>
      </w:r>
    </w:p>
    <w:p w:rsidR="00AF1BDF" w:rsidRPr="00DB787E" w:rsidRDefault="00C026CE">
      <w:pPr>
        <w:spacing w:after="0" w:line="264" w:lineRule="auto"/>
        <w:ind w:firstLine="600"/>
        <w:jc w:val="both"/>
        <w:rPr>
          <w:lang w:val="ru-RU"/>
        </w:rPr>
      </w:pPr>
      <w:r w:rsidRPr="00DB787E">
        <w:rPr>
          <w:rFonts w:ascii="Times New Roman" w:hAnsi="Times New Roman"/>
          <w:color w:val="000000"/>
          <w:sz w:val="28"/>
          <w:lang w:val="ru-RU"/>
        </w:rPr>
        <w:t>Конструкции с глаголами на -</w:t>
      </w:r>
      <w:r>
        <w:rPr>
          <w:rFonts w:ascii="Times New Roman" w:hAnsi="Times New Roman"/>
          <w:color w:val="000000"/>
          <w:sz w:val="28"/>
        </w:rPr>
        <w:t>ing</w:t>
      </w:r>
      <w:r w:rsidRPr="00DB787E">
        <w:rPr>
          <w:rFonts w:ascii="Times New Roman" w:hAnsi="Times New Roman"/>
          <w:color w:val="000000"/>
          <w:sz w:val="28"/>
          <w:lang w:val="ru-RU"/>
        </w:rPr>
        <w:t xml:space="preserve">: </w:t>
      </w:r>
      <w:r>
        <w:rPr>
          <w:rFonts w:ascii="Times New Roman" w:hAnsi="Times New Roman"/>
          <w:color w:val="000000"/>
          <w:sz w:val="28"/>
        </w:rPr>
        <w:t>to</w:t>
      </w:r>
      <w:r w:rsidRPr="00DB787E">
        <w:rPr>
          <w:rFonts w:ascii="Times New Roman" w:hAnsi="Times New Roman"/>
          <w:color w:val="000000"/>
          <w:sz w:val="28"/>
          <w:lang w:val="ru-RU"/>
        </w:rPr>
        <w:t xml:space="preserve"> </w:t>
      </w:r>
      <w:r>
        <w:rPr>
          <w:rFonts w:ascii="Times New Roman" w:hAnsi="Times New Roman"/>
          <w:color w:val="000000"/>
          <w:sz w:val="28"/>
        </w:rPr>
        <w:t>love</w:t>
      </w:r>
      <w:r w:rsidRPr="00DB787E">
        <w:rPr>
          <w:rFonts w:ascii="Times New Roman" w:hAnsi="Times New Roman"/>
          <w:color w:val="000000"/>
          <w:sz w:val="28"/>
          <w:lang w:val="ru-RU"/>
        </w:rPr>
        <w:t>/</w:t>
      </w:r>
      <w:r>
        <w:rPr>
          <w:rFonts w:ascii="Times New Roman" w:hAnsi="Times New Roman"/>
          <w:color w:val="000000"/>
          <w:sz w:val="28"/>
        </w:rPr>
        <w:t>hate</w:t>
      </w:r>
      <w:r w:rsidRPr="00DB787E">
        <w:rPr>
          <w:rFonts w:ascii="Times New Roman" w:hAnsi="Times New Roman"/>
          <w:color w:val="000000"/>
          <w:sz w:val="28"/>
          <w:lang w:val="ru-RU"/>
        </w:rPr>
        <w:t xml:space="preserve"> </w:t>
      </w:r>
      <w:r>
        <w:rPr>
          <w:rFonts w:ascii="Times New Roman" w:hAnsi="Times New Roman"/>
          <w:color w:val="000000"/>
          <w:sz w:val="28"/>
        </w:rPr>
        <w:t>doing</w:t>
      </w:r>
      <w:r w:rsidRPr="00DB787E">
        <w:rPr>
          <w:rFonts w:ascii="Times New Roman" w:hAnsi="Times New Roman"/>
          <w:color w:val="000000"/>
          <w:sz w:val="28"/>
          <w:lang w:val="ru-RU"/>
        </w:rPr>
        <w:t xml:space="preserve"> </w:t>
      </w:r>
      <w:r>
        <w:rPr>
          <w:rFonts w:ascii="Times New Roman" w:hAnsi="Times New Roman"/>
          <w:color w:val="000000"/>
          <w:sz w:val="28"/>
        </w:rPr>
        <w:t>smth</w:t>
      </w:r>
      <w:r w:rsidRPr="00DB787E">
        <w:rPr>
          <w:rFonts w:ascii="Times New Roman" w:hAnsi="Times New Roman"/>
          <w:color w:val="000000"/>
          <w:sz w:val="28"/>
          <w:lang w:val="ru-RU"/>
        </w:rPr>
        <w:t>.</w:t>
      </w:r>
    </w:p>
    <w:p w:rsidR="00AF1BDF" w:rsidRDefault="00C026CE">
      <w:pPr>
        <w:spacing w:after="0" w:line="264" w:lineRule="auto"/>
        <w:ind w:firstLine="600"/>
        <w:jc w:val="both"/>
      </w:pPr>
      <w:r>
        <w:rPr>
          <w:rFonts w:ascii="Times New Roman" w:hAnsi="Times New Roman"/>
          <w:color w:val="000000"/>
          <w:sz w:val="28"/>
        </w:rPr>
        <w:t xml:space="preserve">Конструкции c глаголами to stop, to remember, to forget (разница в значении to stop doing smth и to stop to do smth). </w:t>
      </w:r>
    </w:p>
    <w:p w:rsidR="00AF1BDF" w:rsidRDefault="00C026CE">
      <w:pPr>
        <w:spacing w:after="0" w:line="264" w:lineRule="auto"/>
        <w:ind w:firstLine="600"/>
        <w:jc w:val="both"/>
      </w:pPr>
      <w:r>
        <w:rPr>
          <w:rFonts w:ascii="Times New Roman" w:hAnsi="Times New Roman"/>
          <w:color w:val="000000"/>
          <w:sz w:val="28"/>
        </w:rPr>
        <w:t xml:space="preserve">Конструкция It takes me … to do smth. </w:t>
      </w:r>
    </w:p>
    <w:p w:rsidR="00AF1BDF" w:rsidRPr="00DB787E" w:rsidRDefault="00C026CE">
      <w:pPr>
        <w:spacing w:after="0" w:line="264" w:lineRule="auto"/>
        <w:ind w:firstLine="600"/>
        <w:jc w:val="both"/>
        <w:rPr>
          <w:lang w:val="ru-RU"/>
        </w:rPr>
      </w:pPr>
      <w:r w:rsidRPr="00DB787E">
        <w:rPr>
          <w:rFonts w:ascii="Times New Roman" w:hAnsi="Times New Roman"/>
          <w:color w:val="000000"/>
          <w:sz w:val="28"/>
          <w:lang w:val="ru-RU"/>
        </w:rPr>
        <w:t xml:space="preserve">Конструкция </w:t>
      </w:r>
      <w:r>
        <w:rPr>
          <w:rFonts w:ascii="Times New Roman" w:hAnsi="Times New Roman"/>
          <w:color w:val="000000"/>
          <w:sz w:val="28"/>
        </w:rPr>
        <w:t>used</w:t>
      </w:r>
      <w:r w:rsidRPr="00DB787E">
        <w:rPr>
          <w:rFonts w:ascii="Times New Roman" w:hAnsi="Times New Roman"/>
          <w:color w:val="000000"/>
          <w:sz w:val="28"/>
          <w:lang w:val="ru-RU"/>
        </w:rPr>
        <w:t xml:space="preserve"> </w:t>
      </w:r>
      <w:r>
        <w:rPr>
          <w:rFonts w:ascii="Times New Roman" w:hAnsi="Times New Roman"/>
          <w:color w:val="000000"/>
          <w:sz w:val="28"/>
        </w:rPr>
        <w:t>to</w:t>
      </w:r>
      <w:r w:rsidRPr="00DB787E">
        <w:rPr>
          <w:rFonts w:ascii="Times New Roman" w:hAnsi="Times New Roman"/>
          <w:color w:val="000000"/>
          <w:sz w:val="28"/>
          <w:lang w:val="ru-RU"/>
        </w:rPr>
        <w:t xml:space="preserve"> + инфинитив глагола. </w:t>
      </w:r>
    </w:p>
    <w:p w:rsidR="00AF1BDF" w:rsidRDefault="00C026CE">
      <w:pPr>
        <w:spacing w:after="0" w:line="264" w:lineRule="auto"/>
        <w:ind w:firstLine="600"/>
        <w:jc w:val="both"/>
      </w:pPr>
      <w:r>
        <w:rPr>
          <w:rFonts w:ascii="Times New Roman" w:hAnsi="Times New Roman"/>
          <w:color w:val="000000"/>
          <w:sz w:val="28"/>
        </w:rPr>
        <w:t xml:space="preserve">Конструкции be/get used to smth, be/get used to doing smth. </w:t>
      </w:r>
    </w:p>
    <w:p w:rsidR="00AF1BDF" w:rsidRDefault="00C026CE">
      <w:pPr>
        <w:spacing w:after="0" w:line="264" w:lineRule="auto"/>
        <w:ind w:firstLine="600"/>
        <w:jc w:val="both"/>
      </w:pPr>
      <w:r>
        <w:rPr>
          <w:rFonts w:ascii="Times New Roman" w:hAnsi="Times New Roman"/>
          <w:color w:val="000000"/>
          <w:sz w:val="28"/>
        </w:rPr>
        <w:t xml:space="preserve">Конструкции I prefer, I’d prefer, I’d rather prefer, выражающие предпочтение, а также конструкции I’d rather, You’d better. </w:t>
      </w:r>
    </w:p>
    <w:p w:rsidR="00AF1BDF" w:rsidRPr="00DB787E" w:rsidRDefault="00C026CE">
      <w:pPr>
        <w:spacing w:after="0" w:line="264" w:lineRule="auto"/>
        <w:ind w:firstLine="600"/>
        <w:jc w:val="both"/>
        <w:rPr>
          <w:lang w:val="ru-RU"/>
        </w:rPr>
      </w:pPr>
      <w:r w:rsidRPr="00DB787E">
        <w:rPr>
          <w:rFonts w:ascii="Times New Roman" w:hAnsi="Times New Roman"/>
          <w:color w:val="000000"/>
          <w:sz w:val="28"/>
          <w:lang w:val="ru-RU"/>
        </w:rPr>
        <w:t>Подлежащее, выраженное собирательным существительным (</w:t>
      </w:r>
      <w:r>
        <w:rPr>
          <w:rFonts w:ascii="Times New Roman" w:hAnsi="Times New Roman"/>
          <w:color w:val="000000"/>
          <w:sz w:val="28"/>
        </w:rPr>
        <w:t>family</w:t>
      </w:r>
      <w:r w:rsidRPr="00DB787E">
        <w:rPr>
          <w:rFonts w:ascii="Times New Roman" w:hAnsi="Times New Roman"/>
          <w:color w:val="000000"/>
          <w:sz w:val="28"/>
          <w:lang w:val="ru-RU"/>
        </w:rPr>
        <w:t xml:space="preserve">, </w:t>
      </w:r>
      <w:r>
        <w:rPr>
          <w:rFonts w:ascii="Times New Roman" w:hAnsi="Times New Roman"/>
          <w:color w:val="000000"/>
          <w:sz w:val="28"/>
        </w:rPr>
        <w:t>police</w:t>
      </w:r>
      <w:r w:rsidRPr="00DB787E">
        <w:rPr>
          <w:rFonts w:ascii="Times New Roman" w:hAnsi="Times New Roman"/>
          <w:color w:val="000000"/>
          <w:sz w:val="28"/>
          <w:lang w:val="ru-RU"/>
        </w:rPr>
        <w:t xml:space="preserve">), и его согласование со сказуемым. </w:t>
      </w:r>
    </w:p>
    <w:p w:rsidR="00AF1BDF" w:rsidRPr="00DB787E" w:rsidRDefault="00C026CE">
      <w:pPr>
        <w:spacing w:after="0" w:line="264" w:lineRule="auto"/>
        <w:ind w:firstLine="600"/>
        <w:jc w:val="both"/>
        <w:rPr>
          <w:lang w:val="ru-RU"/>
        </w:rPr>
      </w:pPr>
      <w:r w:rsidRPr="00DB787E">
        <w:rPr>
          <w:rFonts w:ascii="Times New Roman" w:hAnsi="Times New Roman"/>
          <w:color w:val="000000"/>
          <w:sz w:val="28"/>
          <w:lang w:val="ru-RU"/>
        </w:rPr>
        <w:t>Глаголы (правильные и неправильные) в видовременных формах действительного залога в изъявительном наклонении (</w:t>
      </w:r>
      <w:r>
        <w:rPr>
          <w:rFonts w:ascii="Times New Roman" w:hAnsi="Times New Roman"/>
          <w:color w:val="000000"/>
          <w:sz w:val="28"/>
        </w:rPr>
        <w:t>Present</w:t>
      </w:r>
      <w:r w:rsidRPr="00DB787E">
        <w:rPr>
          <w:rFonts w:ascii="Times New Roman" w:hAnsi="Times New Roman"/>
          <w:color w:val="000000"/>
          <w:sz w:val="28"/>
          <w:lang w:val="ru-RU"/>
        </w:rPr>
        <w:t>/</w:t>
      </w:r>
      <w:r>
        <w:rPr>
          <w:rFonts w:ascii="Times New Roman" w:hAnsi="Times New Roman"/>
          <w:color w:val="000000"/>
          <w:sz w:val="28"/>
        </w:rPr>
        <w:t>Past</w:t>
      </w:r>
      <w:r w:rsidRPr="00DB787E">
        <w:rPr>
          <w:rFonts w:ascii="Times New Roman" w:hAnsi="Times New Roman"/>
          <w:color w:val="000000"/>
          <w:sz w:val="28"/>
          <w:lang w:val="ru-RU"/>
        </w:rPr>
        <w:t>/</w:t>
      </w:r>
      <w:r>
        <w:rPr>
          <w:rFonts w:ascii="Times New Roman" w:hAnsi="Times New Roman"/>
          <w:color w:val="000000"/>
          <w:sz w:val="28"/>
        </w:rPr>
        <w:t>Future</w:t>
      </w:r>
      <w:r w:rsidRPr="00DB787E">
        <w:rPr>
          <w:rFonts w:ascii="Times New Roman" w:hAnsi="Times New Roman"/>
          <w:color w:val="000000"/>
          <w:sz w:val="28"/>
          <w:lang w:val="ru-RU"/>
        </w:rPr>
        <w:t xml:space="preserve"> </w:t>
      </w:r>
      <w:r>
        <w:rPr>
          <w:rFonts w:ascii="Times New Roman" w:hAnsi="Times New Roman"/>
          <w:color w:val="000000"/>
          <w:sz w:val="28"/>
        </w:rPr>
        <w:t>Simple</w:t>
      </w:r>
      <w:r w:rsidRPr="00DB787E">
        <w:rPr>
          <w:rFonts w:ascii="Times New Roman" w:hAnsi="Times New Roman"/>
          <w:color w:val="000000"/>
          <w:sz w:val="28"/>
          <w:lang w:val="ru-RU"/>
        </w:rPr>
        <w:t xml:space="preserve"> </w:t>
      </w:r>
      <w:r>
        <w:rPr>
          <w:rFonts w:ascii="Times New Roman" w:hAnsi="Times New Roman"/>
          <w:color w:val="000000"/>
          <w:sz w:val="28"/>
        </w:rPr>
        <w:t>Tense</w:t>
      </w:r>
      <w:r w:rsidRPr="00DB787E">
        <w:rPr>
          <w:rFonts w:ascii="Times New Roman" w:hAnsi="Times New Roman"/>
          <w:color w:val="000000"/>
          <w:sz w:val="28"/>
          <w:lang w:val="ru-RU"/>
        </w:rPr>
        <w:t xml:space="preserve">, </w:t>
      </w:r>
      <w:r>
        <w:rPr>
          <w:rFonts w:ascii="Times New Roman" w:hAnsi="Times New Roman"/>
          <w:color w:val="000000"/>
          <w:sz w:val="28"/>
        </w:rPr>
        <w:t>Present</w:t>
      </w:r>
      <w:r w:rsidRPr="00DB787E">
        <w:rPr>
          <w:rFonts w:ascii="Times New Roman" w:hAnsi="Times New Roman"/>
          <w:color w:val="000000"/>
          <w:sz w:val="28"/>
          <w:lang w:val="ru-RU"/>
        </w:rPr>
        <w:t>/</w:t>
      </w:r>
      <w:r>
        <w:rPr>
          <w:rFonts w:ascii="Times New Roman" w:hAnsi="Times New Roman"/>
          <w:color w:val="000000"/>
          <w:sz w:val="28"/>
        </w:rPr>
        <w:t>Past</w:t>
      </w:r>
      <w:r w:rsidRPr="00DB787E">
        <w:rPr>
          <w:rFonts w:ascii="Times New Roman" w:hAnsi="Times New Roman"/>
          <w:color w:val="000000"/>
          <w:sz w:val="28"/>
          <w:lang w:val="ru-RU"/>
        </w:rPr>
        <w:t>/</w:t>
      </w:r>
      <w:r>
        <w:rPr>
          <w:rFonts w:ascii="Times New Roman" w:hAnsi="Times New Roman"/>
          <w:color w:val="000000"/>
          <w:sz w:val="28"/>
        </w:rPr>
        <w:t>Future</w:t>
      </w:r>
      <w:r w:rsidRPr="00DB787E">
        <w:rPr>
          <w:rFonts w:ascii="Times New Roman" w:hAnsi="Times New Roman"/>
          <w:color w:val="000000"/>
          <w:sz w:val="28"/>
          <w:lang w:val="ru-RU"/>
        </w:rPr>
        <w:t xml:space="preserve"> </w:t>
      </w:r>
      <w:r>
        <w:rPr>
          <w:rFonts w:ascii="Times New Roman" w:hAnsi="Times New Roman"/>
          <w:color w:val="000000"/>
          <w:sz w:val="28"/>
        </w:rPr>
        <w:t>Continuous</w:t>
      </w:r>
      <w:r w:rsidRPr="00DB787E">
        <w:rPr>
          <w:rFonts w:ascii="Times New Roman" w:hAnsi="Times New Roman"/>
          <w:color w:val="000000"/>
          <w:sz w:val="28"/>
          <w:lang w:val="ru-RU"/>
        </w:rPr>
        <w:t xml:space="preserve"> </w:t>
      </w:r>
      <w:r>
        <w:rPr>
          <w:rFonts w:ascii="Times New Roman" w:hAnsi="Times New Roman"/>
          <w:color w:val="000000"/>
          <w:sz w:val="28"/>
        </w:rPr>
        <w:t>Tense</w:t>
      </w:r>
      <w:r w:rsidRPr="00DB787E">
        <w:rPr>
          <w:rFonts w:ascii="Times New Roman" w:hAnsi="Times New Roman"/>
          <w:color w:val="000000"/>
          <w:sz w:val="28"/>
          <w:lang w:val="ru-RU"/>
        </w:rPr>
        <w:t xml:space="preserve">, </w:t>
      </w:r>
      <w:r>
        <w:rPr>
          <w:rFonts w:ascii="Times New Roman" w:hAnsi="Times New Roman"/>
          <w:color w:val="000000"/>
          <w:sz w:val="28"/>
        </w:rPr>
        <w:t>Present</w:t>
      </w:r>
      <w:r w:rsidRPr="00DB787E">
        <w:rPr>
          <w:rFonts w:ascii="Times New Roman" w:hAnsi="Times New Roman"/>
          <w:color w:val="000000"/>
          <w:sz w:val="28"/>
          <w:lang w:val="ru-RU"/>
        </w:rPr>
        <w:t>/</w:t>
      </w:r>
      <w:r>
        <w:rPr>
          <w:rFonts w:ascii="Times New Roman" w:hAnsi="Times New Roman"/>
          <w:color w:val="000000"/>
          <w:sz w:val="28"/>
        </w:rPr>
        <w:t>Past</w:t>
      </w:r>
      <w:r w:rsidRPr="00DB787E">
        <w:rPr>
          <w:rFonts w:ascii="Times New Roman" w:hAnsi="Times New Roman"/>
          <w:color w:val="000000"/>
          <w:sz w:val="28"/>
          <w:lang w:val="ru-RU"/>
        </w:rPr>
        <w:t xml:space="preserve"> </w:t>
      </w:r>
      <w:r>
        <w:rPr>
          <w:rFonts w:ascii="Times New Roman" w:hAnsi="Times New Roman"/>
          <w:color w:val="000000"/>
          <w:sz w:val="28"/>
        </w:rPr>
        <w:t>Perfect</w:t>
      </w:r>
      <w:r w:rsidRPr="00DB787E">
        <w:rPr>
          <w:rFonts w:ascii="Times New Roman" w:hAnsi="Times New Roman"/>
          <w:color w:val="000000"/>
          <w:sz w:val="28"/>
          <w:lang w:val="ru-RU"/>
        </w:rPr>
        <w:t xml:space="preserve"> </w:t>
      </w:r>
      <w:r>
        <w:rPr>
          <w:rFonts w:ascii="Times New Roman" w:hAnsi="Times New Roman"/>
          <w:color w:val="000000"/>
          <w:sz w:val="28"/>
        </w:rPr>
        <w:t>Tense</w:t>
      </w:r>
      <w:r w:rsidRPr="00DB787E">
        <w:rPr>
          <w:rFonts w:ascii="Times New Roman" w:hAnsi="Times New Roman"/>
          <w:color w:val="000000"/>
          <w:sz w:val="28"/>
          <w:lang w:val="ru-RU"/>
        </w:rPr>
        <w:t xml:space="preserve">, </w:t>
      </w:r>
      <w:r>
        <w:rPr>
          <w:rFonts w:ascii="Times New Roman" w:hAnsi="Times New Roman"/>
          <w:color w:val="000000"/>
          <w:sz w:val="28"/>
        </w:rPr>
        <w:t>Present</w:t>
      </w:r>
      <w:r w:rsidRPr="00DB787E">
        <w:rPr>
          <w:rFonts w:ascii="Times New Roman" w:hAnsi="Times New Roman"/>
          <w:color w:val="000000"/>
          <w:sz w:val="28"/>
          <w:lang w:val="ru-RU"/>
        </w:rPr>
        <w:t xml:space="preserve"> </w:t>
      </w:r>
      <w:r>
        <w:rPr>
          <w:rFonts w:ascii="Times New Roman" w:hAnsi="Times New Roman"/>
          <w:color w:val="000000"/>
          <w:sz w:val="28"/>
        </w:rPr>
        <w:t>Perfect</w:t>
      </w:r>
      <w:r w:rsidRPr="00DB787E">
        <w:rPr>
          <w:rFonts w:ascii="Times New Roman" w:hAnsi="Times New Roman"/>
          <w:color w:val="000000"/>
          <w:sz w:val="28"/>
          <w:lang w:val="ru-RU"/>
        </w:rPr>
        <w:t xml:space="preserve"> </w:t>
      </w:r>
      <w:r>
        <w:rPr>
          <w:rFonts w:ascii="Times New Roman" w:hAnsi="Times New Roman"/>
          <w:color w:val="000000"/>
          <w:sz w:val="28"/>
        </w:rPr>
        <w:t>Continuous</w:t>
      </w:r>
      <w:r w:rsidRPr="00DB787E">
        <w:rPr>
          <w:rFonts w:ascii="Times New Roman" w:hAnsi="Times New Roman"/>
          <w:color w:val="000000"/>
          <w:sz w:val="28"/>
          <w:lang w:val="ru-RU"/>
        </w:rPr>
        <w:t xml:space="preserve"> </w:t>
      </w:r>
      <w:r>
        <w:rPr>
          <w:rFonts w:ascii="Times New Roman" w:hAnsi="Times New Roman"/>
          <w:color w:val="000000"/>
          <w:sz w:val="28"/>
        </w:rPr>
        <w:t>Tense</w:t>
      </w:r>
      <w:r w:rsidRPr="00DB787E">
        <w:rPr>
          <w:rFonts w:ascii="Times New Roman" w:hAnsi="Times New Roman"/>
          <w:color w:val="000000"/>
          <w:sz w:val="28"/>
          <w:lang w:val="ru-RU"/>
        </w:rPr>
        <w:t xml:space="preserve">, </w:t>
      </w:r>
      <w:r>
        <w:rPr>
          <w:rFonts w:ascii="Times New Roman" w:hAnsi="Times New Roman"/>
          <w:color w:val="000000"/>
          <w:sz w:val="28"/>
        </w:rPr>
        <w:t>Future</w:t>
      </w:r>
      <w:r w:rsidRPr="00DB787E">
        <w:rPr>
          <w:rFonts w:ascii="Times New Roman" w:hAnsi="Times New Roman"/>
          <w:color w:val="000000"/>
          <w:sz w:val="28"/>
          <w:lang w:val="ru-RU"/>
        </w:rPr>
        <w:t>-</w:t>
      </w:r>
      <w:r>
        <w:rPr>
          <w:rFonts w:ascii="Times New Roman" w:hAnsi="Times New Roman"/>
          <w:color w:val="000000"/>
          <w:sz w:val="28"/>
        </w:rPr>
        <w:t>in</w:t>
      </w:r>
      <w:r w:rsidRPr="00DB787E">
        <w:rPr>
          <w:rFonts w:ascii="Times New Roman" w:hAnsi="Times New Roman"/>
          <w:color w:val="000000"/>
          <w:sz w:val="28"/>
          <w:lang w:val="ru-RU"/>
        </w:rPr>
        <w:t>-</w:t>
      </w:r>
      <w:r>
        <w:rPr>
          <w:rFonts w:ascii="Times New Roman" w:hAnsi="Times New Roman"/>
          <w:color w:val="000000"/>
          <w:sz w:val="28"/>
        </w:rPr>
        <w:t>the</w:t>
      </w:r>
      <w:r w:rsidRPr="00DB787E">
        <w:rPr>
          <w:rFonts w:ascii="Times New Roman" w:hAnsi="Times New Roman"/>
          <w:color w:val="000000"/>
          <w:sz w:val="28"/>
          <w:lang w:val="ru-RU"/>
        </w:rPr>
        <w:t>-</w:t>
      </w:r>
      <w:r>
        <w:rPr>
          <w:rFonts w:ascii="Times New Roman" w:hAnsi="Times New Roman"/>
          <w:color w:val="000000"/>
          <w:sz w:val="28"/>
        </w:rPr>
        <w:t>Past</w:t>
      </w:r>
      <w:r w:rsidRPr="00DB787E">
        <w:rPr>
          <w:rFonts w:ascii="Times New Roman" w:hAnsi="Times New Roman"/>
          <w:color w:val="000000"/>
          <w:sz w:val="28"/>
          <w:lang w:val="ru-RU"/>
        </w:rPr>
        <w:t xml:space="preserve"> </w:t>
      </w:r>
      <w:r>
        <w:rPr>
          <w:rFonts w:ascii="Times New Roman" w:hAnsi="Times New Roman"/>
          <w:color w:val="000000"/>
          <w:sz w:val="28"/>
        </w:rPr>
        <w:t>Tense</w:t>
      </w:r>
      <w:r w:rsidRPr="00DB787E">
        <w:rPr>
          <w:rFonts w:ascii="Times New Roman" w:hAnsi="Times New Roman"/>
          <w:color w:val="000000"/>
          <w:sz w:val="28"/>
          <w:lang w:val="ru-RU"/>
        </w:rPr>
        <w:t>) и наиболее употребительных формах страдательного залога (</w:t>
      </w:r>
      <w:r>
        <w:rPr>
          <w:rFonts w:ascii="Times New Roman" w:hAnsi="Times New Roman"/>
          <w:color w:val="000000"/>
          <w:sz w:val="28"/>
        </w:rPr>
        <w:t>Present</w:t>
      </w:r>
      <w:r w:rsidRPr="00DB787E">
        <w:rPr>
          <w:rFonts w:ascii="Times New Roman" w:hAnsi="Times New Roman"/>
          <w:color w:val="000000"/>
          <w:sz w:val="28"/>
          <w:lang w:val="ru-RU"/>
        </w:rPr>
        <w:t>/</w:t>
      </w:r>
      <w:r>
        <w:rPr>
          <w:rFonts w:ascii="Times New Roman" w:hAnsi="Times New Roman"/>
          <w:color w:val="000000"/>
          <w:sz w:val="28"/>
        </w:rPr>
        <w:t>Past</w:t>
      </w:r>
      <w:r w:rsidRPr="00DB787E">
        <w:rPr>
          <w:rFonts w:ascii="Times New Roman" w:hAnsi="Times New Roman"/>
          <w:color w:val="000000"/>
          <w:sz w:val="28"/>
          <w:lang w:val="ru-RU"/>
        </w:rPr>
        <w:t xml:space="preserve"> </w:t>
      </w:r>
      <w:r>
        <w:rPr>
          <w:rFonts w:ascii="Times New Roman" w:hAnsi="Times New Roman"/>
          <w:color w:val="000000"/>
          <w:sz w:val="28"/>
        </w:rPr>
        <w:t>Simple</w:t>
      </w:r>
      <w:r w:rsidRPr="00DB787E">
        <w:rPr>
          <w:rFonts w:ascii="Times New Roman" w:hAnsi="Times New Roman"/>
          <w:color w:val="000000"/>
          <w:sz w:val="28"/>
          <w:lang w:val="ru-RU"/>
        </w:rPr>
        <w:t xml:space="preserve"> </w:t>
      </w:r>
      <w:r>
        <w:rPr>
          <w:rFonts w:ascii="Times New Roman" w:hAnsi="Times New Roman"/>
          <w:color w:val="000000"/>
          <w:sz w:val="28"/>
        </w:rPr>
        <w:t>Passive</w:t>
      </w:r>
      <w:r w:rsidRPr="00DB787E">
        <w:rPr>
          <w:rFonts w:ascii="Times New Roman" w:hAnsi="Times New Roman"/>
          <w:color w:val="000000"/>
          <w:sz w:val="28"/>
          <w:lang w:val="ru-RU"/>
        </w:rPr>
        <w:t xml:space="preserve">, </w:t>
      </w:r>
      <w:r>
        <w:rPr>
          <w:rFonts w:ascii="Times New Roman" w:hAnsi="Times New Roman"/>
          <w:color w:val="000000"/>
          <w:sz w:val="28"/>
        </w:rPr>
        <w:t>Present</w:t>
      </w:r>
      <w:r w:rsidRPr="00DB787E">
        <w:rPr>
          <w:rFonts w:ascii="Times New Roman" w:hAnsi="Times New Roman"/>
          <w:color w:val="000000"/>
          <w:sz w:val="28"/>
          <w:lang w:val="ru-RU"/>
        </w:rPr>
        <w:t xml:space="preserve"> </w:t>
      </w:r>
      <w:r>
        <w:rPr>
          <w:rFonts w:ascii="Times New Roman" w:hAnsi="Times New Roman"/>
          <w:color w:val="000000"/>
          <w:sz w:val="28"/>
        </w:rPr>
        <w:t>Perfect</w:t>
      </w:r>
      <w:r w:rsidRPr="00DB787E">
        <w:rPr>
          <w:rFonts w:ascii="Times New Roman" w:hAnsi="Times New Roman"/>
          <w:color w:val="000000"/>
          <w:sz w:val="28"/>
          <w:lang w:val="ru-RU"/>
        </w:rPr>
        <w:t xml:space="preserve"> </w:t>
      </w:r>
      <w:r>
        <w:rPr>
          <w:rFonts w:ascii="Times New Roman" w:hAnsi="Times New Roman"/>
          <w:color w:val="000000"/>
          <w:sz w:val="28"/>
        </w:rPr>
        <w:t>Passive</w:t>
      </w:r>
      <w:r w:rsidRPr="00DB787E">
        <w:rPr>
          <w:rFonts w:ascii="Times New Roman" w:hAnsi="Times New Roman"/>
          <w:color w:val="000000"/>
          <w:sz w:val="28"/>
          <w:lang w:val="ru-RU"/>
        </w:rPr>
        <w:t xml:space="preserve">). </w:t>
      </w:r>
    </w:p>
    <w:p w:rsidR="00AF1BDF" w:rsidRDefault="00C026CE">
      <w:pPr>
        <w:spacing w:after="0" w:line="264" w:lineRule="auto"/>
        <w:ind w:firstLine="600"/>
        <w:jc w:val="both"/>
      </w:pPr>
      <w:r>
        <w:rPr>
          <w:rFonts w:ascii="Times New Roman" w:hAnsi="Times New Roman"/>
          <w:color w:val="000000"/>
          <w:sz w:val="28"/>
        </w:rPr>
        <w:t xml:space="preserve">Конструкция to be going to, формы Future Simple Tense и Present Continuous Tense для выражения будущего действия. </w:t>
      </w:r>
    </w:p>
    <w:p w:rsidR="00AF1BDF" w:rsidRDefault="00C026CE">
      <w:pPr>
        <w:spacing w:after="0" w:line="264" w:lineRule="auto"/>
        <w:ind w:firstLine="600"/>
        <w:jc w:val="both"/>
      </w:pPr>
      <w:r>
        <w:rPr>
          <w:rFonts w:ascii="Times New Roman" w:hAnsi="Times New Roman"/>
          <w:color w:val="000000"/>
          <w:sz w:val="28"/>
        </w:rPr>
        <w:t xml:space="preserve">Модальные глаголы и их эквиваленты (can/be able to, could, must/have to, may, might, should, shall, would, will, need). </w:t>
      </w:r>
    </w:p>
    <w:p w:rsidR="00AF1BDF" w:rsidRDefault="00C026CE">
      <w:pPr>
        <w:spacing w:after="0" w:line="264" w:lineRule="auto"/>
        <w:ind w:firstLine="600"/>
        <w:jc w:val="both"/>
      </w:pPr>
      <w:r>
        <w:rPr>
          <w:rFonts w:ascii="Times New Roman" w:hAnsi="Times New Roman"/>
          <w:color w:val="000000"/>
          <w:sz w:val="28"/>
        </w:rPr>
        <w:t>Неличные формы глагола – инфинитив, герундий, причастие (Participle I и Participle II), причастия в функции определения (Participle I – a playing child, Participle II – a written text).</w:t>
      </w:r>
    </w:p>
    <w:p w:rsidR="00AF1BDF" w:rsidRPr="00DB787E" w:rsidRDefault="00C026CE">
      <w:pPr>
        <w:spacing w:after="0" w:line="264" w:lineRule="auto"/>
        <w:ind w:firstLine="600"/>
        <w:jc w:val="both"/>
        <w:rPr>
          <w:lang w:val="ru-RU"/>
        </w:rPr>
      </w:pPr>
      <w:r w:rsidRPr="00DB787E">
        <w:rPr>
          <w:rFonts w:ascii="Times New Roman" w:hAnsi="Times New Roman"/>
          <w:color w:val="000000"/>
          <w:sz w:val="28"/>
          <w:lang w:val="ru-RU"/>
        </w:rPr>
        <w:t xml:space="preserve">Определённый, неопределённый и нулевой артикли. </w:t>
      </w:r>
    </w:p>
    <w:p w:rsidR="00AF1BDF" w:rsidRPr="00DB787E" w:rsidRDefault="00C026CE">
      <w:pPr>
        <w:spacing w:after="0" w:line="264" w:lineRule="auto"/>
        <w:ind w:firstLine="600"/>
        <w:jc w:val="both"/>
        <w:rPr>
          <w:lang w:val="ru-RU"/>
        </w:rPr>
      </w:pPr>
      <w:r w:rsidRPr="00DB787E">
        <w:rPr>
          <w:rFonts w:ascii="Times New Roman" w:hAnsi="Times New Roman"/>
          <w:color w:val="000000"/>
          <w:sz w:val="28"/>
          <w:lang w:val="ru-RU"/>
        </w:rPr>
        <w:t xml:space="preserve">Имена существительные во множественном числе, образованных по правилу, и исключения. </w:t>
      </w:r>
    </w:p>
    <w:p w:rsidR="00AF1BDF" w:rsidRPr="00DB787E" w:rsidRDefault="00C026CE">
      <w:pPr>
        <w:spacing w:after="0" w:line="264" w:lineRule="auto"/>
        <w:ind w:firstLine="600"/>
        <w:jc w:val="both"/>
        <w:rPr>
          <w:lang w:val="ru-RU"/>
        </w:rPr>
      </w:pPr>
      <w:r w:rsidRPr="00DB787E">
        <w:rPr>
          <w:rFonts w:ascii="Times New Roman" w:hAnsi="Times New Roman"/>
          <w:color w:val="000000"/>
          <w:sz w:val="28"/>
          <w:lang w:val="ru-RU"/>
        </w:rPr>
        <w:lastRenderedPageBreak/>
        <w:t xml:space="preserve">Неисчисляемые имена существительные, имеющие форму только множественного числа. </w:t>
      </w:r>
    </w:p>
    <w:p w:rsidR="00AF1BDF" w:rsidRPr="00DB787E" w:rsidRDefault="00C026CE">
      <w:pPr>
        <w:spacing w:after="0" w:line="264" w:lineRule="auto"/>
        <w:ind w:firstLine="600"/>
        <w:jc w:val="both"/>
        <w:rPr>
          <w:lang w:val="ru-RU"/>
        </w:rPr>
      </w:pPr>
      <w:r w:rsidRPr="00DB787E">
        <w:rPr>
          <w:rFonts w:ascii="Times New Roman" w:hAnsi="Times New Roman"/>
          <w:color w:val="000000"/>
          <w:sz w:val="28"/>
          <w:lang w:val="ru-RU"/>
        </w:rPr>
        <w:t>Притяжательный падеж имён существительных.</w:t>
      </w:r>
    </w:p>
    <w:p w:rsidR="00AF1BDF" w:rsidRPr="00DB787E" w:rsidRDefault="00C026CE">
      <w:pPr>
        <w:spacing w:after="0" w:line="264" w:lineRule="auto"/>
        <w:ind w:firstLine="600"/>
        <w:jc w:val="both"/>
        <w:rPr>
          <w:lang w:val="ru-RU"/>
        </w:rPr>
      </w:pPr>
      <w:r w:rsidRPr="00DB787E">
        <w:rPr>
          <w:rFonts w:ascii="Times New Roman" w:hAnsi="Times New Roman"/>
          <w:color w:val="000000"/>
          <w:sz w:val="28"/>
          <w:lang w:val="ru-RU"/>
        </w:rPr>
        <w:t xml:space="preserve">Имена прилагательные и наречия в положительной, сравнительной и превосходной степенях, образованных по правилу, и исключения. </w:t>
      </w:r>
    </w:p>
    <w:p w:rsidR="00AF1BDF" w:rsidRPr="00DB787E" w:rsidRDefault="00C026CE">
      <w:pPr>
        <w:spacing w:after="0" w:line="264" w:lineRule="auto"/>
        <w:ind w:firstLine="600"/>
        <w:jc w:val="both"/>
        <w:rPr>
          <w:lang w:val="ru-RU"/>
        </w:rPr>
      </w:pPr>
      <w:r w:rsidRPr="00DB787E">
        <w:rPr>
          <w:rFonts w:ascii="Times New Roman" w:hAnsi="Times New Roman"/>
          <w:color w:val="000000"/>
          <w:sz w:val="28"/>
          <w:lang w:val="ru-RU"/>
        </w:rPr>
        <w:t>Порядок следования нескольких прилагательных (мнение – размер – возраст – цвет – происхождение).</w:t>
      </w:r>
    </w:p>
    <w:p w:rsidR="00AF1BDF" w:rsidRDefault="00C026CE">
      <w:pPr>
        <w:spacing w:after="0" w:line="264" w:lineRule="auto"/>
        <w:ind w:firstLine="600"/>
        <w:jc w:val="both"/>
      </w:pPr>
      <w:r>
        <w:rPr>
          <w:rFonts w:ascii="Times New Roman" w:hAnsi="Times New Roman"/>
          <w:color w:val="000000"/>
          <w:sz w:val="28"/>
        </w:rPr>
        <w:t xml:space="preserve">Слова, выражающие количество (many/much, little/a little, few/a few, a lot of). </w:t>
      </w:r>
    </w:p>
    <w:p w:rsidR="00AF1BDF" w:rsidRPr="00DB787E" w:rsidRDefault="00C026CE">
      <w:pPr>
        <w:spacing w:after="0" w:line="264" w:lineRule="auto"/>
        <w:ind w:firstLine="600"/>
        <w:jc w:val="both"/>
        <w:rPr>
          <w:lang w:val="ru-RU"/>
        </w:rPr>
      </w:pPr>
      <w:r w:rsidRPr="00DB787E">
        <w:rPr>
          <w:rFonts w:ascii="Times New Roman" w:hAnsi="Times New Roman"/>
          <w:color w:val="000000"/>
          <w:sz w:val="28"/>
          <w:lang w:val="ru-RU"/>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неопределённые местоимения и их производные, отрицательные местоимения </w:t>
      </w:r>
      <w:r>
        <w:rPr>
          <w:rFonts w:ascii="Times New Roman" w:hAnsi="Times New Roman"/>
          <w:color w:val="000000"/>
          <w:sz w:val="28"/>
        </w:rPr>
        <w:t>none</w:t>
      </w:r>
      <w:r w:rsidRPr="00DB787E">
        <w:rPr>
          <w:rFonts w:ascii="Times New Roman" w:hAnsi="Times New Roman"/>
          <w:color w:val="000000"/>
          <w:sz w:val="28"/>
          <w:lang w:val="ru-RU"/>
        </w:rPr>
        <w:t xml:space="preserve">, </w:t>
      </w:r>
      <w:r>
        <w:rPr>
          <w:rFonts w:ascii="Times New Roman" w:hAnsi="Times New Roman"/>
          <w:color w:val="000000"/>
          <w:sz w:val="28"/>
        </w:rPr>
        <w:t>no</w:t>
      </w:r>
      <w:r w:rsidRPr="00DB787E">
        <w:rPr>
          <w:rFonts w:ascii="Times New Roman" w:hAnsi="Times New Roman"/>
          <w:color w:val="000000"/>
          <w:sz w:val="28"/>
          <w:lang w:val="ru-RU"/>
        </w:rPr>
        <w:t xml:space="preserve"> и производные последнего (</w:t>
      </w:r>
      <w:r>
        <w:rPr>
          <w:rFonts w:ascii="Times New Roman" w:hAnsi="Times New Roman"/>
          <w:color w:val="000000"/>
          <w:sz w:val="28"/>
        </w:rPr>
        <w:t>nobody</w:t>
      </w:r>
      <w:r w:rsidRPr="00DB787E">
        <w:rPr>
          <w:rFonts w:ascii="Times New Roman" w:hAnsi="Times New Roman"/>
          <w:color w:val="000000"/>
          <w:sz w:val="28"/>
          <w:lang w:val="ru-RU"/>
        </w:rPr>
        <w:t xml:space="preserve">, </w:t>
      </w:r>
      <w:r>
        <w:rPr>
          <w:rFonts w:ascii="Times New Roman" w:hAnsi="Times New Roman"/>
          <w:color w:val="000000"/>
          <w:sz w:val="28"/>
        </w:rPr>
        <w:t>nothing</w:t>
      </w:r>
      <w:r w:rsidRPr="00DB787E">
        <w:rPr>
          <w:rFonts w:ascii="Times New Roman" w:hAnsi="Times New Roman"/>
          <w:color w:val="000000"/>
          <w:sz w:val="28"/>
          <w:lang w:val="ru-RU"/>
        </w:rPr>
        <w:t xml:space="preserve"> и другие). </w:t>
      </w:r>
    </w:p>
    <w:p w:rsidR="00AF1BDF" w:rsidRPr="00DB787E" w:rsidRDefault="00C026CE">
      <w:pPr>
        <w:spacing w:after="0" w:line="264" w:lineRule="auto"/>
        <w:ind w:firstLine="600"/>
        <w:jc w:val="both"/>
        <w:rPr>
          <w:lang w:val="ru-RU"/>
        </w:rPr>
      </w:pPr>
      <w:r w:rsidRPr="00DB787E">
        <w:rPr>
          <w:rFonts w:ascii="Times New Roman" w:hAnsi="Times New Roman"/>
          <w:color w:val="000000"/>
          <w:sz w:val="28"/>
          <w:lang w:val="ru-RU"/>
        </w:rPr>
        <w:t xml:space="preserve">Количественные и порядковые числительные. </w:t>
      </w:r>
    </w:p>
    <w:p w:rsidR="00AF1BDF" w:rsidRPr="00DB787E" w:rsidRDefault="00C026CE">
      <w:pPr>
        <w:spacing w:after="0" w:line="264" w:lineRule="auto"/>
        <w:ind w:firstLine="600"/>
        <w:jc w:val="both"/>
        <w:rPr>
          <w:lang w:val="ru-RU"/>
        </w:rPr>
      </w:pPr>
      <w:r w:rsidRPr="00DB787E">
        <w:rPr>
          <w:rFonts w:ascii="Times New Roman" w:hAnsi="Times New Roman"/>
          <w:color w:val="000000"/>
          <w:sz w:val="28"/>
          <w:lang w:val="ru-RU"/>
        </w:rPr>
        <w:t xml:space="preserve">Предлоги места, времени, направления, предлоги, употребляемые с глаголами в страдательном залоге. </w:t>
      </w:r>
    </w:p>
    <w:p w:rsidR="00AF1BDF" w:rsidRPr="00DB787E" w:rsidRDefault="00C026CE">
      <w:pPr>
        <w:spacing w:after="0" w:line="264" w:lineRule="auto"/>
        <w:ind w:firstLine="600"/>
        <w:jc w:val="both"/>
        <w:rPr>
          <w:lang w:val="ru-RU"/>
        </w:rPr>
      </w:pPr>
      <w:r w:rsidRPr="00DB787E">
        <w:rPr>
          <w:rFonts w:ascii="Times New Roman" w:hAnsi="Times New Roman"/>
          <w:b/>
          <w:color w:val="000000"/>
          <w:sz w:val="28"/>
          <w:lang w:val="ru-RU"/>
        </w:rPr>
        <w:t>Социокультурные знания и умения</w:t>
      </w:r>
    </w:p>
    <w:p w:rsidR="00AF1BDF" w:rsidRPr="00DB787E" w:rsidRDefault="00C026CE">
      <w:pPr>
        <w:spacing w:after="0" w:line="264" w:lineRule="auto"/>
        <w:ind w:firstLine="600"/>
        <w:jc w:val="both"/>
        <w:rPr>
          <w:lang w:val="ru-RU"/>
        </w:rPr>
      </w:pPr>
      <w:r w:rsidRPr="00DB787E">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страны/стран изучаемого языка и основных социокультурных элементов речевого поведенческого этикета в англоязычной среде в рамках тематического содержания 11 класса.</w:t>
      </w:r>
    </w:p>
    <w:p w:rsidR="00AF1BDF" w:rsidRPr="00DB787E" w:rsidRDefault="00C026CE">
      <w:pPr>
        <w:spacing w:after="0" w:line="264" w:lineRule="auto"/>
        <w:ind w:firstLine="600"/>
        <w:jc w:val="both"/>
        <w:rPr>
          <w:lang w:val="ru-RU"/>
        </w:rPr>
      </w:pPr>
      <w:r w:rsidRPr="00DB787E">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и реалий родной страны и страны/стран изучаемого языка при изучении тем: государственное устройство, система образования, страницы истории, национальные и популярные праздники, проведение досуга, этикетные особенности общения, традиции в кулинарии и другие.</w:t>
      </w:r>
    </w:p>
    <w:p w:rsidR="00AF1BDF" w:rsidRPr="00DB787E" w:rsidRDefault="00C026CE">
      <w:pPr>
        <w:spacing w:after="0" w:line="264" w:lineRule="auto"/>
        <w:ind w:firstLine="600"/>
        <w:jc w:val="both"/>
        <w:rPr>
          <w:lang w:val="ru-RU"/>
        </w:rPr>
      </w:pPr>
      <w:r w:rsidRPr="00DB787E">
        <w:rPr>
          <w:rFonts w:ascii="Times New Roman" w:hAnsi="Times New Roman"/>
          <w:color w:val="000000"/>
          <w:sz w:val="28"/>
          <w:lang w:val="ru-RU"/>
        </w:rPr>
        <w:t xml:space="preserve">Владение основными сведениями о социокультурном портрете и культурном наследии страны/стран, говорящих на английском языке. </w:t>
      </w:r>
    </w:p>
    <w:p w:rsidR="00AF1BDF" w:rsidRPr="00DB787E" w:rsidRDefault="00C026CE">
      <w:pPr>
        <w:spacing w:after="0" w:line="264" w:lineRule="auto"/>
        <w:ind w:firstLine="600"/>
        <w:jc w:val="both"/>
        <w:rPr>
          <w:lang w:val="ru-RU"/>
        </w:rPr>
      </w:pPr>
      <w:r w:rsidRPr="00DB787E">
        <w:rPr>
          <w:rFonts w:ascii="Times New Roman" w:hAnsi="Times New Roman"/>
          <w:color w:val="000000"/>
          <w:sz w:val="28"/>
          <w:lang w:val="ru-RU"/>
        </w:rPr>
        <w:t>Понимание речевых различий в ситуациях официального и неофициального общения в рамках тематического содержания речи и использование лексико-грамматических средств с их учётом.</w:t>
      </w:r>
    </w:p>
    <w:p w:rsidR="00AF1BDF" w:rsidRPr="00DB787E" w:rsidRDefault="00C026CE">
      <w:pPr>
        <w:spacing w:after="0" w:line="264" w:lineRule="auto"/>
        <w:ind w:firstLine="600"/>
        <w:jc w:val="both"/>
        <w:rPr>
          <w:lang w:val="ru-RU"/>
        </w:rPr>
      </w:pPr>
      <w:r w:rsidRPr="00DB787E">
        <w:rPr>
          <w:rFonts w:ascii="Times New Roman" w:hAnsi="Times New Roman"/>
          <w:color w:val="000000"/>
          <w:sz w:val="28"/>
          <w:lang w:val="ru-RU"/>
        </w:rPr>
        <w:t>Развитие умения представлять родную страну/малую родину и страну/страны изучаемого языка (культурные явления и события, достопримечательности, выдающиеся люди: государственные деятели, учёные, писатели, поэты, художники, композиторы, музыканты, спортсмены, актёры и другие).</w:t>
      </w:r>
    </w:p>
    <w:p w:rsidR="00AF1BDF" w:rsidRPr="00DB787E" w:rsidRDefault="00C026CE">
      <w:pPr>
        <w:spacing w:after="0" w:line="264" w:lineRule="auto"/>
        <w:ind w:firstLine="600"/>
        <w:jc w:val="both"/>
        <w:rPr>
          <w:lang w:val="ru-RU"/>
        </w:rPr>
      </w:pPr>
      <w:r w:rsidRPr="00DB787E">
        <w:rPr>
          <w:rFonts w:ascii="Times New Roman" w:hAnsi="Times New Roman"/>
          <w:b/>
          <w:color w:val="000000"/>
          <w:sz w:val="28"/>
          <w:lang w:val="ru-RU"/>
        </w:rPr>
        <w:lastRenderedPageBreak/>
        <w:t>Компенсаторные умения</w:t>
      </w:r>
    </w:p>
    <w:p w:rsidR="00AF1BDF" w:rsidRPr="00DB787E" w:rsidRDefault="00C026CE">
      <w:pPr>
        <w:spacing w:after="0" w:line="264" w:lineRule="auto"/>
        <w:ind w:firstLine="600"/>
        <w:jc w:val="both"/>
        <w:rPr>
          <w:lang w:val="ru-RU"/>
        </w:rPr>
      </w:pPr>
      <w:r w:rsidRPr="00DB787E">
        <w:rPr>
          <w:rFonts w:ascii="Times New Roman" w:hAnsi="Times New Roman"/>
          <w:color w:val="000000"/>
          <w:sz w:val="28"/>
          <w:lang w:val="ru-RU"/>
        </w:rPr>
        <w:t>Овладение компенсаторными умениями, позволяющими в случае сбоя коммуникации, а также в условиях дефицита языковых средств использовать различные приемы переработки информации: при говорении – переспрос, при говорении и письме – описание/перифраз/толкование, при чтении и аудировании – языковую и контекстуальную догадку.</w:t>
      </w:r>
    </w:p>
    <w:p w:rsidR="00AF1BDF" w:rsidRPr="00DB787E" w:rsidRDefault="00C026CE">
      <w:pPr>
        <w:spacing w:after="0" w:line="264" w:lineRule="auto"/>
        <w:ind w:firstLine="600"/>
        <w:jc w:val="both"/>
        <w:rPr>
          <w:lang w:val="ru-RU"/>
        </w:rPr>
      </w:pPr>
      <w:r w:rsidRPr="00DB787E">
        <w:rPr>
          <w:rFonts w:ascii="Times New Roman" w:hAnsi="Times New Roman"/>
          <w:color w:val="000000"/>
          <w:sz w:val="28"/>
          <w:lang w:val="ru-RU"/>
        </w:rPr>
        <w:t>Развитие умения игнорировать информацию, не являющуюся необходимой, для понимания основного содержания, прочитанного/прослушанного текста или для нахождения в тексте запрашиваемой информации.</w:t>
      </w:r>
    </w:p>
    <w:p w:rsidR="00AF1BDF" w:rsidRPr="00DB787E" w:rsidRDefault="00AF1BDF">
      <w:pPr>
        <w:rPr>
          <w:lang w:val="ru-RU"/>
        </w:rPr>
        <w:sectPr w:rsidR="00AF1BDF" w:rsidRPr="00DB787E">
          <w:pgSz w:w="11906" w:h="16383"/>
          <w:pgMar w:top="1134" w:right="850" w:bottom="1134" w:left="1701" w:header="720" w:footer="720" w:gutter="0"/>
          <w:cols w:space="720"/>
        </w:sectPr>
      </w:pPr>
    </w:p>
    <w:p w:rsidR="00AF1BDF" w:rsidRPr="00DB787E" w:rsidRDefault="00C026CE">
      <w:pPr>
        <w:spacing w:after="0" w:line="264" w:lineRule="auto"/>
        <w:ind w:left="120"/>
        <w:jc w:val="both"/>
        <w:rPr>
          <w:lang w:val="ru-RU"/>
        </w:rPr>
      </w:pPr>
      <w:bookmarkStart w:id="8" w:name="block-35137645"/>
      <w:bookmarkEnd w:id="7"/>
      <w:r w:rsidRPr="00DB787E">
        <w:rPr>
          <w:rFonts w:ascii="Times New Roman" w:hAnsi="Times New Roman"/>
          <w:color w:val="000000"/>
          <w:sz w:val="28"/>
          <w:lang w:val="ru-RU"/>
        </w:rPr>
        <w:lastRenderedPageBreak/>
        <w:t>ПЛАНИРУЕМЫЕ РЕЗУЛЬТАТЫ ОСВОЕНИЯ ПРОГРАММЫ ПО АНГЛИЙСКОМУ ЯЗЫКУ НА УРОВНЕ СРЕДНЕГО ОБЩЕГО ОБРАЗОВАНИЯ</w:t>
      </w:r>
    </w:p>
    <w:p w:rsidR="00AF1BDF" w:rsidRPr="00DB787E" w:rsidRDefault="00AF1BDF">
      <w:pPr>
        <w:spacing w:after="0" w:line="264" w:lineRule="auto"/>
        <w:ind w:left="120"/>
        <w:jc w:val="both"/>
        <w:rPr>
          <w:lang w:val="ru-RU"/>
        </w:rPr>
      </w:pPr>
    </w:p>
    <w:p w:rsidR="00AF1BDF" w:rsidRPr="00DB787E" w:rsidRDefault="00C026CE">
      <w:pPr>
        <w:spacing w:after="0" w:line="264" w:lineRule="auto"/>
        <w:ind w:left="120"/>
        <w:jc w:val="both"/>
        <w:rPr>
          <w:lang w:val="ru-RU"/>
        </w:rPr>
      </w:pPr>
      <w:r w:rsidRPr="00DB787E">
        <w:rPr>
          <w:rFonts w:ascii="Times New Roman" w:hAnsi="Times New Roman"/>
          <w:b/>
          <w:color w:val="000000"/>
          <w:sz w:val="28"/>
          <w:lang w:val="ru-RU"/>
        </w:rPr>
        <w:t>ЛИЧНОСТНЫЕ РЕЗУЛЬТАТЫ</w:t>
      </w:r>
    </w:p>
    <w:p w:rsidR="00AF1BDF" w:rsidRPr="00DB787E" w:rsidRDefault="00AF1BDF">
      <w:pPr>
        <w:spacing w:after="0" w:line="264" w:lineRule="auto"/>
        <w:ind w:left="120"/>
        <w:jc w:val="both"/>
        <w:rPr>
          <w:lang w:val="ru-RU"/>
        </w:rPr>
      </w:pPr>
    </w:p>
    <w:p w:rsidR="00AF1BDF" w:rsidRPr="00DB787E" w:rsidRDefault="00C026CE">
      <w:pPr>
        <w:spacing w:after="0" w:line="264" w:lineRule="auto"/>
        <w:ind w:firstLine="600"/>
        <w:jc w:val="both"/>
        <w:rPr>
          <w:lang w:val="ru-RU"/>
        </w:rPr>
      </w:pPr>
      <w:r w:rsidRPr="00DB787E">
        <w:rPr>
          <w:rFonts w:ascii="Times New Roman" w:hAnsi="Times New Roman"/>
          <w:color w:val="000000"/>
          <w:sz w:val="28"/>
          <w:lang w:val="ru-RU"/>
        </w:rPr>
        <w:t>Личностные результаты освоения программы по английскому языку на уровне среднего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AF1BDF" w:rsidRPr="00DB787E" w:rsidRDefault="00C026CE">
      <w:pPr>
        <w:spacing w:after="0" w:line="264" w:lineRule="auto"/>
        <w:ind w:firstLine="600"/>
        <w:jc w:val="both"/>
        <w:rPr>
          <w:lang w:val="ru-RU"/>
        </w:rPr>
      </w:pPr>
      <w:r w:rsidRPr="00DB787E">
        <w:rPr>
          <w:rFonts w:ascii="Times New Roman" w:hAnsi="Times New Roman"/>
          <w:color w:val="000000"/>
          <w:sz w:val="28"/>
          <w:lang w:val="ru-RU"/>
        </w:rPr>
        <w:t>Личностные результаты освоения обучающимися программы по английскому языку для уровня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w:t>
      </w:r>
    </w:p>
    <w:p w:rsidR="00AF1BDF" w:rsidRPr="00DB787E" w:rsidRDefault="00C026CE">
      <w:pPr>
        <w:spacing w:after="0" w:line="264" w:lineRule="auto"/>
        <w:ind w:firstLine="600"/>
        <w:jc w:val="both"/>
        <w:rPr>
          <w:lang w:val="ru-RU"/>
        </w:rPr>
      </w:pPr>
      <w:r w:rsidRPr="00DB787E">
        <w:rPr>
          <w:rFonts w:ascii="Times New Roman" w:hAnsi="Times New Roman"/>
          <w:color w:val="000000"/>
          <w:sz w:val="28"/>
          <w:lang w:val="ru-RU"/>
        </w:rPr>
        <w:t xml:space="preserve">В результате изучения английского языка на уровне среднего общего образования у обучающегося будут сформированы следующие личностные результаты: </w:t>
      </w:r>
    </w:p>
    <w:p w:rsidR="00AF1BDF" w:rsidRPr="00DB787E" w:rsidRDefault="00C026CE">
      <w:pPr>
        <w:spacing w:after="0" w:line="264" w:lineRule="auto"/>
        <w:ind w:firstLine="600"/>
        <w:jc w:val="both"/>
        <w:rPr>
          <w:lang w:val="ru-RU"/>
        </w:rPr>
      </w:pPr>
      <w:r w:rsidRPr="00DB787E">
        <w:rPr>
          <w:rFonts w:ascii="Times New Roman" w:hAnsi="Times New Roman"/>
          <w:b/>
          <w:color w:val="000000"/>
          <w:sz w:val="28"/>
          <w:lang w:val="ru-RU"/>
        </w:rPr>
        <w:t>1) гражданского воспитания:</w:t>
      </w:r>
    </w:p>
    <w:p w:rsidR="00AF1BDF" w:rsidRPr="00DB787E" w:rsidRDefault="00C026CE">
      <w:pPr>
        <w:spacing w:after="0" w:line="264" w:lineRule="auto"/>
        <w:ind w:firstLine="600"/>
        <w:jc w:val="both"/>
        <w:rPr>
          <w:lang w:val="ru-RU"/>
        </w:rPr>
      </w:pPr>
      <w:r w:rsidRPr="00DB787E">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rsidR="00AF1BDF" w:rsidRPr="00DB787E" w:rsidRDefault="00C026CE">
      <w:pPr>
        <w:spacing w:after="0" w:line="264" w:lineRule="auto"/>
        <w:ind w:firstLine="600"/>
        <w:jc w:val="both"/>
        <w:rPr>
          <w:lang w:val="ru-RU"/>
        </w:rPr>
      </w:pPr>
      <w:r w:rsidRPr="00DB787E">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AF1BDF" w:rsidRPr="00DB787E" w:rsidRDefault="00C026CE">
      <w:pPr>
        <w:spacing w:after="0" w:line="264" w:lineRule="auto"/>
        <w:ind w:firstLine="600"/>
        <w:jc w:val="both"/>
        <w:rPr>
          <w:lang w:val="ru-RU"/>
        </w:rPr>
      </w:pPr>
      <w:r w:rsidRPr="00DB787E">
        <w:rPr>
          <w:rFonts w:ascii="Times New Roman" w:hAnsi="Times New Roman"/>
          <w:color w:val="000000"/>
          <w:sz w:val="28"/>
          <w:lang w:val="ru-RU"/>
        </w:rPr>
        <w:t xml:space="preserve">принятие традиционных национальных, общечеловеческих гуманистических и демократических ценностей; </w:t>
      </w:r>
    </w:p>
    <w:p w:rsidR="00AF1BDF" w:rsidRPr="00DB787E" w:rsidRDefault="00C026CE">
      <w:pPr>
        <w:spacing w:after="0" w:line="264" w:lineRule="auto"/>
        <w:ind w:firstLine="600"/>
        <w:jc w:val="both"/>
        <w:rPr>
          <w:lang w:val="ru-RU"/>
        </w:rPr>
      </w:pPr>
      <w:r w:rsidRPr="00DB787E">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AF1BDF" w:rsidRPr="00DB787E" w:rsidRDefault="00C026CE">
      <w:pPr>
        <w:spacing w:after="0" w:line="264" w:lineRule="auto"/>
        <w:ind w:firstLine="600"/>
        <w:jc w:val="both"/>
        <w:rPr>
          <w:lang w:val="ru-RU"/>
        </w:rPr>
      </w:pPr>
      <w:r w:rsidRPr="00DB787E">
        <w:rPr>
          <w:rFonts w:ascii="Times New Roman" w:hAnsi="Times New Roman"/>
          <w:color w:val="000000"/>
          <w:sz w:val="28"/>
          <w:lang w:val="ru-RU"/>
        </w:rPr>
        <w:lastRenderedPageBreak/>
        <w:t>готовность вести совместную деятельность в интересах гражданского общества, участвовать в самоуправлении в образовательной организации;</w:t>
      </w:r>
    </w:p>
    <w:p w:rsidR="00AF1BDF" w:rsidRPr="00DB787E" w:rsidRDefault="00C026CE">
      <w:pPr>
        <w:spacing w:after="0" w:line="264" w:lineRule="auto"/>
        <w:ind w:firstLine="600"/>
        <w:jc w:val="both"/>
        <w:rPr>
          <w:lang w:val="ru-RU"/>
        </w:rPr>
      </w:pPr>
      <w:r w:rsidRPr="00DB787E">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AF1BDF" w:rsidRPr="00DB787E" w:rsidRDefault="00C026CE">
      <w:pPr>
        <w:spacing w:after="0" w:line="264" w:lineRule="auto"/>
        <w:ind w:firstLine="600"/>
        <w:jc w:val="both"/>
        <w:rPr>
          <w:lang w:val="ru-RU"/>
        </w:rPr>
      </w:pPr>
      <w:r w:rsidRPr="00DB787E">
        <w:rPr>
          <w:rFonts w:ascii="Times New Roman" w:hAnsi="Times New Roman"/>
          <w:color w:val="000000"/>
          <w:sz w:val="28"/>
          <w:lang w:val="ru-RU"/>
        </w:rPr>
        <w:t>готовность к гуманитарной и волонтёрской деятельности.</w:t>
      </w:r>
    </w:p>
    <w:p w:rsidR="00AF1BDF" w:rsidRPr="00DB787E" w:rsidRDefault="00C026CE">
      <w:pPr>
        <w:spacing w:after="0" w:line="264" w:lineRule="auto"/>
        <w:ind w:firstLine="600"/>
        <w:jc w:val="both"/>
        <w:rPr>
          <w:lang w:val="ru-RU"/>
        </w:rPr>
      </w:pPr>
      <w:r w:rsidRPr="00DB787E">
        <w:rPr>
          <w:rFonts w:ascii="Times New Roman" w:hAnsi="Times New Roman"/>
          <w:b/>
          <w:color w:val="000000"/>
          <w:sz w:val="28"/>
          <w:lang w:val="ru-RU"/>
        </w:rPr>
        <w:t>2) патриотического воспитания:</w:t>
      </w:r>
    </w:p>
    <w:p w:rsidR="00AF1BDF" w:rsidRPr="00DB787E" w:rsidRDefault="00C026CE">
      <w:pPr>
        <w:spacing w:after="0" w:line="264" w:lineRule="auto"/>
        <w:ind w:firstLine="600"/>
        <w:jc w:val="both"/>
        <w:rPr>
          <w:lang w:val="ru-RU"/>
        </w:rPr>
      </w:pPr>
      <w:r w:rsidRPr="00DB787E">
        <w:rPr>
          <w:rFonts w:ascii="Times New Roman" w:hAnsi="Times New Roman"/>
          <w:color w:val="000000"/>
          <w:sz w:val="28"/>
          <w:lang w:val="ru-RU"/>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w:t>
      </w:r>
    </w:p>
    <w:p w:rsidR="00AF1BDF" w:rsidRPr="00DB787E" w:rsidRDefault="00C026CE">
      <w:pPr>
        <w:spacing w:after="0" w:line="264" w:lineRule="auto"/>
        <w:ind w:firstLine="600"/>
        <w:jc w:val="both"/>
        <w:rPr>
          <w:lang w:val="ru-RU"/>
        </w:rPr>
      </w:pPr>
      <w:r w:rsidRPr="00DB787E">
        <w:rPr>
          <w:rFonts w:ascii="Times New Roman" w:hAnsi="Times New Roman"/>
          <w:color w:val="000000"/>
          <w:sz w:val="28"/>
          <w:lang w:val="ru-RU"/>
        </w:rPr>
        <w:t xml:space="preserve">ценностное отношение к государственным символам, историческому и природному наследию, памятникам, традициям народов России и страны/стран изучаемого языка, достижениям России и страны/стран изучаемого языка в науке, искусстве, спорте, технологиях, труде; </w:t>
      </w:r>
    </w:p>
    <w:p w:rsidR="00AF1BDF" w:rsidRPr="00DB787E" w:rsidRDefault="00C026CE">
      <w:pPr>
        <w:spacing w:after="0" w:line="264" w:lineRule="auto"/>
        <w:ind w:firstLine="600"/>
        <w:jc w:val="both"/>
        <w:rPr>
          <w:lang w:val="ru-RU"/>
        </w:rPr>
      </w:pPr>
      <w:r w:rsidRPr="00DB787E">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w:t>
      </w:r>
    </w:p>
    <w:p w:rsidR="00AF1BDF" w:rsidRPr="00DB787E" w:rsidRDefault="00C026CE">
      <w:pPr>
        <w:spacing w:after="0" w:line="264" w:lineRule="auto"/>
        <w:ind w:firstLine="600"/>
        <w:jc w:val="both"/>
        <w:rPr>
          <w:lang w:val="ru-RU"/>
        </w:rPr>
      </w:pPr>
      <w:r w:rsidRPr="00DB787E">
        <w:rPr>
          <w:rFonts w:ascii="Times New Roman" w:hAnsi="Times New Roman"/>
          <w:b/>
          <w:color w:val="000000"/>
          <w:sz w:val="28"/>
          <w:lang w:val="ru-RU"/>
        </w:rPr>
        <w:t>3) духовно-нравственного воспитания:</w:t>
      </w:r>
    </w:p>
    <w:p w:rsidR="00AF1BDF" w:rsidRPr="00DB787E" w:rsidRDefault="00C026CE">
      <w:pPr>
        <w:spacing w:after="0" w:line="264" w:lineRule="auto"/>
        <w:ind w:firstLine="600"/>
        <w:jc w:val="both"/>
        <w:rPr>
          <w:lang w:val="ru-RU"/>
        </w:rPr>
      </w:pPr>
      <w:r w:rsidRPr="00DB787E">
        <w:rPr>
          <w:rFonts w:ascii="Times New Roman" w:hAnsi="Times New Roman"/>
          <w:color w:val="000000"/>
          <w:sz w:val="28"/>
          <w:lang w:val="ru-RU"/>
        </w:rPr>
        <w:t>осознание духовных ценностей российского народа;</w:t>
      </w:r>
    </w:p>
    <w:p w:rsidR="00AF1BDF" w:rsidRPr="00DB787E" w:rsidRDefault="00C026CE">
      <w:pPr>
        <w:spacing w:after="0" w:line="264" w:lineRule="auto"/>
        <w:ind w:firstLine="600"/>
        <w:jc w:val="both"/>
        <w:rPr>
          <w:lang w:val="ru-RU"/>
        </w:rPr>
      </w:pPr>
      <w:r w:rsidRPr="00DB787E">
        <w:rPr>
          <w:rFonts w:ascii="Times New Roman" w:hAnsi="Times New Roman"/>
          <w:color w:val="000000"/>
          <w:sz w:val="28"/>
          <w:lang w:val="ru-RU"/>
        </w:rPr>
        <w:t xml:space="preserve">сформированность нравственного сознания, этического поведения; </w:t>
      </w:r>
    </w:p>
    <w:p w:rsidR="00AF1BDF" w:rsidRPr="00DB787E" w:rsidRDefault="00C026CE">
      <w:pPr>
        <w:spacing w:after="0" w:line="264" w:lineRule="auto"/>
        <w:ind w:firstLine="600"/>
        <w:jc w:val="both"/>
        <w:rPr>
          <w:lang w:val="ru-RU"/>
        </w:rPr>
      </w:pPr>
      <w:r w:rsidRPr="00DB787E">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AF1BDF" w:rsidRPr="00DB787E" w:rsidRDefault="00C026CE">
      <w:pPr>
        <w:spacing w:after="0" w:line="264" w:lineRule="auto"/>
        <w:ind w:firstLine="600"/>
        <w:jc w:val="both"/>
        <w:rPr>
          <w:lang w:val="ru-RU"/>
        </w:rPr>
      </w:pPr>
      <w:r w:rsidRPr="00DB787E">
        <w:rPr>
          <w:rFonts w:ascii="Times New Roman" w:hAnsi="Times New Roman"/>
          <w:color w:val="000000"/>
          <w:sz w:val="28"/>
          <w:lang w:val="ru-RU"/>
        </w:rPr>
        <w:t>осознание личного вклада в построение устойчивого будущего;</w:t>
      </w:r>
    </w:p>
    <w:p w:rsidR="00AF1BDF" w:rsidRPr="00DB787E" w:rsidRDefault="00C026CE">
      <w:pPr>
        <w:spacing w:after="0" w:line="264" w:lineRule="auto"/>
        <w:ind w:firstLine="600"/>
        <w:jc w:val="both"/>
        <w:rPr>
          <w:lang w:val="ru-RU"/>
        </w:rPr>
      </w:pPr>
      <w:r w:rsidRPr="00DB787E">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AF1BDF" w:rsidRPr="00DB787E" w:rsidRDefault="00C026CE">
      <w:pPr>
        <w:spacing w:after="0" w:line="264" w:lineRule="auto"/>
        <w:ind w:firstLine="600"/>
        <w:jc w:val="both"/>
        <w:rPr>
          <w:lang w:val="ru-RU"/>
        </w:rPr>
      </w:pPr>
      <w:r w:rsidRPr="00DB787E">
        <w:rPr>
          <w:rFonts w:ascii="Times New Roman" w:hAnsi="Times New Roman"/>
          <w:b/>
          <w:color w:val="000000"/>
          <w:sz w:val="28"/>
          <w:lang w:val="ru-RU"/>
        </w:rPr>
        <w:t>4) эстетического воспитания:</w:t>
      </w:r>
    </w:p>
    <w:p w:rsidR="00AF1BDF" w:rsidRPr="00DB787E" w:rsidRDefault="00C026CE">
      <w:pPr>
        <w:spacing w:after="0" w:line="264" w:lineRule="auto"/>
        <w:ind w:firstLine="600"/>
        <w:jc w:val="both"/>
        <w:rPr>
          <w:lang w:val="ru-RU"/>
        </w:rPr>
      </w:pPr>
      <w:r w:rsidRPr="00DB787E">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AF1BDF" w:rsidRPr="00DB787E" w:rsidRDefault="00C026CE">
      <w:pPr>
        <w:spacing w:after="0" w:line="264" w:lineRule="auto"/>
        <w:ind w:firstLine="600"/>
        <w:jc w:val="both"/>
        <w:rPr>
          <w:lang w:val="ru-RU"/>
        </w:rPr>
      </w:pPr>
      <w:r w:rsidRPr="00DB787E">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приобщаться к ценностям мировой культуры через источники информации на иностранном (английском) языке, ощущать эмоциональное воздействие искусства;</w:t>
      </w:r>
    </w:p>
    <w:p w:rsidR="00AF1BDF" w:rsidRPr="00DB787E" w:rsidRDefault="00C026CE">
      <w:pPr>
        <w:spacing w:after="0" w:line="264" w:lineRule="auto"/>
        <w:ind w:firstLine="600"/>
        <w:jc w:val="both"/>
        <w:rPr>
          <w:lang w:val="ru-RU"/>
        </w:rPr>
      </w:pPr>
      <w:r w:rsidRPr="00DB787E">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rsidR="00AF1BDF" w:rsidRPr="00DB787E" w:rsidRDefault="00C026CE">
      <w:pPr>
        <w:spacing w:after="0" w:line="264" w:lineRule="auto"/>
        <w:ind w:firstLine="600"/>
        <w:jc w:val="both"/>
        <w:rPr>
          <w:lang w:val="ru-RU"/>
        </w:rPr>
      </w:pPr>
      <w:r w:rsidRPr="00DB787E">
        <w:rPr>
          <w:rFonts w:ascii="Times New Roman" w:hAnsi="Times New Roman"/>
          <w:color w:val="000000"/>
          <w:sz w:val="28"/>
          <w:lang w:val="ru-RU"/>
        </w:rPr>
        <w:t>стремление к лучшему осознанию культуры своего народа и готовность содействовать ознакомлению с ней представителей других стран;</w:t>
      </w:r>
    </w:p>
    <w:p w:rsidR="00AF1BDF" w:rsidRPr="00DB787E" w:rsidRDefault="00C026CE">
      <w:pPr>
        <w:spacing w:after="0" w:line="264" w:lineRule="auto"/>
        <w:ind w:firstLine="600"/>
        <w:jc w:val="both"/>
        <w:rPr>
          <w:lang w:val="ru-RU"/>
        </w:rPr>
      </w:pPr>
      <w:r w:rsidRPr="00DB787E">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w:t>
      </w:r>
    </w:p>
    <w:p w:rsidR="00AF1BDF" w:rsidRPr="00DB787E" w:rsidRDefault="00C026CE">
      <w:pPr>
        <w:spacing w:after="0" w:line="264" w:lineRule="auto"/>
        <w:ind w:firstLine="600"/>
        <w:jc w:val="both"/>
        <w:rPr>
          <w:lang w:val="ru-RU"/>
        </w:rPr>
      </w:pPr>
      <w:r w:rsidRPr="00DB787E">
        <w:rPr>
          <w:rFonts w:ascii="Times New Roman" w:hAnsi="Times New Roman"/>
          <w:b/>
          <w:color w:val="000000"/>
          <w:sz w:val="28"/>
          <w:lang w:val="ru-RU"/>
        </w:rPr>
        <w:lastRenderedPageBreak/>
        <w:t>5) физического воспитания:</w:t>
      </w:r>
    </w:p>
    <w:p w:rsidR="00AF1BDF" w:rsidRPr="00DB787E" w:rsidRDefault="00C026CE">
      <w:pPr>
        <w:spacing w:after="0" w:line="264" w:lineRule="auto"/>
        <w:ind w:firstLine="600"/>
        <w:jc w:val="both"/>
        <w:rPr>
          <w:lang w:val="ru-RU"/>
        </w:rPr>
      </w:pPr>
      <w:r w:rsidRPr="00DB787E">
        <w:rPr>
          <w:rFonts w:ascii="Times New Roman" w:hAnsi="Times New Roman"/>
          <w:color w:val="000000"/>
          <w:sz w:val="28"/>
          <w:lang w:val="ru-RU"/>
        </w:rPr>
        <w:t>сформированность здорового и безопасного образа жизни, ответственного отношения к своему здоровью;</w:t>
      </w:r>
    </w:p>
    <w:p w:rsidR="00AF1BDF" w:rsidRPr="00DB787E" w:rsidRDefault="00C026CE">
      <w:pPr>
        <w:spacing w:after="0" w:line="264" w:lineRule="auto"/>
        <w:ind w:firstLine="600"/>
        <w:jc w:val="both"/>
        <w:rPr>
          <w:lang w:val="ru-RU"/>
        </w:rPr>
      </w:pPr>
      <w:r w:rsidRPr="00DB787E">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rsidR="00AF1BDF" w:rsidRPr="00DB787E" w:rsidRDefault="00C026CE">
      <w:pPr>
        <w:spacing w:after="0" w:line="264" w:lineRule="auto"/>
        <w:ind w:firstLine="600"/>
        <w:jc w:val="both"/>
        <w:rPr>
          <w:lang w:val="ru-RU"/>
        </w:rPr>
      </w:pPr>
      <w:r w:rsidRPr="00DB787E">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rsidR="00AF1BDF" w:rsidRPr="00DB787E" w:rsidRDefault="00C026CE">
      <w:pPr>
        <w:spacing w:after="0" w:line="264" w:lineRule="auto"/>
        <w:ind w:firstLine="600"/>
        <w:jc w:val="both"/>
        <w:rPr>
          <w:lang w:val="ru-RU"/>
        </w:rPr>
      </w:pPr>
      <w:r w:rsidRPr="00DB787E">
        <w:rPr>
          <w:rFonts w:ascii="Times New Roman" w:hAnsi="Times New Roman"/>
          <w:b/>
          <w:color w:val="000000"/>
          <w:sz w:val="28"/>
          <w:lang w:val="ru-RU"/>
        </w:rPr>
        <w:t>6) трудового воспитания:</w:t>
      </w:r>
    </w:p>
    <w:p w:rsidR="00AF1BDF" w:rsidRPr="00DB787E" w:rsidRDefault="00C026CE">
      <w:pPr>
        <w:spacing w:after="0" w:line="264" w:lineRule="auto"/>
        <w:ind w:firstLine="600"/>
        <w:jc w:val="both"/>
        <w:rPr>
          <w:lang w:val="ru-RU"/>
        </w:rPr>
      </w:pPr>
      <w:r w:rsidRPr="00DB787E">
        <w:rPr>
          <w:rFonts w:ascii="Times New Roman" w:hAnsi="Times New Roman"/>
          <w:color w:val="000000"/>
          <w:sz w:val="28"/>
          <w:lang w:val="ru-RU"/>
        </w:rPr>
        <w:t>готовность к труду, осознание ценности мастерства, трудолюбие;</w:t>
      </w:r>
    </w:p>
    <w:p w:rsidR="00AF1BDF" w:rsidRPr="00DB787E" w:rsidRDefault="00C026CE">
      <w:pPr>
        <w:spacing w:after="0" w:line="264" w:lineRule="auto"/>
        <w:ind w:firstLine="600"/>
        <w:jc w:val="both"/>
        <w:rPr>
          <w:lang w:val="ru-RU"/>
        </w:rPr>
      </w:pPr>
      <w:r w:rsidRPr="00DB787E">
        <w:rPr>
          <w:rFonts w:ascii="Times New Roman" w:hAnsi="Times New Roman"/>
          <w:color w:val="000000"/>
          <w:sz w:val="28"/>
          <w:lang w:val="ru-RU"/>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rsidR="00AF1BDF" w:rsidRPr="00DB787E" w:rsidRDefault="00C026CE">
      <w:pPr>
        <w:spacing w:after="0" w:line="264" w:lineRule="auto"/>
        <w:ind w:firstLine="600"/>
        <w:jc w:val="both"/>
        <w:rPr>
          <w:lang w:val="ru-RU"/>
        </w:rPr>
      </w:pPr>
      <w:r w:rsidRPr="00DB787E">
        <w:rPr>
          <w:rFonts w:ascii="Times New Roman" w:hAnsi="Times New Roman"/>
          <w:color w:val="000000"/>
          <w:sz w:val="28"/>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осознание возможностей самореализации средствами иностранного (английского) языка;</w:t>
      </w:r>
    </w:p>
    <w:p w:rsidR="00AF1BDF" w:rsidRPr="00DB787E" w:rsidRDefault="00C026CE">
      <w:pPr>
        <w:spacing w:after="0" w:line="264" w:lineRule="auto"/>
        <w:ind w:firstLine="600"/>
        <w:jc w:val="both"/>
        <w:rPr>
          <w:lang w:val="ru-RU"/>
        </w:rPr>
      </w:pPr>
      <w:r w:rsidRPr="00DB787E">
        <w:rPr>
          <w:rFonts w:ascii="Times New Roman" w:hAnsi="Times New Roman"/>
          <w:color w:val="000000"/>
          <w:sz w:val="28"/>
          <w:lang w:val="ru-RU"/>
        </w:rPr>
        <w:t>готовность и способность к образованию и самообразованию на протяжении всей жизни, в том числе с использованием изучаемого иностранного языка.</w:t>
      </w:r>
    </w:p>
    <w:p w:rsidR="00AF1BDF" w:rsidRPr="00DB787E" w:rsidRDefault="00C026CE">
      <w:pPr>
        <w:spacing w:after="0" w:line="264" w:lineRule="auto"/>
        <w:ind w:firstLine="600"/>
        <w:jc w:val="both"/>
        <w:rPr>
          <w:lang w:val="ru-RU"/>
        </w:rPr>
      </w:pPr>
      <w:r w:rsidRPr="00DB787E">
        <w:rPr>
          <w:rFonts w:ascii="Times New Roman" w:hAnsi="Times New Roman"/>
          <w:b/>
          <w:color w:val="000000"/>
          <w:sz w:val="28"/>
          <w:lang w:val="ru-RU"/>
        </w:rPr>
        <w:t>7) экологического воспитания:</w:t>
      </w:r>
    </w:p>
    <w:p w:rsidR="00AF1BDF" w:rsidRPr="00DB787E" w:rsidRDefault="00C026CE">
      <w:pPr>
        <w:spacing w:after="0" w:line="264" w:lineRule="auto"/>
        <w:ind w:firstLine="600"/>
        <w:jc w:val="both"/>
        <w:rPr>
          <w:lang w:val="ru-RU"/>
        </w:rPr>
      </w:pPr>
      <w:r w:rsidRPr="00DB787E">
        <w:rPr>
          <w:rFonts w:ascii="Times New Roman" w:hAnsi="Times New Roman"/>
          <w:color w:val="000000"/>
          <w:sz w:val="28"/>
          <w:lang w:val="ru-RU"/>
        </w:rPr>
        <w:t xml:space="preserve">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w:t>
      </w:r>
    </w:p>
    <w:p w:rsidR="00AF1BDF" w:rsidRPr="00DB787E" w:rsidRDefault="00C026CE">
      <w:pPr>
        <w:spacing w:after="0" w:line="264" w:lineRule="auto"/>
        <w:ind w:firstLine="600"/>
        <w:jc w:val="both"/>
        <w:rPr>
          <w:lang w:val="ru-RU"/>
        </w:rPr>
      </w:pPr>
      <w:r w:rsidRPr="00DB787E">
        <w:rPr>
          <w:rFonts w:ascii="Times New Roman" w:hAnsi="Times New Roman"/>
          <w:color w:val="000000"/>
          <w:sz w:val="28"/>
          <w:lang w:val="ru-RU"/>
        </w:rPr>
        <w:t xml:space="preserve">планирование и осуществление действий в окружающей среде на основе знания целей устойчивого развития человечества; </w:t>
      </w:r>
    </w:p>
    <w:p w:rsidR="00AF1BDF" w:rsidRPr="00DB787E" w:rsidRDefault="00C026CE">
      <w:pPr>
        <w:spacing w:after="0" w:line="264" w:lineRule="auto"/>
        <w:ind w:firstLine="600"/>
        <w:jc w:val="both"/>
        <w:rPr>
          <w:lang w:val="ru-RU"/>
        </w:rPr>
      </w:pPr>
      <w:r w:rsidRPr="00DB787E">
        <w:rPr>
          <w:rFonts w:ascii="Times New Roman" w:hAnsi="Times New Roman"/>
          <w:color w:val="000000"/>
          <w:sz w:val="28"/>
          <w:lang w:val="ru-RU"/>
        </w:rPr>
        <w:t xml:space="preserve">активное неприятие действий, приносящих вред окружающей среде; </w:t>
      </w:r>
    </w:p>
    <w:p w:rsidR="00AF1BDF" w:rsidRPr="00DB787E" w:rsidRDefault="00C026CE">
      <w:pPr>
        <w:spacing w:after="0" w:line="264" w:lineRule="auto"/>
        <w:ind w:firstLine="600"/>
        <w:jc w:val="both"/>
        <w:rPr>
          <w:lang w:val="ru-RU"/>
        </w:rPr>
      </w:pPr>
      <w:r w:rsidRPr="00DB787E">
        <w:rPr>
          <w:rFonts w:ascii="Times New Roman" w:hAnsi="Times New Roman"/>
          <w:color w:val="000000"/>
          <w:sz w:val="28"/>
          <w:lang w:val="ru-RU"/>
        </w:rPr>
        <w:t>умение прогнозировать неблагоприятные экологические последствия предпринимаемых действий, предотвращать их;</w:t>
      </w:r>
    </w:p>
    <w:p w:rsidR="00AF1BDF" w:rsidRPr="00DB787E" w:rsidRDefault="00C026CE">
      <w:pPr>
        <w:spacing w:after="0" w:line="264" w:lineRule="auto"/>
        <w:ind w:firstLine="600"/>
        <w:jc w:val="both"/>
        <w:rPr>
          <w:lang w:val="ru-RU"/>
        </w:rPr>
      </w:pPr>
      <w:r w:rsidRPr="00DB787E">
        <w:rPr>
          <w:rFonts w:ascii="Times New Roman" w:hAnsi="Times New Roman"/>
          <w:color w:val="000000"/>
          <w:sz w:val="28"/>
          <w:lang w:val="ru-RU"/>
        </w:rPr>
        <w:t>расширение опыта деятельности экологической направленности.</w:t>
      </w:r>
    </w:p>
    <w:p w:rsidR="00AF1BDF" w:rsidRPr="00DB787E" w:rsidRDefault="00C026CE">
      <w:pPr>
        <w:spacing w:after="0" w:line="264" w:lineRule="auto"/>
        <w:ind w:firstLine="600"/>
        <w:jc w:val="both"/>
        <w:rPr>
          <w:lang w:val="ru-RU"/>
        </w:rPr>
      </w:pPr>
      <w:r w:rsidRPr="00DB787E">
        <w:rPr>
          <w:rFonts w:ascii="Times New Roman" w:hAnsi="Times New Roman"/>
          <w:b/>
          <w:color w:val="000000"/>
          <w:sz w:val="28"/>
          <w:lang w:val="ru-RU"/>
        </w:rPr>
        <w:t>8) ценности научного познания:</w:t>
      </w:r>
    </w:p>
    <w:p w:rsidR="00AF1BDF" w:rsidRPr="00DB787E" w:rsidRDefault="00C026CE">
      <w:pPr>
        <w:spacing w:after="0" w:line="264" w:lineRule="auto"/>
        <w:ind w:firstLine="600"/>
        <w:jc w:val="both"/>
        <w:rPr>
          <w:lang w:val="ru-RU"/>
        </w:rPr>
      </w:pPr>
      <w:r w:rsidRPr="00DB787E">
        <w:rPr>
          <w:rFonts w:ascii="Times New Roman" w:hAnsi="Times New Roman"/>
          <w:color w:val="000000"/>
          <w:sz w:val="28"/>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AF1BDF" w:rsidRPr="00DB787E" w:rsidRDefault="00C026CE">
      <w:pPr>
        <w:spacing w:after="0" w:line="264" w:lineRule="auto"/>
        <w:ind w:firstLine="600"/>
        <w:jc w:val="both"/>
        <w:rPr>
          <w:lang w:val="ru-RU"/>
        </w:rPr>
      </w:pPr>
      <w:r w:rsidRPr="00DB787E">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w:t>
      </w:r>
    </w:p>
    <w:p w:rsidR="00AF1BDF" w:rsidRPr="00DB787E" w:rsidRDefault="00C026CE">
      <w:pPr>
        <w:spacing w:after="0" w:line="264" w:lineRule="auto"/>
        <w:ind w:firstLine="600"/>
        <w:jc w:val="both"/>
        <w:rPr>
          <w:lang w:val="ru-RU"/>
        </w:rPr>
      </w:pPr>
      <w:r w:rsidRPr="00DB787E">
        <w:rPr>
          <w:rFonts w:ascii="Times New Roman" w:hAnsi="Times New Roman"/>
          <w:color w:val="000000"/>
          <w:sz w:val="28"/>
          <w:lang w:val="ru-RU"/>
        </w:rPr>
        <w:t xml:space="preserve">осознание ценности научной деятельности, готовность осуществлять проектную и исследовательскую деятельность индивидуально и в группе, с использованием изучаемого иностранного (английского) языка. </w:t>
      </w:r>
    </w:p>
    <w:p w:rsidR="00AF1BDF" w:rsidRPr="00DB787E" w:rsidRDefault="00C026CE">
      <w:pPr>
        <w:spacing w:after="0" w:line="264" w:lineRule="auto"/>
        <w:ind w:firstLine="600"/>
        <w:jc w:val="both"/>
        <w:rPr>
          <w:lang w:val="ru-RU"/>
        </w:rPr>
      </w:pPr>
      <w:r w:rsidRPr="00DB787E">
        <w:rPr>
          <w:rFonts w:ascii="Times New Roman" w:hAnsi="Times New Roman"/>
          <w:color w:val="000000"/>
          <w:sz w:val="28"/>
          <w:lang w:val="ru-RU"/>
        </w:rPr>
        <w:lastRenderedPageBreak/>
        <w:t>В процессе достижения личностных результатов освоения обучающимися программы по английскому языку для уровня среднего общего образования у обучающихся совершенствуется эмоциональный интеллект, предполагающий сформированность:</w:t>
      </w:r>
    </w:p>
    <w:p w:rsidR="00AF1BDF" w:rsidRPr="00DB787E" w:rsidRDefault="00C026CE">
      <w:pPr>
        <w:spacing w:after="0" w:line="264" w:lineRule="auto"/>
        <w:ind w:firstLine="600"/>
        <w:jc w:val="both"/>
        <w:rPr>
          <w:lang w:val="ru-RU"/>
        </w:rPr>
      </w:pPr>
      <w:r w:rsidRPr="00DB787E">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AF1BDF" w:rsidRPr="00DB787E" w:rsidRDefault="00C026CE">
      <w:pPr>
        <w:spacing w:after="0" w:line="264" w:lineRule="auto"/>
        <w:ind w:firstLine="600"/>
        <w:jc w:val="both"/>
        <w:rPr>
          <w:lang w:val="ru-RU"/>
        </w:rPr>
      </w:pPr>
      <w:r w:rsidRPr="00DB787E">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AF1BDF" w:rsidRPr="00DB787E" w:rsidRDefault="00C026CE">
      <w:pPr>
        <w:spacing w:after="0" w:line="264" w:lineRule="auto"/>
        <w:ind w:firstLine="600"/>
        <w:jc w:val="both"/>
        <w:rPr>
          <w:lang w:val="ru-RU"/>
        </w:rPr>
      </w:pPr>
      <w:r w:rsidRPr="00DB787E">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AF1BDF" w:rsidRPr="00DB787E" w:rsidRDefault="00C026CE">
      <w:pPr>
        <w:spacing w:after="0" w:line="264" w:lineRule="auto"/>
        <w:ind w:firstLine="600"/>
        <w:jc w:val="both"/>
        <w:rPr>
          <w:lang w:val="ru-RU"/>
        </w:rPr>
      </w:pPr>
      <w:r w:rsidRPr="00DB787E">
        <w:rPr>
          <w:rFonts w:ascii="Times New Roman" w:hAnsi="Times New Roman"/>
          <w:color w:val="000000"/>
          <w:sz w:val="28"/>
          <w:lang w:val="ru-RU"/>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AF1BDF" w:rsidRPr="00DB787E" w:rsidRDefault="00C026CE">
      <w:pPr>
        <w:spacing w:after="0" w:line="264" w:lineRule="auto"/>
        <w:ind w:firstLine="600"/>
        <w:jc w:val="both"/>
        <w:rPr>
          <w:lang w:val="ru-RU"/>
        </w:rPr>
      </w:pPr>
      <w:r w:rsidRPr="00DB787E">
        <w:rPr>
          <w:rFonts w:ascii="Times New Roman" w:hAnsi="Times New Roman"/>
          <w:color w:val="000000"/>
          <w:sz w:val="28"/>
          <w:lang w:val="ru-RU"/>
        </w:rPr>
        <w:t>социальных навыков, включающих способность выстраивать отношения с другими людьми, в том числе с представителями страны/стран изучаемого языка, заботиться, проявлять интерес и разрешать конфликты.</w:t>
      </w:r>
    </w:p>
    <w:p w:rsidR="00AF1BDF" w:rsidRPr="00DB787E" w:rsidRDefault="00AF1BDF">
      <w:pPr>
        <w:spacing w:after="0" w:line="264" w:lineRule="auto"/>
        <w:ind w:left="120"/>
        <w:jc w:val="both"/>
        <w:rPr>
          <w:lang w:val="ru-RU"/>
        </w:rPr>
      </w:pPr>
    </w:p>
    <w:p w:rsidR="00AF1BDF" w:rsidRPr="00DB787E" w:rsidRDefault="00C026CE">
      <w:pPr>
        <w:spacing w:after="0" w:line="264" w:lineRule="auto"/>
        <w:ind w:left="120"/>
        <w:jc w:val="both"/>
        <w:rPr>
          <w:lang w:val="ru-RU"/>
        </w:rPr>
      </w:pPr>
      <w:r w:rsidRPr="00DB787E">
        <w:rPr>
          <w:rFonts w:ascii="Times New Roman" w:hAnsi="Times New Roman"/>
          <w:b/>
          <w:color w:val="000000"/>
          <w:sz w:val="28"/>
          <w:lang w:val="ru-RU"/>
        </w:rPr>
        <w:t>МЕТАПРЕДМЕТНЫЕ РЕЗУЛЬТАТЫ</w:t>
      </w:r>
    </w:p>
    <w:p w:rsidR="00AF1BDF" w:rsidRPr="00DB787E" w:rsidRDefault="00AF1BDF">
      <w:pPr>
        <w:spacing w:after="0" w:line="264" w:lineRule="auto"/>
        <w:ind w:left="120"/>
        <w:jc w:val="both"/>
        <w:rPr>
          <w:lang w:val="ru-RU"/>
        </w:rPr>
      </w:pPr>
    </w:p>
    <w:p w:rsidR="00AF1BDF" w:rsidRPr="00DB787E" w:rsidRDefault="00C026CE">
      <w:pPr>
        <w:spacing w:after="0" w:line="264" w:lineRule="auto"/>
        <w:ind w:firstLine="600"/>
        <w:jc w:val="both"/>
        <w:rPr>
          <w:lang w:val="ru-RU"/>
        </w:rPr>
      </w:pPr>
      <w:r w:rsidRPr="00DB787E">
        <w:rPr>
          <w:rFonts w:ascii="Times New Roman" w:hAnsi="Times New Roman"/>
          <w:color w:val="000000"/>
          <w:sz w:val="28"/>
          <w:lang w:val="ru-RU"/>
        </w:rPr>
        <w:t xml:space="preserve">В результате изучения английского языка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rsidR="00AF1BDF" w:rsidRPr="00DB787E" w:rsidRDefault="00AF1BDF">
      <w:pPr>
        <w:spacing w:after="0" w:line="264" w:lineRule="auto"/>
        <w:ind w:left="120"/>
        <w:jc w:val="both"/>
        <w:rPr>
          <w:lang w:val="ru-RU"/>
        </w:rPr>
      </w:pPr>
    </w:p>
    <w:p w:rsidR="00AF1BDF" w:rsidRPr="00DB787E" w:rsidRDefault="00C026CE">
      <w:pPr>
        <w:spacing w:after="0" w:line="264" w:lineRule="auto"/>
        <w:ind w:left="120"/>
        <w:jc w:val="both"/>
        <w:rPr>
          <w:lang w:val="ru-RU"/>
        </w:rPr>
      </w:pPr>
      <w:r w:rsidRPr="00DB787E">
        <w:rPr>
          <w:rFonts w:ascii="Times New Roman" w:hAnsi="Times New Roman"/>
          <w:b/>
          <w:color w:val="000000"/>
          <w:sz w:val="28"/>
          <w:lang w:val="ru-RU"/>
        </w:rPr>
        <w:t>Познавательные универсальные учебные действия</w:t>
      </w:r>
    </w:p>
    <w:p w:rsidR="00AF1BDF" w:rsidRPr="00DB787E" w:rsidRDefault="00AF1BDF">
      <w:pPr>
        <w:spacing w:after="0" w:line="264" w:lineRule="auto"/>
        <w:ind w:left="120"/>
        <w:jc w:val="both"/>
        <w:rPr>
          <w:lang w:val="ru-RU"/>
        </w:rPr>
      </w:pPr>
    </w:p>
    <w:p w:rsidR="00AF1BDF" w:rsidRPr="00DB787E" w:rsidRDefault="00C026CE">
      <w:pPr>
        <w:spacing w:after="0" w:line="264" w:lineRule="auto"/>
        <w:ind w:left="120"/>
        <w:jc w:val="both"/>
        <w:rPr>
          <w:lang w:val="ru-RU"/>
        </w:rPr>
      </w:pPr>
      <w:r w:rsidRPr="00DB787E">
        <w:rPr>
          <w:rFonts w:ascii="Times New Roman" w:hAnsi="Times New Roman"/>
          <w:b/>
          <w:color w:val="000000"/>
          <w:sz w:val="28"/>
          <w:lang w:val="ru-RU"/>
        </w:rPr>
        <w:t>Базовые логические действия:</w:t>
      </w:r>
    </w:p>
    <w:p w:rsidR="00AF1BDF" w:rsidRPr="00DB787E" w:rsidRDefault="00C026CE">
      <w:pPr>
        <w:numPr>
          <w:ilvl w:val="0"/>
          <w:numId w:val="1"/>
        </w:numPr>
        <w:spacing w:after="0" w:line="264" w:lineRule="auto"/>
        <w:jc w:val="both"/>
        <w:rPr>
          <w:lang w:val="ru-RU"/>
        </w:rPr>
      </w:pPr>
      <w:r w:rsidRPr="00DB787E">
        <w:rPr>
          <w:rFonts w:ascii="Times New Roman" w:hAnsi="Times New Roman"/>
          <w:color w:val="000000"/>
          <w:sz w:val="28"/>
          <w:lang w:val="ru-RU"/>
        </w:rPr>
        <w:t xml:space="preserve">самостоятельно формулировать и актуализировать проблему, рассматривать её всесторонне; </w:t>
      </w:r>
    </w:p>
    <w:p w:rsidR="00AF1BDF" w:rsidRPr="00DB787E" w:rsidRDefault="00C026CE">
      <w:pPr>
        <w:numPr>
          <w:ilvl w:val="0"/>
          <w:numId w:val="1"/>
        </w:numPr>
        <w:spacing w:after="0" w:line="264" w:lineRule="auto"/>
        <w:jc w:val="both"/>
        <w:rPr>
          <w:lang w:val="ru-RU"/>
        </w:rPr>
      </w:pPr>
      <w:r w:rsidRPr="00DB787E">
        <w:rPr>
          <w:rFonts w:ascii="Times New Roman" w:hAnsi="Times New Roman"/>
          <w:color w:val="000000"/>
          <w:sz w:val="28"/>
          <w:lang w:val="ru-RU"/>
        </w:rPr>
        <w:t>устанавливать существенный признак или основания для сравнения, классификации и обобщения языковых единиц и языковых явлений изучаемого иностранного языка;</w:t>
      </w:r>
    </w:p>
    <w:p w:rsidR="00AF1BDF" w:rsidRPr="00DB787E" w:rsidRDefault="00C026CE">
      <w:pPr>
        <w:numPr>
          <w:ilvl w:val="0"/>
          <w:numId w:val="1"/>
        </w:numPr>
        <w:spacing w:after="0" w:line="264" w:lineRule="auto"/>
        <w:jc w:val="both"/>
        <w:rPr>
          <w:lang w:val="ru-RU"/>
        </w:rPr>
      </w:pPr>
      <w:r w:rsidRPr="00DB787E">
        <w:rPr>
          <w:rFonts w:ascii="Times New Roman" w:hAnsi="Times New Roman"/>
          <w:color w:val="000000"/>
          <w:sz w:val="28"/>
          <w:lang w:val="ru-RU"/>
        </w:rPr>
        <w:t>определять цели деятельности, задавать параметры и критерии их достижения;</w:t>
      </w:r>
    </w:p>
    <w:p w:rsidR="00AF1BDF" w:rsidRPr="00DB787E" w:rsidRDefault="00C026CE">
      <w:pPr>
        <w:numPr>
          <w:ilvl w:val="0"/>
          <w:numId w:val="1"/>
        </w:numPr>
        <w:spacing w:after="0" w:line="264" w:lineRule="auto"/>
        <w:jc w:val="both"/>
        <w:rPr>
          <w:lang w:val="ru-RU"/>
        </w:rPr>
      </w:pPr>
      <w:r w:rsidRPr="00DB787E">
        <w:rPr>
          <w:rFonts w:ascii="Times New Roman" w:hAnsi="Times New Roman"/>
          <w:color w:val="000000"/>
          <w:sz w:val="28"/>
          <w:lang w:val="ru-RU"/>
        </w:rPr>
        <w:t xml:space="preserve">выявлять закономерности в языковых явлениях изучаемого иностранного (английского) языка; </w:t>
      </w:r>
    </w:p>
    <w:p w:rsidR="00AF1BDF" w:rsidRPr="00DB787E" w:rsidRDefault="00C026CE">
      <w:pPr>
        <w:numPr>
          <w:ilvl w:val="0"/>
          <w:numId w:val="1"/>
        </w:numPr>
        <w:spacing w:after="0" w:line="264" w:lineRule="auto"/>
        <w:jc w:val="both"/>
        <w:rPr>
          <w:lang w:val="ru-RU"/>
        </w:rPr>
      </w:pPr>
      <w:r w:rsidRPr="00DB787E">
        <w:rPr>
          <w:rFonts w:ascii="Times New Roman" w:hAnsi="Times New Roman"/>
          <w:color w:val="000000"/>
          <w:sz w:val="28"/>
          <w:lang w:val="ru-RU"/>
        </w:rPr>
        <w:lastRenderedPageBreak/>
        <w:t>разрабатывать план решения проблемы с учётом анализа имеющихся материальных и нематериальных ресурсов;</w:t>
      </w:r>
    </w:p>
    <w:p w:rsidR="00AF1BDF" w:rsidRPr="00DB787E" w:rsidRDefault="00C026CE">
      <w:pPr>
        <w:numPr>
          <w:ilvl w:val="0"/>
          <w:numId w:val="1"/>
        </w:numPr>
        <w:spacing w:after="0" w:line="264" w:lineRule="auto"/>
        <w:jc w:val="both"/>
        <w:rPr>
          <w:lang w:val="ru-RU"/>
        </w:rPr>
      </w:pPr>
      <w:r w:rsidRPr="00DB787E">
        <w:rPr>
          <w:rFonts w:ascii="Times New Roman" w:hAnsi="Times New Roman"/>
          <w:color w:val="000000"/>
          <w:sz w:val="28"/>
          <w:lang w:val="ru-RU"/>
        </w:rPr>
        <w:t xml:space="preserve">вносить коррективы в деятельность, оценивать соответствие результатов целям, оценивать риски последствий деятельности; </w:t>
      </w:r>
    </w:p>
    <w:p w:rsidR="00AF1BDF" w:rsidRPr="00DB787E" w:rsidRDefault="00C026CE">
      <w:pPr>
        <w:numPr>
          <w:ilvl w:val="0"/>
          <w:numId w:val="1"/>
        </w:numPr>
        <w:spacing w:after="0" w:line="264" w:lineRule="auto"/>
        <w:jc w:val="both"/>
        <w:rPr>
          <w:lang w:val="ru-RU"/>
        </w:rPr>
      </w:pPr>
      <w:r w:rsidRPr="00DB787E">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rsidR="00AF1BDF" w:rsidRPr="00DB787E" w:rsidRDefault="00C026CE">
      <w:pPr>
        <w:numPr>
          <w:ilvl w:val="0"/>
          <w:numId w:val="1"/>
        </w:numPr>
        <w:spacing w:after="0" w:line="264" w:lineRule="auto"/>
        <w:jc w:val="both"/>
        <w:rPr>
          <w:lang w:val="ru-RU"/>
        </w:rPr>
      </w:pPr>
      <w:r w:rsidRPr="00DB787E">
        <w:rPr>
          <w:rFonts w:ascii="Times New Roman" w:hAnsi="Times New Roman"/>
          <w:color w:val="000000"/>
          <w:sz w:val="28"/>
          <w:lang w:val="ru-RU"/>
        </w:rPr>
        <w:t>развивать креативное мышление при решении жизненных проблем.</w:t>
      </w:r>
    </w:p>
    <w:p w:rsidR="00AF1BDF" w:rsidRDefault="00C026CE">
      <w:pPr>
        <w:spacing w:after="0" w:line="264" w:lineRule="auto"/>
        <w:ind w:left="120"/>
        <w:jc w:val="both"/>
      </w:pPr>
      <w:r>
        <w:rPr>
          <w:rFonts w:ascii="Times New Roman" w:hAnsi="Times New Roman"/>
          <w:b/>
          <w:color w:val="000000"/>
          <w:sz w:val="28"/>
        </w:rPr>
        <w:t>Базовые исследовательские действия:</w:t>
      </w:r>
    </w:p>
    <w:p w:rsidR="00AF1BDF" w:rsidRPr="00DB787E" w:rsidRDefault="00C026CE">
      <w:pPr>
        <w:numPr>
          <w:ilvl w:val="0"/>
          <w:numId w:val="2"/>
        </w:numPr>
        <w:spacing w:after="0" w:line="264" w:lineRule="auto"/>
        <w:jc w:val="both"/>
        <w:rPr>
          <w:lang w:val="ru-RU"/>
        </w:rPr>
      </w:pPr>
      <w:r w:rsidRPr="00DB787E">
        <w:rPr>
          <w:rFonts w:ascii="Times New Roman" w:hAnsi="Times New Roman"/>
          <w:color w:val="000000"/>
          <w:sz w:val="28"/>
          <w:lang w:val="ru-RU"/>
        </w:rPr>
        <w:t xml:space="preserve">владеть навыками учебно-исследовательской и проектной деятельности с использованием иностранного (английского) языка,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 </w:t>
      </w:r>
    </w:p>
    <w:p w:rsidR="00AF1BDF" w:rsidRPr="00DB787E" w:rsidRDefault="00C026CE">
      <w:pPr>
        <w:numPr>
          <w:ilvl w:val="0"/>
          <w:numId w:val="2"/>
        </w:numPr>
        <w:spacing w:after="0" w:line="264" w:lineRule="auto"/>
        <w:jc w:val="both"/>
        <w:rPr>
          <w:lang w:val="ru-RU"/>
        </w:rPr>
      </w:pPr>
      <w:r w:rsidRPr="00DB787E">
        <w:rPr>
          <w:rFonts w:ascii="Times New Roman" w:hAnsi="Times New Roman"/>
          <w:color w:val="000000"/>
          <w:sz w:val="28"/>
          <w:lang w:val="ru-RU"/>
        </w:rPr>
        <w:t xml:space="preserve">осуществлять различные виды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 </w:t>
      </w:r>
    </w:p>
    <w:p w:rsidR="00AF1BDF" w:rsidRPr="00DB787E" w:rsidRDefault="00C026CE">
      <w:pPr>
        <w:numPr>
          <w:ilvl w:val="0"/>
          <w:numId w:val="2"/>
        </w:numPr>
        <w:spacing w:after="0" w:line="264" w:lineRule="auto"/>
        <w:jc w:val="both"/>
        <w:rPr>
          <w:lang w:val="ru-RU"/>
        </w:rPr>
      </w:pPr>
      <w:r w:rsidRPr="00DB787E">
        <w:rPr>
          <w:rFonts w:ascii="Times New Roman" w:hAnsi="Times New Roman"/>
          <w:color w:val="000000"/>
          <w:sz w:val="28"/>
          <w:lang w:val="ru-RU"/>
        </w:rPr>
        <w:t>владеть научной лингвистической терминологией и ключевыми понятиями;</w:t>
      </w:r>
    </w:p>
    <w:p w:rsidR="00AF1BDF" w:rsidRPr="00DB787E" w:rsidRDefault="00C026CE">
      <w:pPr>
        <w:numPr>
          <w:ilvl w:val="0"/>
          <w:numId w:val="2"/>
        </w:numPr>
        <w:spacing w:after="0" w:line="264" w:lineRule="auto"/>
        <w:jc w:val="both"/>
        <w:rPr>
          <w:lang w:val="ru-RU"/>
        </w:rPr>
      </w:pPr>
      <w:r w:rsidRPr="00DB787E">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w:t>
      </w:r>
    </w:p>
    <w:p w:rsidR="00AF1BDF" w:rsidRPr="00DB787E" w:rsidRDefault="00C026CE">
      <w:pPr>
        <w:numPr>
          <w:ilvl w:val="0"/>
          <w:numId w:val="2"/>
        </w:numPr>
        <w:spacing w:after="0" w:line="264" w:lineRule="auto"/>
        <w:jc w:val="both"/>
        <w:rPr>
          <w:lang w:val="ru-RU"/>
        </w:rPr>
      </w:pPr>
      <w:r w:rsidRPr="00DB787E">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AF1BDF" w:rsidRPr="00DB787E" w:rsidRDefault="00C026CE">
      <w:pPr>
        <w:numPr>
          <w:ilvl w:val="0"/>
          <w:numId w:val="2"/>
        </w:numPr>
        <w:spacing w:after="0" w:line="264" w:lineRule="auto"/>
        <w:jc w:val="both"/>
        <w:rPr>
          <w:lang w:val="ru-RU"/>
        </w:rPr>
      </w:pPr>
      <w:r w:rsidRPr="00DB787E">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AF1BDF" w:rsidRPr="00DB787E" w:rsidRDefault="00C026CE">
      <w:pPr>
        <w:numPr>
          <w:ilvl w:val="0"/>
          <w:numId w:val="2"/>
        </w:numPr>
        <w:spacing w:after="0" w:line="264" w:lineRule="auto"/>
        <w:jc w:val="both"/>
        <w:rPr>
          <w:lang w:val="ru-RU"/>
        </w:rPr>
      </w:pPr>
      <w:r w:rsidRPr="00DB787E">
        <w:rPr>
          <w:rFonts w:ascii="Times New Roman" w:hAnsi="Times New Roman"/>
          <w:color w:val="000000"/>
          <w:sz w:val="28"/>
          <w:lang w:val="ru-RU"/>
        </w:rPr>
        <w:t>давать оценку новым ситуациям, оценивать приобретённый опыт;</w:t>
      </w:r>
    </w:p>
    <w:p w:rsidR="00AF1BDF" w:rsidRPr="00DB787E" w:rsidRDefault="00C026CE">
      <w:pPr>
        <w:numPr>
          <w:ilvl w:val="0"/>
          <w:numId w:val="2"/>
        </w:numPr>
        <w:spacing w:after="0" w:line="264" w:lineRule="auto"/>
        <w:jc w:val="both"/>
        <w:rPr>
          <w:lang w:val="ru-RU"/>
        </w:rPr>
      </w:pPr>
      <w:r w:rsidRPr="00DB787E">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rsidR="00AF1BDF" w:rsidRPr="00DB787E" w:rsidRDefault="00C026CE">
      <w:pPr>
        <w:numPr>
          <w:ilvl w:val="0"/>
          <w:numId w:val="2"/>
        </w:numPr>
        <w:spacing w:after="0" w:line="264" w:lineRule="auto"/>
        <w:jc w:val="both"/>
        <w:rPr>
          <w:lang w:val="ru-RU"/>
        </w:rPr>
      </w:pPr>
      <w:r w:rsidRPr="00DB787E">
        <w:rPr>
          <w:rFonts w:ascii="Times New Roman" w:hAnsi="Times New Roman"/>
          <w:color w:val="000000"/>
          <w:sz w:val="28"/>
          <w:lang w:val="ru-RU"/>
        </w:rPr>
        <w:t>уметь переносить знания в познавательную и практическую области жизнедеятельности;</w:t>
      </w:r>
    </w:p>
    <w:p w:rsidR="00AF1BDF" w:rsidRPr="00DB787E" w:rsidRDefault="00C026CE">
      <w:pPr>
        <w:numPr>
          <w:ilvl w:val="0"/>
          <w:numId w:val="2"/>
        </w:numPr>
        <w:spacing w:after="0" w:line="264" w:lineRule="auto"/>
        <w:jc w:val="both"/>
        <w:rPr>
          <w:lang w:val="ru-RU"/>
        </w:rPr>
      </w:pPr>
      <w:r w:rsidRPr="00DB787E">
        <w:rPr>
          <w:rFonts w:ascii="Times New Roman" w:hAnsi="Times New Roman"/>
          <w:color w:val="000000"/>
          <w:sz w:val="28"/>
          <w:lang w:val="ru-RU"/>
        </w:rPr>
        <w:t xml:space="preserve">уметь интегрировать знания из разных предметных областей; </w:t>
      </w:r>
    </w:p>
    <w:p w:rsidR="00AF1BDF" w:rsidRPr="00DB787E" w:rsidRDefault="00C026CE">
      <w:pPr>
        <w:numPr>
          <w:ilvl w:val="0"/>
          <w:numId w:val="2"/>
        </w:numPr>
        <w:spacing w:after="0" w:line="264" w:lineRule="auto"/>
        <w:jc w:val="both"/>
        <w:rPr>
          <w:lang w:val="ru-RU"/>
        </w:rPr>
      </w:pPr>
      <w:r w:rsidRPr="00DB787E">
        <w:rPr>
          <w:rFonts w:ascii="Times New Roman" w:hAnsi="Times New Roman"/>
          <w:color w:val="000000"/>
          <w:sz w:val="28"/>
          <w:lang w:val="ru-RU"/>
        </w:rPr>
        <w:t xml:space="preserve">выдвигать новые идеи, предлагать оригинальные подходы и решения; </w:t>
      </w:r>
    </w:p>
    <w:p w:rsidR="00AF1BDF" w:rsidRPr="00DB787E" w:rsidRDefault="00C026CE">
      <w:pPr>
        <w:numPr>
          <w:ilvl w:val="0"/>
          <w:numId w:val="2"/>
        </w:numPr>
        <w:spacing w:after="0" w:line="264" w:lineRule="auto"/>
        <w:jc w:val="both"/>
        <w:rPr>
          <w:lang w:val="ru-RU"/>
        </w:rPr>
      </w:pPr>
      <w:r w:rsidRPr="00DB787E">
        <w:rPr>
          <w:rFonts w:ascii="Times New Roman" w:hAnsi="Times New Roman"/>
          <w:color w:val="000000"/>
          <w:sz w:val="28"/>
          <w:lang w:val="ru-RU"/>
        </w:rPr>
        <w:t>ставить проблемы и задачи, допускающие альтернативных решений.</w:t>
      </w:r>
    </w:p>
    <w:p w:rsidR="00AF1BDF" w:rsidRDefault="00C026CE">
      <w:pPr>
        <w:spacing w:after="0" w:line="264" w:lineRule="auto"/>
        <w:ind w:left="120"/>
        <w:jc w:val="both"/>
      </w:pPr>
      <w:r>
        <w:rPr>
          <w:rFonts w:ascii="Times New Roman" w:hAnsi="Times New Roman"/>
          <w:b/>
          <w:color w:val="000000"/>
          <w:sz w:val="28"/>
        </w:rPr>
        <w:t>Работа с информацией:</w:t>
      </w:r>
    </w:p>
    <w:p w:rsidR="00AF1BDF" w:rsidRPr="00DB787E" w:rsidRDefault="00C026CE">
      <w:pPr>
        <w:numPr>
          <w:ilvl w:val="0"/>
          <w:numId w:val="3"/>
        </w:numPr>
        <w:spacing w:after="0" w:line="264" w:lineRule="auto"/>
        <w:jc w:val="both"/>
        <w:rPr>
          <w:lang w:val="ru-RU"/>
        </w:rPr>
      </w:pPr>
      <w:r w:rsidRPr="00DB787E">
        <w:rPr>
          <w:rFonts w:ascii="Times New Roman" w:hAnsi="Times New Roman"/>
          <w:color w:val="000000"/>
          <w:sz w:val="28"/>
          <w:lang w:val="ru-RU"/>
        </w:rPr>
        <w:lastRenderedPageBreak/>
        <w:t>владеть навыками получения информации из источников разных типов, в том числе на иностранном (английском) языке, самостоятельно осуществлять поиск, анализ, систематизацию и интерпретацию информации различных видов и форм представления;</w:t>
      </w:r>
    </w:p>
    <w:p w:rsidR="00AF1BDF" w:rsidRPr="00DB787E" w:rsidRDefault="00C026CE">
      <w:pPr>
        <w:numPr>
          <w:ilvl w:val="0"/>
          <w:numId w:val="3"/>
        </w:numPr>
        <w:spacing w:after="0" w:line="264" w:lineRule="auto"/>
        <w:jc w:val="both"/>
        <w:rPr>
          <w:lang w:val="ru-RU"/>
        </w:rPr>
      </w:pPr>
      <w:r w:rsidRPr="00DB787E">
        <w:rPr>
          <w:rFonts w:ascii="Times New Roman" w:hAnsi="Times New Roman"/>
          <w:color w:val="000000"/>
          <w:sz w:val="28"/>
          <w:lang w:val="ru-RU"/>
        </w:rPr>
        <w:t>создавать тексты на иностранном (английском) языке в различных форматах с учётом назначения информации и целевой аудитории, выбирая оптимальную форму представления и визуализации (текст, таблица, схема, диаграмма и другие);</w:t>
      </w:r>
    </w:p>
    <w:p w:rsidR="00AF1BDF" w:rsidRPr="00DB787E" w:rsidRDefault="00C026CE">
      <w:pPr>
        <w:numPr>
          <w:ilvl w:val="0"/>
          <w:numId w:val="3"/>
        </w:numPr>
        <w:spacing w:after="0" w:line="264" w:lineRule="auto"/>
        <w:jc w:val="both"/>
        <w:rPr>
          <w:lang w:val="ru-RU"/>
        </w:rPr>
      </w:pPr>
      <w:r w:rsidRPr="00DB787E">
        <w:rPr>
          <w:rFonts w:ascii="Times New Roman" w:hAnsi="Times New Roman"/>
          <w:color w:val="000000"/>
          <w:sz w:val="28"/>
          <w:lang w:val="ru-RU"/>
        </w:rPr>
        <w:t xml:space="preserve">оценивать достоверность информации, её соответствие морально-этическим нормам; </w:t>
      </w:r>
    </w:p>
    <w:p w:rsidR="00AF1BDF" w:rsidRPr="00DB787E" w:rsidRDefault="00C026CE">
      <w:pPr>
        <w:numPr>
          <w:ilvl w:val="0"/>
          <w:numId w:val="3"/>
        </w:numPr>
        <w:spacing w:after="0" w:line="264" w:lineRule="auto"/>
        <w:jc w:val="both"/>
        <w:rPr>
          <w:lang w:val="ru-RU"/>
        </w:rPr>
      </w:pPr>
      <w:r w:rsidRPr="00DB787E">
        <w:rPr>
          <w:rFonts w:ascii="Times New Roman" w:hAnsi="Times New Roman"/>
          <w:color w:val="000000"/>
          <w:sz w:val="28"/>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AF1BDF" w:rsidRPr="00DB787E" w:rsidRDefault="00C026CE">
      <w:pPr>
        <w:numPr>
          <w:ilvl w:val="0"/>
          <w:numId w:val="3"/>
        </w:numPr>
        <w:spacing w:after="0" w:line="264" w:lineRule="auto"/>
        <w:jc w:val="both"/>
        <w:rPr>
          <w:lang w:val="ru-RU"/>
        </w:rPr>
      </w:pPr>
      <w:r w:rsidRPr="00DB787E">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rsidR="00AF1BDF" w:rsidRPr="00DB787E" w:rsidRDefault="00AF1BDF">
      <w:pPr>
        <w:spacing w:after="0" w:line="264" w:lineRule="auto"/>
        <w:ind w:left="120"/>
        <w:jc w:val="both"/>
        <w:rPr>
          <w:lang w:val="ru-RU"/>
        </w:rPr>
      </w:pPr>
    </w:p>
    <w:p w:rsidR="00AF1BDF" w:rsidRPr="00DB787E" w:rsidRDefault="00C026CE">
      <w:pPr>
        <w:spacing w:after="0" w:line="264" w:lineRule="auto"/>
        <w:ind w:left="120"/>
        <w:jc w:val="both"/>
        <w:rPr>
          <w:lang w:val="ru-RU"/>
        </w:rPr>
      </w:pPr>
      <w:r w:rsidRPr="00DB787E">
        <w:rPr>
          <w:rFonts w:ascii="Times New Roman" w:hAnsi="Times New Roman"/>
          <w:b/>
          <w:color w:val="000000"/>
          <w:sz w:val="28"/>
          <w:lang w:val="ru-RU"/>
        </w:rPr>
        <w:t>Коммуникативные универсальные учебные действия</w:t>
      </w:r>
    </w:p>
    <w:p w:rsidR="00AF1BDF" w:rsidRPr="00DB787E" w:rsidRDefault="00AF1BDF">
      <w:pPr>
        <w:spacing w:after="0" w:line="264" w:lineRule="auto"/>
        <w:ind w:left="120"/>
        <w:jc w:val="both"/>
        <w:rPr>
          <w:lang w:val="ru-RU"/>
        </w:rPr>
      </w:pPr>
    </w:p>
    <w:p w:rsidR="00AF1BDF" w:rsidRPr="00DB787E" w:rsidRDefault="00C026CE">
      <w:pPr>
        <w:spacing w:after="0" w:line="264" w:lineRule="auto"/>
        <w:ind w:left="120"/>
        <w:jc w:val="both"/>
        <w:rPr>
          <w:lang w:val="ru-RU"/>
        </w:rPr>
      </w:pPr>
      <w:r w:rsidRPr="00DB787E">
        <w:rPr>
          <w:rFonts w:ascii="Times New Roman" w:hAnsi="Times New Roman"/>
          <w:b/>
          <w:color w:val="000000"/>
          <w:sz w:val="28"/>
          <w:lang w:val="ru-RU"/>
        </w:rPr>
        <w:t>Общение:</w:t>
      </w:r>
    </w:p>
    <w:p w:rsidR="00AF1BDF" w:rsidRPr="00DB787E" w:rsidRDefault="00C026CE">
      <w:pPr>
        <w:numPr>
          <w:ilvl w:val="0"/>
          <w:numId w:val="4"/>
        </w:numPr>
        <w:spacing w:after="0" w:line="264" w:lineRule="auto"/>
        <w:jc w:val="both"/>
        <w:rPr>
          <w:lang w:val="ru-RU"/>
        </w:rPr>
      </w:pPr>
      <w:r w:rsidRPr="00DB787E">
        <w:rPr>
          <w:rFonts w:ascii="Times New Roman" w:hAnsi="Times New Roman"/>
          <w:color w:val="000000"/>
          <w:sz w:val="28"/>
          <w:lang w:val="ru-RU"/>
        </w:rPr>
        <w:t>осуществлять коммуникации во всех сферах жизни;</w:t>
      </w:r>
    </w:p>
    <w:p w:rsidR="00AF1BDF" w:rsidRPr="00DB787E" w:rsidRDefault="00C026CE">
      <w:pPr>
        <w:numPr>
          <w:ilvl w:val="0"/>
          <w:numId w:val="4"/>
        </w:numPr>
        <w:spacing w:after="0" w:line="264" w:lineRule="auto"/>
        <w:jc w:val="both"/>
        <w:rPr>
          <w:lang w:val="ru-RU"/>
        </w:rPr>
      </w:pPr>
      <w:r w:rsidRPr="00DB787E">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AF1BDF" w:rsidRPr="00DB787E" w:rsidRDefault="00C026CE">
      <w:pPr>
        <w:numPr>
          <w:ilvl w:val="0"/>
          <w:numId w:val="4"/>
        </w:numPr>
        <w:spacing w:after="0" w:line="264" w:lineRule="auto"/>
        <w:jc w:val="both"/>
        <w:rPr>
          <w:lang w:val="ru-RU"/>
        </w:rPr>
      </w:pPr>
      <w:r w:rsidRPr="00DB787E">
        <w:rPr>
          <w:rFonts w:ascii="Times New Roman" w:hAnsi="Times New Roman"/>
          <w:color w:val="000000"/>
          <w:sz w:val="28"/>
          <w:lang w:val="ru-RU"/>
        </w:rPr>
        <w:t>владеть различными способами общения и взаимодействия на иностранном (английском) языке, аргументированно вести диалог и полилог, уметь смягчать конфликтные ситуации;</w:t>
      </w:r>
    </w:p>
    <w:p w:rsidR="00AF1BDF" w:rsidRPr="00DB787E" w:rsidRDefault="00C026CE">
      <w:pPr>
        <w:numPr>
          <w:ilvl w:val="0"/>
          <w:numId w:val="4"/>
        </w:numPr>
        <w:spacing w:after="0" w:line="264" w:lineRule="auto"/>
        <w:jc w:val="both"/>
        <w:rPr>
          <w:lang w:val="ru-RU"/>
        </w:rPr>
      </w:pPr>
      <w:r w:rsidRPr="00DB787E">
        <w:rPr>
          <w:rFonts w:ascii="Times New Roman" w:hAnsi="Times New Roman"/>
          <w:color w:val="000000"/>
          <w:sz w:val="28"/>
          <w:lang w:val="ru-RU"/>
        </w:rPr>
        <w:t>развёрнуто и логично излагать свою точку зрения с использованием языковых средств.</w:t>
      </w:r>
    </w:p>
    <w:p w:rsidR="00AF1BDF" w:rsidRPr="00DB787E" w:rsidRDefault="00AF1BDF">
      <w:pPr>
        <w:spacing w:after="0" w:line="264" w:lineRule="auto"/>
        <w:ind w:left="120"/>
        <w:jc w:val="both"/>
        <w:rPr>
          <w:lang w:val="ru-RU"/>
        </w:rPr>
      </w:pPr>
    </w:p>
    <w:p w:rsidR="00AF1BDF" w:rsidRDefault="00C026CE">
      <w:pPr>
        <w:spacing w:after="0" w:line="264" w:lineRule="auto"/>
        <w:ind w:left="120"/>
        <w:jc w:val="both"/>
      </w:pPr>
      <w:r>
        <w:rPr>
          <w:rFonts w:ascii="Times New Roman" w:hAnsi="Times New Roman"/>
          <w:b/>
          <w:color w:val="000000"/>
          <w:sz w:val="28"/>
        </w:rPr>
        <w:t>Регулятивные универсальные учебные действия</w:t>
      </w:r>
    </w:p>
    <w:p w:rsidR="00AF1BDF" w:rsidRDefault="00AF1BDF">
      <w:pPr>
        <w:spacing w:after="0" w:line="264" w:lineRule="auto"/>
        <w:ind w:left="120"/>
        <w:jc w:val="both"/>
      </w:pPr>
    </w:p>
    <w:p w:rsidR="00AF1BDF" w:rsidRDefault="00C026CE">
      <w:pPr>
        <w:spacing w:after="0" w:line="264" w:lineRule="auto"/>
        <w:ind w:left="120"/>
        <w:jc w:val="both"/>
      </w:pPr>
      <w:r>
        <w:rPr>
          <w:rFonts w:ascii="Times New Roman" w:hAnsi="Times New Roman"/>
          <w:b/>
          <w:color w:val="000000"/>
          <w:sz w:val="28"/>
        </w:rPr>
        <w:t>Самоорганизация</w:t>
      </w:r>
    </w:p>
    <w:p w:rsidR="00AF1BDF" w:rsidRPr="00DB787E" w:rsidRDefault="00C026CE">
      <w:pPr>
        <w:numPr>
          <w:ilvl w:val="0"/>
          <w:numId w:val="5"/>
        </w:numPr>
        <w:spacing w:after="0" w:line="264" w:lineRule="auto"/>
        <w:jc w:val="both"/>
        <w:rPr>
          <w:lang w:val="ru-RU"/>
        </w:rPr>
      </w:pPr>
      <w:r w:rsidRPr="00DB787E">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AF1BDF" w:rsidRPr="00DB787E" w:rsidRDefault="00C026CE">
      <w:pPr>
        <w:numPr>
          <w:ilvl w:val="0"/>
          <w:numId w:val="5"/>
        </w:numPr>
        <w:spacing w:after="0" w:line="264" w:lineRule="auto"/>
        <w:jc w:val="both"/>
        <w:rPr>
          <w:lang w:val="ru-RU"/>
        </w:rPr>
      </w:pPr>
      <w:r w:rsidRPr="00DB787E">
        <w:rPr>
          <w:rFonts w:ascii="Times New Roman" w:hAnsi="Times New Roman"/>
          <w:color w:val="000000"/>
          <w:sz w:val="28"/>
          <w:lang w:val="ru-RU"/>
        </w:rPr>
        <w:lastRenderedPageBreak/>
        <w:t>самостоятельно составлять план решения проблемы с учётом имеющихся ресурсов, собственных возможностей и предпочтений;</w:t>
      </w:r>
    </w:p>
    <w:p w:rsidR="00AF1BDF" w:rsidRDefault="00C026CE">
      <w:pPr>
        <w:numPr>
          <w:ilvl w:val="0"/>
          <w:numId w:val="5"/>
        </w:numPr>
        <w:spacing w:after="0" w:line="264" w:lineRule="auto"/>
        <w:jc w:val="both"/>
      </w:pPr>
      <w:r>
        <w:rPr>
          <w:rFonts w:ascii="Times New Roman" w:hAnsi="Times New Roman"/>
          <w:color w:val="000000"/>
          <w:sz w:val="28"/>
        </w:rPr>
        <w:t>давать оценку новым ситуациям;</w:t>
      </w:r>
    </w:p>
    <w:p w:rsidR="00AF1BDF" w:rsidRPr="00DB787E" w:rsidRDefault="00C026CE">
      <w:pPr>
        <w:numPr>
          <w:ilvl w:val="0"/>
          <w:numId w:val="5"/>
        </w:numPr>
        <w:spacing w:after="0" w:line="264" w:lineRule="auto"/>
        <w:jc w:val="both"/>
        <w:rPr>
          <w:lang w:val="ru-RU"/>
        </w:rPr>
      </w:pPr>
      <w:r w:rsidRPr="00DB787E">
        <w:rPr>
          <w:rFonts w:ascii="Times New Roman" w:hAnsi="Times New Roman"/>
          <w:color w:val="000000"/>
          <w:sz w:val="28"/>
          <w:lang w:val="ru-RU"/>
        </w:rPr>
        <w:t>делать осознанный выбор, аргументировать его, брать ответственность за решение;</w:t>
      </w:r>
    </w:p>
    <w:p w:rsidR="00AF1BDF" w:rsidRDefault="00C026CE">
      <w:pPr>
        <w:numPr>
          <w:ilvl w:val="0"/>
          <w:numId w:val="5"/>
        </w:numPr>
        <w:spacing w:after="0" w:line="264" w:lineRule="auto"/>
        <w:jc w:val="both"/>
      </w:pPr>
      <w:r>
        <w:rPr>
          <w:rFonts w:ascii="Times New Roman" w:hAnsi="Times New Roman"/>
          <w:color w:val="000000"/>
          <w:sz w:val="28"/>
        </w:rPr>
        <w:t>оценивать приобретённый опыт;</w:t>
      </w:r>
    </w:p>
    <w:p w:rsidR="00AF1BDF" w:rsidRPr="00DB787E" w:rsidRDefault="00C026CE">
      <w:pPr>
        <w:numPr>
          <w:ilvl w:val="0"/>
          <w:numId w:val="5"/>
        </w:numPr>
        <w:spacing w:after="0" w:line="264" w:lineRule="auto"/>
        <w:jc w:val="both"/>
        <w:rPr>
          <w:lang w:val="ru-RU"/>
        </w:rPr>
      </w:pPr>
      <w:r w:rsidRPr="00DB787E">
        <w:rPr>
          <w:rFonts w:ascii="Times New Roman" w:hAnsi="Times New Roman"/>
          <w:color w:val="000000"/>
          <w:sz w:val="28"/>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AF1BDF" w:rsidRDefault="00C026CE">
      <w:pPr>
        <w:spacing w:after="0" w:line="264" w:lineRule="auto"/>
        <w:ind w:left="120"/>
        <w:jc w:val="both"/>
      </w:pPr>
      <w:r>
        <w:rPr>
          <w:rFonts w:ascii="Times New Roman" w:hAnsi="Times New Roman"/>
          <w:b/>
          <w:color w:val="000000"/>
          <w:sz w:val="28"/>
        </w:rPr>
        <w:t>Самоконтроль</w:t>
      </w:r>
    </w:p>
    <w:p w:rsidR="00AF1BDF" w:rsidRDefault="00C026CE">
      <w:pPr>
        <w:numPr>
          <w:ilvl w:val="0"/>
          <w:numId w:val="6"/>
        </w:numPr>
        <w:spacing w:after="0" w:line="264" w:lineRule="auto"/>
        <w:jc w:val="both"/>
      </w:pPr>
      <w:r>
        <w:rPr>
          <w:rFonts w:ascii="Times New Roman" w:hAnsi="Times New Roman"/>
          <w:color w:val="000000"/>
          <w:sz w:val="28"/>
        </w:rPr>
        <w:t xml:space="preserve">давать оценку новым ситуациям; </w:t>
      </w:r>
    </w:p>
    <w:p w:rsidR="00AF1BDF" w:rsidRPr="00DB787E" w:rsidRDefault="00C026CE">
      <w:pPr>
        <w:numPr>
          <w:ilvl w:val="0"/>
          <w:numId w:val="6"/>
        </w:numPr>
        <w:spacing w:after="0" w:line="264" w:lineRule="auto"/>
        <w:jc w:val="both"/>
        <w:rPr>
          <w:lang w:val="ru-RU"/>
        </w:rPr>
      </w:pPr>
      <w:r w:rsidRPr="00DB787E">
        <w:rPr>
          <w:rFonts w:ascii="Times New Roman" w:hAnsi="Times New Roman"/>
          <w:color w:val="000000"/>
          <w:sz w:val="28"/>
          <w:lang w:val="ru-RU"/>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rsidR="00AF1BDF" w:rsidRPr="00DB787E" w:rsidRDefault="00C026CE">
      <w:pPr>
        <w:numPr>
          <w:ilvl w:val="0"/>
          <w:numId w:val="6"/>
        </w:numPr>
        <w:spacing w:after="0" w:line="264" w:lineRule="auto"/>
        <w:jc w:val="both"/>
        <w:rPr>
          <w:lang w:val="ru-RU"/>
        </w:rPr>
      </w:pPr>
      <w:r w:rsidRPr="00DB787E">
        <w:rPr>
          <w:rFonts w:ascii="Times New Roman" w:hAnsi="Times New Roman"/>
          <w:color w:val="000000"/>
          <w:sz w:val="28"/>
          <w:lang w:val="ru-RU"/>
        </w:rPr>
        <w:t>использовать приёмы рефлексии для оценки ситуации, выбора верного решения;</w:t>
      </w:r>
    </w:p>
    <w:p w:rsidR="00AF1BDF" w:rsidRPr="00DB787E" w:rsidRDefault="00C026CE">
      <w:pPr>
        <w:numPr>
          <w:ilvl w:val="0"/>
          <w:numId w:val="6"/>
        </w:numPr>
        <w:spacing w:after="0" w:line="264" w:lineRule="auto"/>
        <w:jc w:val="both"/>
        <w:rPr>
          <w:lang w:val="ru-RU"/>
        </w:rPr>
      </w:pPr>
      <w:r w:rsidRPr="00DB787E">
        <w:rPr>
          <w:rFonts w:ascii="Times New Roman" w:hAnsi="Times New Roman"/>
          <w:color w:val="000000"/>
          <w:sz w:val="28"/>
          <w:lang w:val="ru-RU"/>
        </w:rPr>
        <w:t xml:space="preserve">оценивать соответствие создаваемого устного/письменного текста на иностранном (английском) языке выполняемой коммуникативной задаче; </w:t>
      </w:r>
    </w:p>
    <w:p w:rsidR="00AF1BDF" w:rsidRPr="00DB787E" w:rsidRDefault="00C026CE">
      <w:pPr>
        <w:numPr>
          <w:ilvl w:val="0"/>
          <w:numId w:val="6"/>
        </w:numPr>
        <w:spacing w:after="0" w:line="264" w:lineRule="auto"/>
        <w:jc w:val="both"/>
        <w:rPr>
          <w:lang w:val="ru-RU"/>
        </w:rPr>
      </w:pPr>
      <w:r w:rsidRPr="00DB787E">
        <w:rPr>
          <w:rFonts w:ascii="Times New Roman" w:hAnsi="Times New Roman"/>
          <w:color w:val="000000"/>
          <w:sz w:val="28"/>
          <w:lang w:val="ru-RU"/>
        </w:rPr>
        <w:t xml:space="preserve">вносить коррективы в созданный речевой продукт в случае необходимости; </w:t>
      </w:r>
    </w:p>
    <w:p w:rsidR="00AF1BDF" w:rsidRPr="00DB787E" w:rsidRDefault="00C026CE">
      <w:pPr>
        <w:numPr>
          <w:ilvl w:val="0"/>
          <w:numId w:val="6"/>
        </w:numPr>
        <w:spacing w:after="0" w:line="264" w:lineRule="auto"/>
        <w:jc w:val="both"/>
        <w:rPr>
          <w:lang w:val="ru-RU"/>
        </w:rPr>
      </w:pPr>
      <w:r w:rsidRPr="00DB787E">
        <w:rPr>
          <w:rFonts w:ascii="Times New Roman" w:hAnsi="Times New Roman"/>
          <w:color w:val="000000"/>
          <w:sz w:val="28"/>
          <w:lang w:val="ru-RU"/>
        </w:rPr>
        <w:t>оценивать риски и своевременно принимать решения по их снижению;</w:t>
      </w:r>
    </w:p>
    <w:p w:rsidR="00AF1BDF" w:rsidRPr="00DB787E" w:rsidRDefault="00C026CE">
      <w:pPr>
        <w:numPr>
          <w:ilvl w:val="0"/>
          <w:numId w:val="6"/>
        </w:numPr>
        <w:spacing w:after="0" w:line="264" w:lineRule="auto"/>
        <w:jc w:val="both"/>
        <w:rPr>
          <w:lang w:val="ru-RU"/>
        </w:rPr>
      </w:pPr>
      <w:r w:rsidRPr="00DB787E">
        <w:rPr>
          <w:rFonts w:ascii="Times New Roman" w:hAnsi="Times New Roman"/>
          <w:color w:val="000000"/>
          <w:sz w:val="28"/>
          <w:lang w:val="ru-RU"/>
        </w:rPr>
        <w:t>принимать мотивы и аргументы других при анализе результатов деятельности;</w:t>
      </w:r>
    </w:p>
    <w:p w:rsidR="00AF1BDF" w:rsidRPr="00DB787E" w:rsidRDefault="00C026CE">
      <w:pPr>
        <w:numPr>
          <w:ilvl w:val="0"/>
          <w:numId w:val="6"/>
        </w:numPr>
        <w:spacing w:after="0" w:line="264" w:lineRule="auto"/>
        <w:jc w:val="both"/>
        <w:rPr>
          <w:lang w:val="ru-RU"/>
        </w:rPr>
      </w:pPr>
      <w:r w:rsidRPr="00DB787E">
        <w:rPr>
          <w:rFonts w:ascii="Times New Roman" w:hAnsi="Times New Roman"/>
          <w:color w:val="000000"/>
          <w:sz w:val="28"/>
          <w:lang w:val="ru-RU"/>
        </w:rPr>
        <w:t>принимать себя, понимая свои недостатки и достоинства;</w:t>
      </w:r>
    </w:p>
    <w:p w:rsidR="00AF1BDF" w:rsidRPr="00DB787E" w:rsidRDefault="00C026CE">
      <w:pPr>
        <w:numPr>
          <w:ilvl w:val="0"/>
          <w:numId w:val="6"/>
        </w:numPr>
        <w:spacing w:after="0" w:line="264" w:lineRule="auto"/>
        <w:jc w:val="both"/>
        <w:rPr>
          <w:lang w:val="ru-RU"/>
        </w:rPr>
      </w:pPr>
      <w:r w:rsidRPr="00DB787E">
        <w:rPr>
          <w:rFonts w:ascii="Times New Roman" w:hAnsi="Times New Roman"/>
          <w:color w:val="000000"/>
          <w:sz w:val="28"/>
          <w:lang w:val="ru-RU"/>
        </w:rPr>
        <w:t>принимать мотивы и аргументы других при анализе результатов деятельности;</w:t>
      </w:r>
    </w:p>
    <w:p w:rsidR="00AF1BDF" w:rsidRPr="00DB787E" w:rsidRDefault="00C026CE">
      <w:pPr>
        <w:numPr>
          <w:ilvl w:val="0"/>
          <w:numId w:val="6"/>
        </w:numPr>
        <w:spacing w:after="0" w:line="264" w:lineRule="auto"/>
        <w:jc w:val="both"/>
        <w:rPr>
          <w:lang w:val="ru-RU"/>
        </w:rPr>
      </w:pPr>
      <w:r w:rsidRPr="00DB787E">
        <w:rPr>
          <w:rFonts w:ascii="Times New Roman" w:hAnsi="Times New Roman"/>
          <w:color w:val="000000"/>
          <w:sz w:val="28"/>
          <w:lang w:val="ru-RU"/>
        </w:rPr>
        <w:t>признавать своё право и право других на ошибку;</w:t>
      </w:r>
    </w:p>
    <w:p w:rsidR="00AF1BDF" w:rsidRPr="00DB787E" w:rsidRDefault="00C026CE">
      <w:pPr>
        <w:numPr>
          <w:ilvl w:val="0"/>
          <w:numId w:val="6"/>
        </w:numPr>
        <w:spacing w:after="0" w:line="264" w:lineRule="auto"/>
        <w:jc w:val="both"/>
        <w:rPr>
          <w:lang w:val="ru-RU"/>
        </w:rPr>
      </w:pPr>
      <w:r w:rsidRPr="00DB787E">
        <w:rPr>
          <w:rFonts w:ascii="Times New Roman" w:hAnsi="Times New Roman"/>
          <w:color w:val="000000"/>
          <w:sz w:val="28"/>
          <w:lang w:val="ru-RU"/>
        </w:rPr>
        <w:t>развивать способность понимать мир с позиции другого человека.</w:t>
      </w:r>
    </w:p>
    <w:p w:rsidR="00AF1BDF" w:rsidRDefault="00C026CE">
      <w:pPr>
        <w:spacing w:after="0" w:line="264" w:lineRule="auto"/>
        <w:ind w:left="120"/>
        <w:jc w:val="both"/>
      </w:pPr>
      <w:r>
        <w:rPr>
          <w:rFonts w:ascii="Times New Roman" w:hAnsi="Times New Roman"/>
          <w:b/>
          <w:color w:val="000000"/>
          <w:sz w:val="28"/>
        </w:rPr>
        <w:t>Совместная деятельность</w:t>
      </w:r>
    </w:p>
    <w:p w:rsidR="00AF1BDF" w:rsidRPr="00DB787E" w:rsidRDefault="00C026CE">
      <w:pPr>
        <w:numPr>
          <w:ilvl w:val="0"/>
          <w:numId w:val="7"/>
        </w:numPr>
        <w:spacing w:after="0" w:line="264" w:lineRule="auto"/>
        <w:jc w:val="both"/>
        <w:rPr>
          <w:lang w:val="ru-RU"/>
        </w:rPr>
      </w:pPr>
      <w:r w:rsidRPr="00DB787E">
        <w:rPr>
          <w:rFonts w:ascii="Times New Roman" w:hAnsi="Times New Roman"/>
          <w:color w:val="000000"/>
          <w:sz w:val="28"/>
          <w:lang w:val="ru-RU"/>
        </w:rPr>
        <w:t>понимать и использовать преимущества командной и индивидуальной работы;</w:t>
      </w:r>
    </w:p>
    <w:p w:rsidR="00AF1BDF" w:rsidRPr="00DB787E" w:rsidRDefault="00C026CE">
      <w:pPr>
        <w:numPr>
          <w:ilvl w:val="0"/>
          <w:numId w:val="7"/>
        </w:numPr>
        <w:spacing w:after="0" w:line="264" w:lineRule="auto"/>
        <w:jc w:val="both"/>
        <w:rPr>
          <w:lang w:val="ru-RU"/>
        </w:rPr>
      </w:pPr>
      <w:r w:rsidRPr="00DB787E">
        <w:rPr>
          <w:rFonts w:ascii="Times New Roman" w:hAnsi="Times New Roman"/>
          <w:color w:val="000000"/>
          <w:sz w:val="28"/>
          <w:lang w:val="ru-RU"/>
        </w:rPr>
        <w:t xml:space="preserve">выбирать тематику и методы совместных действий с учётом общих интересов, и возможностей каждого члена коллектива; </w:t>
      </w:r>
    </w:p>
    <w:p w:rsidR="00AF1BDF" w:rsidRPr="00DB787E" w:rsidRDefault="00C026CE">
      <w:pPr>
        <w:numPr>
          <w:ilvl w:val="0"/>
          <w:numId w:val="7"/>
        </w:numPr>
        <w:spacing w:after="0" w:line="264" w:lineRule="auto"/>
        <w:jc w:val="both"/>
        <w:rPr>
          <w:lang w:val="ru-RU"/>
        </w:rPr>
      </w:pPr>
      <w:r w:rsidRPr="00DB787E">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w:t>
      </w:r>
      <w:r w:rsidRPr="00DB787E">
        <w:rPr>
          <w:rFonts w:ascii="Times New Roman" w:hAnsi="Times New Roman"/>
          <w:color w:val="000000"/>
          <w:sz w:val="28"/>
          <w:lang w:val="ru-RU"/>
        </w:rPr>
        <w:lastRenderedPageBreak/>
        <w:t xml:space="preserve">действий, распределять роли с учётом мнений участников, обсуждать результаты совместной работы; </w:t>
      </w:r>
    </w:p>
    <w:p w:rsidR="00AF1BDF" w:rsidRPr="00DB787E" w:rsidRDefault="00C026CE">
      <w:pPr>
        <w:numPr>
          <w:ilvl w:val="0"/>
          <w:numId w:val="7"/>
        </w:numPr>
        <w:spacing w:after="0" w:line="264" w:lineRule="auto"/>
        <w:jc w:val="both"/>
        <w:rPr>
          <w:lang w:val="ru-RU"/>
        </w:rPr>
      </w:pPr>
      <w:r w:rsidRPr="00DB787E">
        <w:rPr>
          <w:rFonts w:ascii="Times New Roman" w:hAnsi="Times New Roman"/>
          <w:color w:val="000000"/>
          <w:sz w:val="28"/>
          <w:lang w:val="ru-RU"/>
        </w:rPr>
        <w:t>оценивать качество своего вклада и каждого участника команды в общий результат по разработанным критериям;</w:t>
      </w:r>
    </w:p>
    <w:p w:rsidR="00AF1BDF" w:rsidRPr="00DB787E" w:rsidRDefault="00C026CE">
      <w:pPr>
        <w:numPr>
          <w:ilvl w:val="0"/>
          <w:numId w:val="7"/>
        </w:numPr>
        <w:spacing w:after="0" w:line="264" w:lineRule="auto"/>
        <w:jc w:val="both"/>
        <w:rPr>
          <w:lang w:val="ru-RU"/>
        </w:rPr>
      </w:pPr>
      <w:r w:rsidRPr="00DB787E">
        <w:rPr>
          <w:rFonts w:ascii="Times New Roman" w:hAnsi="Times New Roman"/>
          <w:color w:val="000000"/>
          <w:sz w:val="28"/>
          <w:lang w:val="ru-RU"/>
        </w:rPr>
        <w:t>предлагать новые проекты, оценивать идеи с позиции новизны, оригинальности, практической значимости.</w:t>
      </w:r>
    </w:p>
    <w:p w:rsidR="00AF1BDF" w:rsidRPr="00DB787E" w:rsidRDefault="00AF1BDF">
      <w:pPr>
        <w:spacing w:after="0" w:line="264" w:lineRule="auto"/>
        <w:ind w:left="120"/>
        <w:jc w:val="both"/>
        <w:rPr>
          <w:lang w:val="ru-RU"/>
        </w:rPr>
      </w:pPr>
    </w:p>
    <w:p w:rsidR="00AF1BDF" w:rsidRPr="00DB787E" w:rsidRDefault="00C026CE">
      <w:pPr>
        <w:spacing w:after="0" w:line="264" w:lineRule="auto"/>
        <w:ind w:left="120"/>
        <w:jc w:val="both"/>
        <w:rPr>
          <w:lang w:val="ru-RU"/>
        </w:rPr>
      </w:pPr>
      <w:r w:rsidRPr="00DB787E">
        <w:rPr>
          <w:rFonts w:ascii="Times New Roman" w:hAnsi="Times New Roman"/>
          <w:b/>
          <w:color w:val="000000"/>
          <w:sz w:val="28"/>
          <w:lang w:val="ru-RU"/>
        </w:rPr>
        <w:t>ПРЕДМЕТНЫЕ РЕЗУЛЬТАТЫ</w:t>
      </w:r>
    </w:p>
    <w:p w:rsidR="00AF1BDF" w:rsidRPr="00DB787E" w:rsidRDefault="00AF1BDF">
      <w:pPr>
        <w:spacing w:after="0" w:line="264" w:lineRule="auto"/>
        <w:ind w:left="120"/>
        <w:jc w:val="both"/>
        <w:rPr>
          <w:lang w:val="ru-RU"/>
        </w:rPr>
      </w:pPr>
    </w:p>
    <w:p w:rsidR="00AF1BDF" w:rsidRPr="00DB787E" w:rsidRDefault="00C026CE">
      <w:pPr>
        <w:spacing w:after="0" w:line="264" w:lineRule="auto"/>
        <w:ind w:firstLine="600"/>
        <w:jc w:val="both"/>
        <w:rPr>
          <w:lang w:val="ru-RU"/>
        </w:rPr>
      </w:pPr>
      <w:r w:rsidRPr="00DB787E">
        <w:rPr>
          <w:rFonts w:ascii="Times New Roman" w:hAnsi="Times New Roman"/>
          <w:color w:val="000000"/>
          <w:sz w:val="28"/>
          <w:lang w:val="ru-RU"/>
        </w:rPr>
        <w:t>Предметные результаты по английскому языку ориентированы на применение знаний, умений и навыков в учебных ситуациях и реальных жизненных условиях, должны отражать сформированность иноязычной коммуникативной компетенции на пороговом уровне в совокупности её составляющих – речевой, языковой, социокультурной, компенсаторной, метапредметной.</w:t>
      </w:r>
    </w:p>
    <w:p w:rsidR="00AF1BDF" w:rsidRPr="00DB787E" w:rsidRDefault="00C026CE">
      <w:pPr>
        <w:spacing w:after="0" w:line="264" w:lineRule="auto"/>
        <w:ind w:firstLine="600"/>
        <w:jc w:val="both"/>
        <w:rPr>
          <w:lang w:val="ru-RU"/>
        </w:rPr>
      </w:pPr>
      <w:r w:rsidRPr="00DB787E">
        <w:rPr>
          <w:rFonts w:ascii="Times New Roman" w:hAnsi="Times New Roman"/>
          <w:color w:val="000000"/>
          <w:sz w:val="28"/>
          <w:lang w:val="ru-RU"/>
        </w:rPr>
        <w:t xml:space="preserve">К концу </w:t>
      </w:r>
      <w:r w:rsidRPr="00DB787E">
        <w:rPr>
          <w:rFonts w:ascii="Times New Roman" w:hAnsi="Times New Roman"/>
          <w:b/>
          <w:i/>
          <w:color w:val="000000"/>
          <w:sz w:val="28"/>
          <w:lang w:val="ru-RU"/>
        </w:rPr>
        <w:t>10 класса</w:t>
      </w:r>
      <w:r w:rsidRPr="00DB787E">
        <w:rPr>
          <w:rFonts w:ascii="Times New Roman" w:hAnsi="Times New Roman"/>
          <w:color w:val="000000"/>
          <w:sz w:val="28"/>
          <w:lang w:val="ru-RU"/>
        </w:rPr>
        <w:t xml:space="preserve"> обучающийся научится:</w:t>
      </w:r>
    </w:p>
    <w:p w:rsidR="00AF1BDF" w:rsidRPr="00DB787E" w:rsidRDefault="00C026CE">
      <w:pPr>
        <w:spacing w:after="0" w:line="264" w:lineRule="auto"/>
        <w:ind w:firstLine="600"/>
        <w:jc w:val="both"/>
        <w:rPr>
          <w:lang w:val="ru-RU"/>
        </w:rPr>
      </w:pPr>
      <w:r w:rsidRPr="00DB787E">
        <w:rPr>
          <w:rFonts w:ascii="Times New Roman" w:hAnsi="Times New Roman"/>
          <w:color w:val="000000"/>
          <w:sz w:val="28"/>
          <w:lang w:val="ru-RU"/>
        </w:rPr>
        <w:t>1) владеть основными видами речевой деятельности:</w:t>
      </w:r>
    </w:p>
    <w:p w:rsidR="00AF1BDF" w:rsidRPr="00DB787E" w:rsidRDefault="00C026CE">
      <w:pPr>
        <w:spacing w:after="0" w:line="264" w:lineRule="auto"/>
        <w:ind w:firstLine="600"/>
        <w:jc w:val="both"/>
        <w:rPr>
          <w:lang w:val="ru-RU"/>
        </w:rPr>
      </w:pPr>
      <w:r w:rsidRPr="00DB787E">
        <w:rPr>
          <w:rFonts w:ascii="Times New Roman" w:hAnsi="Times New Roman"/>
          <w:i/>
          <w:color w:val="000000"/>
          <w:sz w:val="28"/>
          <w:lang w:val="ru-RU"/>
        </w:rPr>
        <w:t>говорение:</w:t>
      </w:r>
      <w:r w:rsidRPr="00DB787E">
        <w:rPr>
          <w:rFonts w:ascii="Times New Roman" w:hAnsi="Times New Roman"/>
          <w:color w:val="000000"/>
          <w:sz w:val="28"/>
          <w:lang w:val="ru-RU"/>
        </w:rPr>
        <w:t xml:space="preserve"> </w:t>
      </w:r>
    </w:p>
    <w:p w:rsidR="00AF1BDF" w:rsidRPr="00DB787E" w:rsidRDefault="00C026CE">
      <w:pPr>
        <w:spacing w:after="0" w:line="264" w:lineRule="auto"/>
        <w:ind w:firstLine="600"/>
        <w:jc w:val="both"/>
        <w:rPr>
          <w:lang w:val="ru-RU"/>
        </w:rPr>
      </w:pPr>
      <w:r w:rsidRPr="00DB787E">
        <w:rPr>
          <w:rFonts w:ascii="Times New Roman" w:hAnsi="Times New Roman"/>
          <w:color w:val="000000"/>
          <w:sz w:val="28"/>
          <w:lang w:val="ru-RU"/>
        </w:rPr>
        <w:t>вести разные виды диалога (диалог этикетного характера, диалог-побуждение к действию, диалог-расспрос, диалог-обмен мнениями, комбинированный диалог) в стандартных ситуациях неофициального и официального общения в рамках отобранного тематического содержания речи с вербальными и/или зрительными опорами с соблюдением норм речевого этикета, принятых в стране/странах изучаемого языка (8 реплик со стороны каждого собеседника);</w:t>
      </w:r>
    </w:p>
    <w:p w:rsidR="00AF1BDF" w:rsidRPr="00DB787E" w:rsidRDefault="00C026CE">
      <w:pPr>
        <w:spacing w:after="0" w:line="264" w:lineRule="auto"/>
        <w:ind w:firstLine="600"/>
        <w:jc w:val="both"/>
        <w:rPr>
          <w:lang w:val="ru-RU"/>
        </w:rPr>
      </w:pPr>
      <w:r w:rsidRPr="00DB787E">
        <w:rPr>
          <w:rFonts w:ascii="Times New Roman" w:hAnsi="Times New Roman"/>
          <w:color w:val="000000"/>
          <w:sz w:val="28"/>
          <w:lang w:val="ru-RU"/>
        </w:rPr>
        <w:t xml:space="preserve">создавать устные связные монологические высказывания (описание/характеристика, повествование/сообщение, рассуждение) с изложением своего мнения и краткой аргументацией с вербальными и/или зрительными опорами или без опор в рамках отобранного тематического содержания речи; </w:t>
      </w:r>
    </w:p>
    <w:p w:rsidR="00AF1BDF" w:rsidRPr="00DB787E" w:rsidRDefault="00C026CE">
      <w:pPr>
        <w:spacing w:after="0" w:line="264" w:lineRule="auto"/>
        <w:ind w:firstLine="600"/>
        <w:jc w:val="both"/>
        <w:rPr>
          <w:lang w:val="ru-RU"/>
        </w:rPr>
      </w:pPr>
      <w:r w:rsidRPr="00DB787E">
        <w:rPr>
          <w:rFonts w:ascii="Times New Roman" w:hAnsi="Times New Roman"/>
          <w:color w:val="000000"/>
          <w:sz w:val="28"/>
          <w:lang w:val="ru-RU"/>
        </w:rPr>
        <w:t xml:space="preserve">излагать основное содержание прочитанного/прослушанного текста с выражением своего отношения (объём монологического высказывания – до 14 фраз); </w:t>
      </w:r>
    </w:p>
    <w:p w:rsidR="00AF1BDF" w:rsidRPr="00DB787E" w:rsidRDefault="00C026CE">
      <w:pPr>
        <w:spacing w:after="0" w:line="264" w:lineRule="auto"/>
        <w:ind w:firstLine="600"/>
        <w:jc w:val="both"/>
        <w:rPr>
          <w:lang w:val="ru-RU"/>
        </w:rPr>
      </w:pPr>
      <w:r w:rsidRPr="00DB787E">
        <w:rPr>
          <w:rFonts w:ascii="Times New Roman" w:hAnsi="Times New Roman"/>
          <w:color w:val="000000"/>
          <w:sz w:val="28"/>
          <w:lang w:val="ru-RU"/>
        </w:rPr>
        <w:t xml:space="preserve">устно излагать результаты выполненной проектной работы (объём – до 14 фраз). </w:t>
      </w:r>
    </w:p>
    <w:p w:rsidR="00AF1BDF" w:rsidRPr="00DB787E" w:rsidRDefault="00C026CE">
      <w:pPr>
        <w:spacing w:after="0" w:line="264" w:lineRule="auto"/>
        <w:ind w:firstLine="600"/>
        <w:jc w:val="both"/>
        <w:rPr>
          <w:lang w:val="ru-RU"/>
        </w:rPr>
      </w:pPr>
      <w:r w:rsidRPr="00DB787E">
        <w:rPr>
          <w:rFonts w:ascii="Times New Roman" w:hAnsi="Times New Roman"/>
          <w:i/>
          <w:color w:val="000000"/>
          <w:sz w:val="28"/>
          <w:lang w:val="ru-RU"/>
        </w:rPr>
        <w:t>аудирование:</w:t>
      </w:r>
      <w:r w:rsidRPr="00DB787E">
        <w:rPr>
          <w:rFonts w:ascii="Times New Roman" w:hAnsi="Times New Roman"/>
          <w:color w:val="000000"/>
          <w:sz w:val="28"/>
          <w:lang w:val="ru-RU"/>
        </w:rPr>
        <w:t xml:space="preserve"> </w:t>
      </w:r>
    </w:p>
    <w:p w:rsidR="00AF1BDF" w:rsidRPr="00DB787E" w:rsidRDefault="00C026CE">
      <w:pPr>
        <w:spacing w:after="0" w:line="264" w:lineRule="auto"/>
        <w:ind w:firstLine="600"/>
        <w:jc w:val="both"/>
        <w:rPr>
          <w:lang w:val="ru-RU"/>
        </w:rPr>
      </w:pPr>
      <w:r w:rsidRPr="00DB787E">
        <w:rPr>
          <w:rFonts w:ascii="Times New Roman" w:hAnsi="Times New Roman"/>
          <w:color w:val="000000"/>
          <w:sz w:val="28"/>
          <w:lang w:val="ru-RU"/>
        </w:rPr>
        <w:t xml:space="preserve">воспринимать на слух и понимать аутентичные тексты, содержащие отдельные неизученные языковые явления, с разной глубиной проникновения в содержание текста: с пониманием основного содержания, с </w:t>
      </w:r>
      <w:r w:rsidRPr="00DB787E">
        <w:rPr>
          <w:rFonts w:ascii="Times New Roman" w:hAnsi="Times New Roman"/>
          <w:color w:val="000000"/>
          <w:sz w:val="28"/>
          <w:lang w:val="ru-RU"/>
        </w:rPr>
        <w:lastRenderedPageBreak/>
        <w:t xml:space="preserve">пониманием нужной/интересующей/запрашиваемой информации (время звучания текста/текстов для аудирования – до 2,5 минут). </w:t>
      </w:r>
    </w:p>
    <w:p w:rsidR="00AF1BDF" w:rsidRPr="00DB787E" w:rsidRDefault="00C026CE">
      <w:pPr>
        <w:spacing w:after="0" w:line="264" w:lineRule="auto"/>
        <w:ind w:firstLine="600"/>
        <w:jc w:val="both"/>
        <w:rPr>
          <w:lang w:val="ru-RU"/>
        </w:rPr>
      </w:pPr>
      <w:r w:rsidRPr="00DB787E">
        <w:rPr>
          <w:rFonts w:ascii="Times New Roman" w:hAnsi="Times New Roman"/>
          <w:i/>
          <w:color w:val="000000"/>
          <w:sz w:val="28"/>
          <w:lang w:val="ru-RU"/>
        </w:rPr>
        <w:t>смысловое чтение:</w:t>
      </w:r>
      <w:r w:rsidRPr="00DB787E">
        <w:rPr>
          <w:rFonts w:ascii="Times New Roman" w:hAnsi="Times New Roman"/>
          <w:color w:val="000000"/>
          <w:sz w:val="28"/>
          <w:lang w:val="ru-RU"/>
        </w:rPr>
        <w:t xml:space="preserve"> </w:t>
      </w:r>
    </w:p>
    <w:p w:rsidR="00AF1BDF" w:rsidRPr="00DB787E" w:rsidRDefault="00C026CE">
      <w:pPr>
        <w:spacing w:after="0" w:line="264" w:lineRule="auto"/>
        <w:ind w:firstLine="600"/>
        <w:jc w:val="both"/>
        <w:rPr>
          <w:lang w:val="ru-RU"/>
        </w:rPr>
      </w:pPr>
      <w:r w:rsidRPr="00DB787E">
        <w:rPr>
          <w:rFonts w:ascii="Times New Roman" w:hAnsi="Times New Roman"/>
          <w:color w:val="000000"/>
          <w:sz w:val="28"/>
          <w:lang w:val="ru-RU"/>
        </w:rPr>
        <w:t xml:space="preserve">читать про себя и понимать несложные аутентичные тексты разного вида, жанра и стиля, содержащие отдельные неизученные языковые явления, с различной̆ глубиной̆ проникновения в содержание текста: с пониманием основного содержания, с пониманием нужной/интересующей/запрашиваемой информации, с полным пониманием прочитанного (объём текста/текстов для чтения – 500–700 слов); </w:t>
      </w:r>
    </w:p>
    <w:p w:rsidR="00AF1BDF" w:rsidRPr="00DB787E" w:rsidRDefault="00C026CE">
      <w:pPr>
        <w:spacing w:after="0" w:line="264" w:lineRule="auto"/>
        <w:ind w:firstLine="600"/>
        <w:jc w:val="both"/>
        <w:rPr>
          <w:lang w:val="ru-RU"/>
        </w:rPr>
      </w:pPr>
      <w:r w:rsidRPr="00DB787E">
        <w:rPr>
          <w:rFonts w:ascii="Times New Roman" w:hAnsi="Times New Roman"/>
          <w:color w:val="000000"/>
          <w:sz w:val="28"/>
          <w:lang w:val="ru-RU"/>
        </w:rPr>
        <w:t xml:space="preserve">читать про себя и устанавливать причинно-следственную взаимосвязь изложенных в тексте фактов и событий; </w:t>
      </w:r>
    </w:p>
    <w:p w:rsidR="00AF1BDF" w:rsidRPr="00DB787E" w:rsidRDefault="00C026CE">
      <w:pPr>
        <w:spacing w:after="0" w:line="264" w:lineRule="auto"/>
        <w:ind w:firstLine="600"/>
        <w:jc w:val="both"/>
        <w:rPr>
          <w:lang w:val="ru-RU"/>
        </w:rPr>
      </w:pPr>
      <w:r w:rsidRPr="00DB787E">
        <w:rPr>
          <w:rFonts w:ascii="Times New Roman" w:hAnsi="Times New Roman"/>
          <w:color w:val="000000"/>
          <w:sz w:val="28"/>
          <w:lang w:val="ru-RU"/>
        </w:rPr>
        <w:t xml:space="preserve">читать про себя несплошные тексты (таблицы, диаграммы, графики и другие) и понимать представленную в них информацию. </w:t>
      </w:r>
    </w:p>
    <w:p w:rsidR="00AF1BDF" w:rsidRPr="00DB787E" w:rsidRDefault="00C026CE">
      <w:pPr>
        <w:spacing w:after="0" w:line="264" w:lineRule="auto"/>
        <w:ind w:firstLine="600"/>
        <w:jc w:val="both"/>
        <w:rPr>
          <w:lang w:val="ru-RU"/>
        </w:rPr>
      </w:pPr>
      <w:r w:rsidRPr="00DB787E">
        <w:rPr>
          <w:rFonts w:ascii="Times New Roman" w:hAnsi="Times New Roman"/>
          <w:i/>
          <w:color w:val="000000"/>
          <w:sz w:val="28"/>
          <w:lang w:val="ru-RU"/>
        </w:rPr>
        <w:t>письменная речь:</w:t>
      </w:r>
      <w:r w:rsidRPr="00DB787E">
        <w:rPr>
          <w:rFonts w:ascii="Times New Roman" w:hAnsi="Times New Roman"/>
          <w:color w:val="000000"/>
          <w:sz w:val="28"/>
          <w:lang w:val="ru-RU"/>
        </w:rPr>
        <w:t xml:space="preserve"> </w:t>
      </w:r>
    </w:p>
    <w:p w:rsidR="00AF1BDF" w:rsidRPr="00DB787E" w:rsidRDefault="00C026CE">
      <w:pPr>
        <w:spacing w:after="0" w:line="264" w:lineRule="auto"/>
        <w:ind w:firstLine="600"/>
        <w:jc w:val="both"/>
        <w:rPr>
          <w:lang w:val="ru-RU"/>
        </w:rPr>
      </w:pPr>
      <w:r w:rsidRPr="00DB787E">
        <w:rPr>
          <w:rFonts w:ascii="Times New Roman" w:hAnsi="Times New Roman"/>
          <w:color w:val="000000"/>
          <w:sz w:val="28"/>
          <w:lang w:val="ru-RU"/>
        </w:rPr>
        <w:t xml:space="preserve">заполнять анкеты и формуляры, сообщая о себе основные сведения, в соответствии с нормами, принятыми в стране/странах изучаемого языка; </w:t>
      </w:r>
    </w:p>
    <w:p w:rsidR="00AF1BDF" w:rsidRPr="00DB787E" w:rsidRDefault="00C026CE">
      <w:pPr>
        <w:spacing w:after="0" w:line="264" w:lineRule="auto"/>
        <w:ind w:firstLine="600"/>
        <w:jc w:val="both"/>
        <w:rPr>
          <w:lang w:val="ru-RU"/>
        </w:rPr>
      </w:pPr>
      <w:r w:rsidRPr="00DB787E">
        <w:rPr>
          <w:rFonts w:ascii="Times New Roman" w:hAnsi="Times New Roman"/>
          <w:color w:val="000000"/>
          <w:sz w:val="28"/>
          <w:lang w:val="ru-RU"/>
        </w:rPr>
        <w:t>писать резюме (</w:t>
      </w:r>
      <w:r>
        <w:rPr>
          <w:rFonts w:ascii="Times New Roman" w:hAnsi="Times New Roman"/>
          <w:color w:val="000000"/>
          <w:sz w:val="28"/>
        </w:rPr>
        <w:t>CV</w:t>
      </w:r>
      <w:r w:rsidRPr="00DB787E">
        <w:rPr>
          <w:rFonts w:ascii="Times New Roman" w:hAnsi="Times New Roman"/>
          <w:color w:val="000000"/>
          <w:sz w:val="28"/>
          <w:lang w:val="ru-RU"/>
        </w:rPr>
        <w:t xml:space="preserve">) с сообщением основных сведений о себе в соответствии с нормами, принятыми в стране/странах изучаемого языка; </w:t>
      </w:r>
    </w:p>
    <w:p w:rsidR="00AF1BDF" w:rsidRPr="00DB787E" w:rsidRDefault="00C026CE">
      <w:pPr>
        <w:spacing w:after="0" w:line="264" w:lineRule="auto"/>
        <w:ind w:firstLine="600"/>
        <w:jc w:val="both"/>
        <w:rPr>
          <w:lang w:val="ru-RU"/>
        </w:rPr>
      </w:pPr>
      <w:r w:rsidRPr="00DB787E">
        <w:rPr>
          <w:rFonts w:ascii="Times New Roman" w:hAnsi="Times New Roman"/>
          <w:color w:val="000000"/>
          <w:sz w:val="28"/>
          <w:lang w:val="ru-RU"/>
        </w:rPr>
        <w:t>писать электронное сообщение личного характера, соблюдая речевой этикет, принятый в стране/странах изучаемого языка (объём сообщения – до 130 слов);</w:t>
      </w:r>
    </w:p>
    <w:p w:rsidR="00AF1BDF" w:rsidRPr="00DB787E" w:rsidRDefault="00C026CE">
      <w:pPr>
        <w:spacing w:after="0" w:line="264" w:lineRule="auto"/>
        <w:ind w:firstLine="600"/>
        <w:jc w:val="both"/>
        <w:rPr>
          <w:lang w:val="ru-RU"/>
        </w:rPr>
      </w:pPr>
      <w:r w:rsidRPr="00DB787E">
        <w:rPr>
          <w:rFonts w:ascii="Times New Roman" w:hAnsi="Times New Roman"/>
          <w:color w:val="000000"/>
          <w:sz w:val="28"/>
          <w:lang w:val="ru-RU"/>
        </w:rPr>
        <w:t xml:space="preserve">создавать письменные высказывания на основе плана, иллюстрации, таблицы, диаграммы и/или прочитанного/прослушанного текста с использованием образца (объём высказывания – до 150 слов); </w:t>
      </w:r>
    </w:p>
    <w:p w:rsidR="00AF1BDF" w:rsidRPr="00DB787E" w:rsidRDefault="00C026CE">
      <w:pPr>
        <w:spacing w:after="0" w:line="264" w:lineRule="auto"/>
        <w:ind w:firstLine="600"/>
        <w:jc w:val="both"/>
        <w:rPr>
          <w:lang w:val="ru-RU"/>
        </w:rPr>
      </w:pPr>
      <w:r w:rsidRPr="00DB787E">
        <w:rPr>
          <w:rFonts w:ascii="Times New Roman" w:hAnsi="Times New Roman"/>
          <w:color w:val="000000"/>
          <w:sz w:val="28"/>
          <w:lang w:val="ru-RU"/>
        </w:rPr>
        <w:t xml:space="preserve">заполнять таблицу, кратко фиксируя содержание прочитанного/ прослушанного текста или дополняя информацию в таблице, письменно представлять результаты выполненной проектной работы (объём – до 150 слов). </w:t>
      </w:r>
    </w:p>
    <w:p w:rsidR="00AF1BDF" w:rsidRPr="00DB787E" w:rsidRDefault="00C026CE">
      <w:pPr>
        <w:spacing w:after="0" w:line="264" w:lineRule="auto"/>
        <w:ind w:firstLine="600"/>
        <w:jc w:val="both"/>
        <w:rPr>
          <w:lang w:val="ru-RU"/>
        </w:rPr>
      </w:pPr>
      <w:r w:rsidRPr="00DB787E">
        <w:rPr>
          <w:rFonts w:ascii="Times New Roman" w:hAnsi="Times New Roman"/>
          <w:color w:val="000000"/>
          <w:sz w:val="28"/>
          <w:lang w:val="ru-RU"/>
        </w:rPr>
        <w:t xml:space="preserve">2) владеть фонетическими навыками: </w:t>
      </w:r>
    </w:p>
    <w:p w:rsidR="00AF1BDF" w:rsidRPr="00DB787E" w:rsidRDefault="00C026CE">
      <w:pPr>
        <w:spacing w:after="0" w:line="264" w:lineRule="auto"/>
        <w:ind w:firstLine="600"/>
        <w:jc w:val="both"/>
        <w:rPr>
          <w:lang w:val="ru-RU"/>
        </w:rPr>
      </w:pPr>
      <w:r w:rsidRPr="00DB787E">
        <w:rPr>
          <w:rFonts w:ascii="Times New Roman" w:hAnsi="Times New Roman"/>
          <w:color w:val="000000"/>
          <w:sz w:val="28"/>
          <w:lang w:val="ru-RU"/>
        </w:rPr>
        <w:t xml:space="preserve">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 </w:t>
      </w:r>
    </w:p>
    <w:p w:rsidR="00AF1BDF" w:rsidRPr="00DB787E" w:rsidRDefault="00C026CE">
      <w:pPr>
        <w:spacing w:after="0" w:line="264" w:lineRule="auto"/>
        <w:ind w:firstLine="600"/>
        <w:jc w:val="both"/>
        <w:rPr>
          <w:lang w:val="ru-RU"/>
        </w:rPr>
      </w:pPr>
      <w:r w:rsidRPr="00DB787E">
        <w:rPr>
          <w:rFonts w:ascii="Times New Roman" w:hAnsi="Times New Roman"/>
          <w:color w:val="000000"/>
          <w:sz w:val="28"/>
          <w:lang w:val="ru-RU"/>
        </w:rPr>
        <w:t xml:space="preserve">выразительно читать вслух небольшие тексты объёмом до 140 слов, построенные на изученном языковом материале, с соблюдением правил чтения и соответствующей интонацией, демонстрируя понимание содержания текста; </w:t>
      </w:r>
    </w:p>
    <w:p w:rsidR="00AF1BDF" w:rsidRPr="00DB787E" w:rsidRDefault="00C026CE">
      <w:pPr>
        <w:spacing w:after="0" w:line="264" w:lineRule="auto"/>
        <w:ind w:firstLine="600"/>
        <w:jc w:val="both"/>
        <w:rPr>
          <w:lang w:val="ru-RU"/>
        </w:rPr>
      </w:pPr>
      <w:r w:rsidRPr="00DB787E">
        <w:rPr>
          <w:rFonts w:ascii="Times New Roman" w:hAnsi="Times New Roman"/>
          <w:color w:val="000000"/>
          <w:sz w:val="28"/>
          <w:lang w:val="ru-RU"/>
        </w:rPr>
        <w:t>владеть орфографическими навыками: правильно писать изученные слова;</w:t>
      </w:r>
    </w:p>
    <w:p w:rsidR="00AF1BDF" w:rsidRPr="00DB787E" w:rsidRDefault="00C026CE">
      <w:pPr>
        <w:spacing w:after="0" w:line="264" w:lineRule="auto"/>
        <w:ind w:firstLine="600"/>
        <w:jc w:val="both"/>
        <w:rPr>
          <w:lang w:val="ru-RU"/>
        </w:rPr>
      </w:pPr>
      <w:r w:rsidRPr="00DB787E">
        <w:rPr>
          <w:rFonts w:ascii="Times New Roman" w:hAnsi="Times New Roman"/>
          <w:color w:val="000000"/>
          <w:sz w:val="28"/>
          <w:lang w:val="ru-RU"/>
        </w:rPr>
        <w:lastRenderedPageBreak/>
        <w:t xml:space="preserve">3)владеть пунктуационными навыками: </w:t>
      </w:r>
    </w:p>
    <w:p w:rsidR="00AF1BDF" w:rsidRPr="00DB787E" w:rsidRDefault="00C026CE">
      <w:pPr>
        <w:spacing w:after="0" w:line="264" w:lineRule="auto"/>
        <w:ind w:firstLine="600"/>
        <w:jc w:val="both"/>
        <w:rPr>
          <w:lang w:val="ru-RU"/>
        </w:rPr>
      </w:pPr>
      <w:r w:rsidRPr="00DB787E">
        <w:rPr>
          <w:rFonts w:ascii="Times New Roman" w:hAnsi="Times New Roman"/>
          <w:color w:val="000000"/>
          <w:sz w:val="28"/>
          <w:lang w:val="ru-RU"/>
        </w:rPr>
        <w:t xml:space="preserve">использовать запятую при перечислении, обращении и при выделении вводных слов; апостроф, точку, вопросительный и восклицательный знаки; не ставить точку после заголовка; пунктуационно правильно оформлять прямую речь; пунктуационно правильно оформлять электронное сообщение личного характера; </w:t>
      </w:r>
    </w:p>
    <w:p w:rsidR="00AF1BDF" w:rsidRPr="00DB787E" w:rsidRDefault="00C026CE">
      <w:pPr>
        <w:spacing w:after="0" w:line="264" w:lineRule="auto"/>
        <w:ind w:firstLine="600"/>
        <w:jc w:val="both"/>
        <w:rPr>
          <w:lang w:val="ru-RU"/>
        </w:rPr>
      </w:pPr>
      <w:r w:rsidRPr="00DB787E">
        <w:rPr>
          <w:rFonts w:ascii="Times New Roman" w:hAnsi="Times New Roman"/>
          <w:color w:val="000000"/>
          <w:sz w:val="28"/>
          <w:lang w:val="ru-RU"/>
        </w:rPr>
        <w:t>распознавать в устной речи и письменном тексте 1400 лексических единиц (слов, фразовых глаголов, словосочетаний, речевых клише, средств логической связи) и правильно употреблять в устной и письменной речи 1300 лексических единиц,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AF1BDF" w:rsidRPr="00DB787E" w:rsidRDefault="00C026CE">
      <w:pPr>
        <w:spacing w:after="0" w:line="264" w:lineRule="auto"/>
        <w:ind w:firstLine="600"/>
        <w:jc w:val="both"/>
        <w:rPr>
          <w:lang w:val="ru-RU"/>
        </w:rPr>
      </w:pPr>
      <w:r w:rsidRPr="00DB787E">
        <w:rPr>
          <w:rFonts w:ascii="Times New Roman" w:hAnsi="Times New Roman"/>
          <w:color w:val="000000"/>
          <w:sz w:val="28"/>
          <w:lang w:val="ru-RU"/>
        </w:rPr>
        <w:t>4) распознавать и употреблять в устной и письменной речи:</w:t>
      </w:r>
    </w:p>
    <w:p w:rsidR="00AF1BDF" w:rsidRPr="00DB787E" w:rsidRDefault="00C026CE">
      <w:pPr>
        <w:spacing w:after="0" w:line="264" w:lineRule="auto"/>
        <w:ind w:firstLine="600"/>
        <w:jc w:val="both"/>
        <w:rPr>
          <w:lang w:val="ru-RU"/>
        </w:rPr>
      </w:pPr>
      <w:r w:rsidRPr="00DB787E">
        <w:rPr>
          <w:rFonts w:ascii="Times New Roman" w:hAnsi="Times New Roman"/>
          <w:color w:val="000000"/>
          <w:sz w:val="28"/>
          <w:lang w:val="ru-RU"/>
        </w:rPr>
        <w:t>родственные слова, образованные с использованием аффиксации:</w:t>
      </w:r>
    </w:p>
    <w:p w:rsidR="00AF1BDF" w:rsidRPr="00DB787E" w:rsidRDefault="00C026CE">
      <w:pPr>
        <w:spacing w:after="0" w:line="264" w:lineRule="auto"/>
        <w:ind w:firstLine="600"/>
        <w:jc w:val="both"/>
        <w:rPr>
          <w:lang w:val="ru-RU"/>
        </w:rPr>
      </w:pPr>
      <w:r w:rsidRPr="00DB787E">
        <w:rPr>
          <w:rFonts w:ascii="Times New Roman" w:hAnsi="Times New Roman"/>
          <w:color w:val="000000"/>
          <w:sz w:val="28"/>
          <w:lang w:val="ru-RU"/>
        </w:rPr>
        <w:t xml:space="preserve">глаголы при помощи префиксов </w:t>
      </w:r>
      <w:r>
        <w:rPr>
          <w:rFonts w:ascii="Times New Roman" w:hAnsi="Times New Roman"/>
          <w:color w:val="000000"/>
          <w:sz w:val="28"/>
        </w:rPr>
        <w:t>dis</w:t>
      </w:r>
      <w:r w:rsidRPr="00DB787E">
        <w:rPr>
          <w:rFonts w:ascii="Times New Roman" w:hAnsi="Times New Roman"/>
          <w:color w:val="000000"/>
          <w:sz w:val="28"/>
          <w:lang w:val="ru-RU"/>
        </w:rPr>
        <w:t xml:space="preserve">-, </w:t>
      </w:r>
      <w:r>
        <w:rPr>
          <w:rFonts w:ascii="Times New Roman" w:hAnsi="Times New Roman"/>
          <w:color w:val="000000"/>
          <w:sz w:val="28"/>
        </w:rPr>
        <w:t>mis</w:t>
      </w:r>
      <w:r w:rsidRPr="00DB787E">
        <w:rPr>
          <w:rFonts w:ascii="Times New Roman" w:hAnsi="Times New Roman"/>
          <w:color w:val="000000"/>
          <w:sz w:val="28"/>
          <w:lang w:val="ru-RU"/>
        </w:rPr>
        <w:t xml:space="preserve">-, </w:t>
      </w:r>
      <w:r>
        <w:rPr>
          <w:rFonts w:ascii="Times New Roman" w:hAnsi="Times New Roman"/>
          <w:color w:val="000000"/>
          <w:sz w:val="28"/>
        </w:rPr>
        <w:t>re</w:t>
      </w:r>
      <w:r w:rsidRPr="00DB787E">
        <w:rPr>
          <w:rFonts w:ascii="Times New Roman" w:hAnsi="Times New Roman"/>
          <w:color w:val="000000"/>
          <w:sz w:val="28"/>
          <w:lang w:val="ru-RU"/>
        </w:rPr>
        <w:t xml:space="preserve">-, </w:t>
      </w:r>
      <w:r>
        <w:rPr>
          <w:rFonts w:ascii="Times New Roman" w:hAnsi="Times New Roman"/>
          <w:color w:val="000000"/>
          <w:sz w:val="28"/>
        </w:rPr>
        <w:t>over</w:t>
      </w:r>
      <w:r w:rsidRPr="00DB787E">
        <w:rPr>
          <w:rFonts w:ascii="Times New Roman" w:hAnsi="Times New Roman"/>
          <w:color w:val="000000"/>
          <w:sz w:val="28"/>
          <w:lang w:val="ru-RU"/>
        </w:rPr>
        <w:t xml:space="preserve">-, </w:t>
      </w:r>
      <w:r>
        <w:rPr>
          <w:rFonts w:ascii="Times New Roman" w:hAnsi="Times New Roman"/>
          <w:color w:val="000000"/>
          <w:sz w:val="28"/>
        </w:rPr>
        <w:t>under</w:t>
      </w:r>
      <w:r w:rsidRPr="00DB787E">
        <w:rPr>
          <w:rFonts w:ascii="Times New Roman" w:hAnsi="Times New Roman"/>
          <w:color w:val="000000"/>
          <w:sz w:val="28"/>
          <w:lang w:val="ru-RU"/>
        </w:rPr>
        <w:t>- и суффиксов -</w:t>
      </w:r>
      <w:r>
        <w:rPr>
          <w:rFonts w:ascii="Times New Roman" w:hAnsi="Times New Roman"/>
          <w:color w:val="000000"/>
          <w:sz w:val="28"/>
        </w:rPr>
        <w:t>ise</w:t>
      </w:r>
      <w:r w:rsidRPr="00DB787E">
        <w:rPr>
          <w:rFonts w:ascii="Times New Roman" w:hAnsi="Times New Roman"/>
          <w:color w:val="000000"/>
          <w:sz w:val="28"/>
          <w:lang w:val="ru-RU"/>
        </w:rPr>
        <w:t>/-</w:t>
      </w:r>
      <w:r>
        <w:rPr>
          <w:rFonts w:ascii="Times New Roman" w:hAnsi="Times New Roman"/>
          <w:color w:val="000000"/>
          <w:sz w:val="28"/>
        </w:rPr>
        <w:t>ize</w:t>
      </w:r>
      <w:r w:rsidRPr="00DB787E">
        <w:rPr>
          <w:rFonts w:ascii="Times New Roman" w:hAnsi="Times New Roman"/>
          <w:color w:val="000000"/>
          <w:sz w:val="28"/>
          <w:lang w:val="ru-RU"/>
        </w:rPr>
        <w:t xml:space="preserve">; </w:t>
      </w:r>
    </w:p>
    <w:p w:rsidR="00AF1BDF" w:rsidRDefault="00C026CE">
      <w:pPr>
        <w:spacing w:after="0" w:line="264" w:lineRule="auto"/>
        <w:ind w:firstLine="600"/>
        <w:jc w:val="both"/>
      </w:pPr>
      <w:r>
        <w:rPr>
          <w:rFonts w:ascii="Times New Roman" w:hAnsi="Times New Roman"/>
          <w:color w:val="000000"/>
          <w:sz w:val="28"/>
        </w:rPr>
        <w:t xml:space="preserve">имена существительные при помощи префиксов un-, in-/im- и суффиксов -ance/-ence, -er/-or, -ing, -ist, -ity, -ment, -ness, -sion/-tion, -ship; </w:t>
      </w:r>
    </w:p>
    <w:p w:rsidR="00AF1BDF" w:rsidRDefault="00C026CE">
      <w:pPr>
        <w:spacing w:after="0" w:line="264" w:lineRule="auto"/>
        <w:ind w:firstLine="600"/>
        <w:jc w:val="both"/>
      </w:pPr>
      <w:r>
        <w:rPr>
          <w:rFonts w:ascii="Times New Roman" w:hAnsi="Times New Roman"/>
          <w:color w:val="000000"/>
          <w:sz w:val="28"/>
        </w:rPr>
        <w:t>имена прилагательные при помощи префиксов un-, in-/im-, inter-, non- и суффиксов -able/-ible, -al, -ed, -ese, -ful, -ian/-an, -ing, -ish, -ive, -less, -ly, -ous, -y;</w:t>
      </w:r>
    </w:p>
    <w:p w:rsidR="00AF1BDF" w:rsidRPr="00DB787E" w:rsidRDefault="00C026CE">
      <w:pPr>
        <w:spacing w:after="0" w:line="264" w:lineRule="auto"/>
        <w:ind w:firstLine="600"/>
        <w:jc w:val="both"/>
        <w:rPr>
          <w:lang w:val="ru-RU"/>
        </w:rPr>
      </w:pPr>
      <w:r w:rsidRPr="00DB787E">
        <w:rPr>
          <w:rFonts w:ascii="Times New Roman" w:hAnsi="Times New Roman"/>
          <w:color w:val="000000"/>
          <w:sz w:val="28"/>
          <w:lang w:val="ru-RU"/>
        </w:rPr>
        <w:t xml:space="preserve">наречия при помощи префиксов </w:t>
      </w:r>
      <w:r>
        <w:rPr>
          <w:rFonts w:ascii="Times New Roman" w:hAnsi="Times New Roman"/>
          <w:color w:val="000000"/>
          <w:sz w:val="28"/>
        </w:rPr>
        <w:t>un</w:t>
      </w:r>
      <w:r w:rsidRPr="00DB787E">
        <w:rPr>
          <w:rFonts w:ascii="Times New Roman" w:hAnsi="Times New Roman"/>
          <w:color w:val="000000"/>
          <w:sz w:val="28"/>
          <w:lang w:val="ru-RU"/>
        </w:rPr>
        <w:t xml:space="preserve">-, </w:t>
      </w:r>
      <w:r>
        <w:rPr>
          <w:rFonts w:ascii="Times New Roman" w:hAnsi="Times New Roman"/>
          <w:color w:val="000000"/>
          <w:sz w:val="28"/>
        </w:rPr>
        <w:t>in</w:t>
      </w:r>
      <w:r w:rsidRPr="00DB787E">
        <w:rPr>
          <w:rFonts w:ascii="Times New Roman" w:hAnsi="Times New Roman"/>
          <w:color w:val="000000"/>
          <w:sz w:val="28"/>
          <w:lang w:val="ru-RU"/>
        </w:rPr>
        <w:t>-/</w:t>
      </w:r>
      <w:r>
        <w:rPr>
          <w:rFonts w:ascii="Times New Roman" w:hAnsi="Times New Roman"/>
          <w:color w:val="000000"/>
          <w:sz w:val="28"/>
        </w:rPr>
        <w:t>im</w:t>
      </w:r>
      <w:r w:rsidRPr="00DB787E">
        <w:rPr>
          <w:rFonts w:ascii="Times New Roman" w:hAnsi="Times New Roman"/>
          <w:color w:val="000000"/>
          <w:sz w:val="28"/>
          <w:lang w:val="ru-RU"/>
        </w:rPr>
        <w:t>-, и суффикса -</w:t>
      </w:r>
      <w:r>
        <w:rPr>
          <w:rFonts w:ascii="Times New Roman" w:hAnsi="Times New Roman"/>
          <w:color w:val="000000"/>
          <w:sz w:val="28"/>
        </w:rPr>
        <w:t>ly</w:t>
      </w:r>
      <w:r w:rsidRPr="00DB787E">
        <w:rPr>
          <w:rFonts w:ascii="Times New Roman" w:hAnsi="Times New Roman"/>
          <w:color w:val="000000"/>
          <w:sz w:val="28"/>
          <w:lang w:val="ru-RU"/>
        </w:rPr>
        <w:t xml:space="preserve">; </w:t>
      </w:r>
    </w:p>
    <w:p w:rsidR="00AF1BDF" w:rsidRPr="00DB787E" w:rsidRDefault="00C026CE">
      <w:pPr>
        <w:spacing w:after="0" w:line="264" w:lineRule="auto"/>
        <w:ind w:firstLine="600"/>
        <w:jc w:val="both"/>
        <w:rPr>
          <w:lang w:val="ru-RU"/>
        </w:rPr>
      </w:pPr>
      <w:r w:rsidRPr="00DB787E">
        <w:rPr>
          <w:rFonts w:ascii="Times New Roman" w:hAnsi="Times New Roman"/>
          <w:color w:val="000000"/>
          <w:sz w:val="28"/>
          <w:lang w:val="ru-RU"/>
        </w:rPr>
        <w:t>числительные при помощи суффиксов -</w:t>
      </w:r>
      <w:r>
        <w:rPr>
          <w:rFonts w:ascii="Times New Roman" w:hAnsi="Times New Roman"/>
          <w:color w:val="000000"/>
          <w:sz w:val="28"/>
        </w:rPr>
        <w:t>teen</w:t>
      </w:r>
      <w:r w:rsidRPr="00DB787E">
        <w:rPr>
          <w:rFonts w:ascii="Times New Roman" w:hAnsi="Times New Roman"/>
          <w:color w:val="000000"/>
          <w:sz w:val="28"/>
          <w:lang w:val="ru-RU"/>
        </w:rPr>
        <w:t>, -</w:t>
      </w:r>
      <w:r>
        <w:rPr>
          <w:rFonts w:ascii="Times New Roman" w:hAnsi="Times New Roman"/>
          <w:color w:val="000000"/>
          <w:sz w:val="28"/>
        </w:rPr>
        <w:t>ty</w:t>
      </w:r>
      <w:r w:rsidRPr="00DB787E">
        <w:rPr>
          <w:rFonts w:ascii="Times New Roman" w:hAnsi="Times New Roman"/>
          <w:color w:val="000000"/>
          <w:sz w:val="28"/>
          <w:lang w:val="ru-RU"/>
        </w:rPr>
        <w:t>, -</w:t>
      </w:r>
      <w:r>
        <w:rPr>
          <w:rFonts w:ascii="Times New Roman" w:hAnsi="Times New Roman"/>
          <w:color w:val="000000"/>
          <w:sz w:val="28"/>
        </w:rPr>
        <w:t>th</w:t>
      </w:r>
      <w:r w:rsidRPr="00DB787E">
        <w:rPr>
          <w:rFonts w:ascii="Times New Roman" w:hAnsi="Times New Roman"/>
          <w:color w:val="000000"/>
          <w:sz w:val="28"/>
          <w:lang w:val="ru-RU"/>
        </w:rPr>
        <w:t xml:space="preserve">. </w:t>
      </w:r>
    </w:p>
    <w:p w:rsidR="00AF1BDF" w:rsidRPr="00DB787E" w:rsidRDefault="00C026CE">
      <w:pPr>
        <w:spacing w:after="0" w:line="264" w:lineRule="auto"/>
        <w:ind w:firstLine="600"/>
        <w:jc w:val="both"/>
        <w:rPr>
          <w:lang w:val="ru-RU"/>
        </w:rPr>
      </w:pPr>
      <w:r w:rsidRPr="00DB787E">
        <w:rPr>
          <w:rFonts w:ascii="Times New Roman" w:hAnsi="Times New Roman"/>
          <w:i/>
          <w:color w:val="000000"/>
          <w:sz w:val="28"/>
          <w:lang w:val="ru-RU"/>
        </w:rPr>
        <w:t xml:space="preserve">с использованием словосложения: </w:t>
      </w:r>
    </w:p>
    <w:p w:rsidR="00AF1BDF" w:rsidRPr="00DB787E" w:rsidRDefault="00C026CE">
      <w:pPr>
        <w:spacing w:after="0" w:line="264" w:lineRule="auto"/>
        <w:ind w:firstLine="600"/>
        <w:jc w:val="both"/>
        <w:rPr>
          <w:lang w:val="ru-RU"/>
        </w:rPr>
      </w:pPr>
      <w:r w:rsidRPr="00DB787E">
        <w:rPr>
          <w:rFonts w:ascii="Times New Roman" w:hAnsi="Times New Roman"/>
          <w:color w:val="000000"/>
          <w:sz w:val="28"/>
          <w:lang w:val="ru-RU"/>
        </w:rPr>
        <w:t>сложные существительные путём соединения основ существительных (</w:t>
      </w:r>
      <w:r>
        <w:rPr>
          <w:rFonts w:ascii="Times New Roman" w:hAnsi="Times New Roman"/>
          <w:color w:val="000000"/>
          <w:sz w:val="28"/>
        </w:rPr>
        <w:t>football</w:t>
      </w:r>
      <w:r w:rsidRPr="00DB787E">
        <w:rPr>
          <w:rFonts w:ascii="Times New Roman" w:hAnsi="Times New Roman"/>
          <w:color w:val="000000"/>
          <w:sz w:val="28"/>
          <w:lang w:val="ru-RU"/>
        </w:rPr>
        <w:t xml:space="preserve">); </w:t>
      </w:r>
    </w:p>
    <w:p w:rsidR="00AF1BDF" w:rsidRPr="00DB787E" w:rsidRDefault="00C026CE">
      <w:pPr>
        <w:spacing w:after="0" w:line="264" w:lineRule="auto"/>
        <w:ind w:firstLine="600"/>
        <w:jc w:val="both"/>
        <w:rPr>
          <w:lang w:val="ru-RU"/>
        </w:rPr>
      </w:pPr>
      <w:r w:rsidRPr="00DB787E">
        <w:rPr>
          <w:rFonts w:ascii="Times New Roman" w:hAnsi="Times New Roman"/>
          <w:color w:val="000000"/>
          <w:sz w:val="28"/>
          <w:lang w:val="ru-RU"/>
        </w:rPr>
        <w:t>сложные существительные путём соединения основы прилагательного с основой существительного (</w:t>
      </w:r>
      <w:r>
        <w:rPr>
          <w:rFonts w:ascii="Times New Roman" w:hAnsi="Times New Roman"/>
          <w:color w:val="000000"/>
          <w:sz w:val="28"/>
        </w:rPr>
        <w:t>bluebell</w:t>
      </w:r>
      <w:r w:rsidRPr="00DB787E">
        <w:rPr>
          <w:rFonts w:ascii="Times New Roman" w:hAnsi="Times New Roman"/>
          <w:color w:val="000000"/>
          <w:sz w:val="28"/>
          <w:lang w:val="ru-RU"/>
        </w:rPr>
        <w:t xml:space="preserve">); </w:t>
      </w:r>
    </w:p>
    <w:p w:rsidR="00AF1BDF" w:rsidRPr="00DB787E" w:rsidRDefault="00C026CE">
      <w:pPr>
        <w:spacing w:after="0" w:line="264" w:lineRule="auto"/>
        <w:ind w:firstLine="600"/>
        <w:jc w:val="both"/>
        <w:rPr>
          <w:lang w:val="ru-RU"/>
        </w:rPr>
      </w:pPr>
      <w:r w:rsidRPr="00DB787E">
        <w:rPr>
          <w:rFonts w:ascii="Times New Roman" w:hAnsi="Times New Roman"/>
          <w:color w:val="000000"/>
          <w:sz w:val="28"/>
          <w:lang w:val="ru-RU"/>
        </w:rPr>
        <w:t>сложные существительные путём соединения основ существительных с предлогом (</w:t>
      </w:r>
      <w:r>
        <w:rPr>
          <w:rFonts w:ascii="Times New Roman" w:hAnsi="Times New Roman"/>
          <w:color w:val="000000"/>
          <w:sz w:val="28"/>
        </w:rPr>
        <w:t>father</w:t>
      </w:r>
      <w:r w:rsidRPr="00DB787E">
        <w:rPr>
          <w:rFonts w:ascii="Times New Roman" w:hAnsi="Times New Roman"/>
          <w:color w:val="000000"/>
          <w:sz w:val="28"/>
          <w:lang w:val="ru-RU"/>
        </w:rPr>
        <w:t>-</w:t>
      </w:r>
      <w:r>
        <w:rPr>
          <w:rFonts w:ascii="Times New Roman" w:hAnsi="Times New Roman"/>
          <w:color w:val="000000"/>
          <w:sz w:val="28"/>
        </w:rPr>
        <w:t>in</w:t>
      </w:r>
      <w:r w:rsidRPr="00DB787E">
        <w:rPr>
          <w:rFonts w:ascii="Times New Roman" w:hAnsi="Times New Roman"/>
          <w:color w:val="000000"/>
          <w:sz w:val="28"/>
          <w:lang w:val="ru-RU"/>
        </w:rPr>
        <w:t>-</w:t>
      </w:r>
      <w:r>
        <w:rPr>
          <w:rFonts w:ascii="Times New Roman" w:hAnsi="Times New Roman"/>
          <w:color w:val="000000"/>
          <w:sz w:val="28"/>
        </w:rPr>
        <w:t>law</w:t>
      </w:r>
      <w:r w:rsidRPr="00DB787E">
        <w:rPr>
          <w:rFonts w:ascii="Times New Roman" w:hAnsi="Times New Roman"/>
          <w:color w:val="000000"/>
          <w:sz w:val="28"/>
          <w:lang w:val="ru-RU"/>
        </w:rPr>
        <w:t xml:space="preserve">); </w:t>
      </w:r>
    </w:p>
    <w:p w:rsidR="00AF1BDF" w:rsidRPr="00DB787E" w:rsidRDefault="00C026CE">
      <w:pPr>
        <w:spacing w:after="0" w:line="264" w:lineRule="auto"/>
        <w:ind w:firstLine="600"/>
        <w:jc w:val="both"/>
        <w:rPr>
          <w:lang w:val="ru-RU"/>
        </w:rPr>
      </w:pPr>
      <w:r w:rsidRPr="00DB787E">
        <w:rPr>
          <w:rFonts w:ascii="Times New Roman" w:hAnsi="Times New Roman"/>
          <w:color w:val="000000"/>
          <w:sz w:val="28"/>
          <w:lang w:val="ru-RU"/>
        </w:rPr>
        <w:t>сложные прилагательные путём соединения основы прилагательного/числительного с основой существительного с добавлением суффикса -</w:t>
      </w:r>
      <w:r>
        <w:rPr>
          <w:rFonts w:ascii="Times New Roman" w:hAnsi="Times New Roman"/>
          <w:color w:val="000000"/>
          <w:sz w:val="28"/>
        </w:rPr>
        <w:t>ed</w:t>
      </w:r>
      <w:r w:rsidRPr="00DB787E">
        <w:rPr>
          <w:rFonts w:ascii="Times New Roman" w:hAnsi="Times New Roman"/>
          <w:color w:val="000000"/>
          <w:sz w:val="28"/>
          <w:lang w:val="ru-RU"/>
        </w:rPr>
        <w:t xml:space="preserve"> (</w:t>
      </w:r>
      <w:r>
        <w:rPr>
          <w:rFonts w:ascii="Times New Roman" w:hAnsi="Times New Roman"/>
          <w:color w:val="000000"/>
          <w:sz w:val="28"/>
        </w:rPr>
        <w:t>blue</w:t>
      </w:r>
      <w:r w:rsidRPr="00DB787E">
        <w:rPr>
          <w:rFonts w:ascii="Times New Roman" w:hAnsi="Times New Roman"/>
          <w:color w:val="000000"/>
          <w:sz w:val="28"/>
          <w:lang w:val="ru-RU"/>
        </w:rPr>
        <w:t>-</w:t>
      </w:r>
      <w:r>
        <w:rPr>
          <w:rFonts w:ascii="Times New Roman" w:hAnsi="Times New Roman"/>
          <w:color w:val="000000"/>
          <w:sz w:val="28"/>
        </w:rPr>
        <w:t>eyed</w:t>
      </w:r>
      <w:r w:rsidRPr="00DB787E">
        <w:rPr>
          <w:rFonts w:ascii="Times New Roman" w:hAnsi="Times New Roman"/>
          <w:color w:val="000000"/>
          <w:sz w:val="28"/>
          <w:lang w:val="ru-RU"/>
        </w:rPr>
        <w:t xml:space="preserve">, </w:t>
      </w:r>
      <w:r>
        <w:rPr>
          <w:rFonts w:ascii="Times New Roman" w:hAnsi="Times New Roman"/>
          <w:color w:val="000000"/>
          <w:sz w:val="28"/>
        </w:rPr>
        <w:t>eight</w:t>
      </w:r>
      <w:r w:rsidRPr="00DB787E">
        <w:rPr>
          <w:rFonts w:ascii="Times New Roman" w:hAnsi="Times New Roman"/>
          <w:color w:val="000000"/>
          <w:sz w:val="28"/>
          <w:lang w:val="ru-RU"/>
        </w:rPr>
        <w:t>-</w:t>
      </w:r>
      <w:r>
        <w:rPr>
          <w:rFonts w:ascii="Times New Roman" w:hAnsi="Times New Roman"/>
          <w:color w:val="000000"/>
          <w:sz w:val="28"/>
        </w:rPr>
        <w:t>legged</w:t>
      </w:r>
      <w:r w:rsidRPr="00DB787E">
        <w:rPr>
          <w:rFonts w:ascii="Times New Roman" w:hAnsi="Times New Roman"/>
          <w:color w:val="000000"/>
          <w:sz w:val="28"/>
          <w:lang w:val="ru-RU"/>
        </w:rPr>
        <w:t xml:space="preserve">); </w:t>
      </w:r>
    </w:p>
    <w:p w:rsidR="00AF1BDF" w:rsidRPr="00DB787E" w:rsidRDefault="00C026CE">
      <w:pPr>
        <w:spacing w:after="0" w:line="264" w:lineRule="auto"/>
        <w:ind w:firstLine="600"/>
        <w:jc w:val="both"/>
        <w:rPr>
          <w:lang w:val="ru-RU"/>
        </w:rPr>
      </w:pPr>
      <w:r w:rsidRPr="00DB787E">
        <w:rPr>
          <w:rFonts w:ascii="Times New Roman" w:hAnsi="Times New Roman"/>
          <w:color w:val="000000"/>
          <w:sz w:val="28"/>
          <w:lang w:val="ru-RU"/>
        </w:rPr>
        <w:t xml:space="preserve">сложных прилагательные путём соединения наречия с основой причастия </w:t>
      </w:r>
      <w:r>
        <w:rPr>
          <w:rFonts w:ascii="Times New Roman" w:hAnsi="Times New Roman"/>
          <w:color w:val="000000"/>
          <w:sz w:val="28"/>
        </w:rPr>
        <w:t>II</w:t>
      </w:r>
      <w:r w:rsidRPr="00DB787E">
        <w:rPr>
          <w:rFonts w:ascii="Times New Roman" w:hAnsi="Times New Roman"/>
          <w:color w:val="000000"/>
          <w:sz w:val="28"/>
          <w:lang w:val="ru-RU"/>
        </w:rPr>
        <w:t xml:space="preserve"> (</w:t>
      </w:r>
      <w:r>
        <w:rPr>
          <w:rFonts w:ascii="Times New Roman" w:hAnsi="Times New Roman"/>
          <w:color w:val="000000"/>
          <w:sz w:val="28"/>
        </w:rPr>
        <w:t>well</w:t>
      </w:r>
      <w:r w:rsidRPr="00DB787E">
        <w:rPr>
          <w:rFonts w:ascii="Times New Roman" w:hAnsi="Times New Roman"/>
          <w:color w:val="000000"/>
          <w:sz w:val="28"/>
          <w:lang w:val="ru-RU"/>
        </w:rPr>
        <w:t>-</w:t>
      </w:r>
      <w:r>
        <w:rPr>
          <w:rFonts w:ascii="Times New Roman" w:hAnsi="Times New Roman"/>
          <w:color w:val="000000"/>
          <w:sz w:val="28"/>
        </w:rPr>
        <w:t>behaved</w:t>
      </w:r>
      <w:r w:rsidRPr="00DB787E">
        <w:rPr>
          <w:rFonts w:ascii="Times New Roman" w:hAnsi="Times New Roman"/>
          <w:color w:val="000000"/>
          <w:sz w:val="28"/>
          <w:lang w:val="ru-RU"/>
        </w:rPr>
        <w:t xml:space="preserve">); </w:t>
      </w:r>
    </w:p>
    <w:p w:rsidR="00AF1BDF" w:rsidRPr="00DB787E" w:rsidRDefault="00C026CE">
      <w:pPr>
        <w:spacing w:after="0" w:line="264" w:lineRule="auto"/>
        <w:ind w:firstLine="600"/>
        <w:jc w:val="both"/>
        <w:rPr>
          <w:lang w:val="ru-RU"/>
        </w:rPr>
      </w:pPr>
      <w:r w:rsidRPr="00DB787E">
        <w:rPr>
          <w:rFonts w:ascii="Times New Roman" w:hAnsi="Times New Roman"/>
          <w:color w:val="000000"/>
          <w:sz w:val="28"/>
          <w:lang w:val="ru-RU"/>
        </w:rPr>
        <w:t xml:space="preserve">сложные прилагательные путём соединения основы прилагательного с основой причастия </w:t>
      </w:r>
      <w:r>
        <w:rPr>
          <w:rFonts w:ascii="Times New Roman" w:hAnsi="Times New Roman"/>
          <w:color w:val="000000"/>
          <w:sz w:val="28"/>
        </w:rPr>
        <w:t>I</w:t>
      </w:r>
      <w:r w:rsidRPr="00DB787E">
        <w:rPr>
          <w:rFonts w:ascii="Times New Roman" w:hAnsi="Times New Roman"/>
          <w:color w:val="000000"/>
          <w:sz w:val="28"/>
          <w:lang w:val="ru-RU"/>
        </w:rPr>
        <w:t xml:space="preserve"> (</w:t>
      </w:r>
      <w:r>
        <w:rPr>
          <w:rFonts w:ascii="Times New Roman" w:hAnsi="Times New Roman"/>
          <w:color w:val="000000"/>
          <w:sz w:val="28"/>
        </w:rPr>
        <w:t>nice</w:t>
      </w:r>
      <w:r w:rsidRPr="00DB787E">
        <w:rPr>
          <w:rFonts w:ascii="Times New Roman" w:hAnsi="Times New Roman"/>
          <w:color w:val="000000"/>
          <w:sz w:val="28"/>
          <w:lang w:val="ru-RU"/>
        </w:rPr>
        <w:t>-</w:t>
      </w:r>
      <w:r>
        <w:rPr>
          <w:rFonts w:ascii="Times New Roman" w:hAnsi="Times New Roman"/>
          <w:color w:val="000000"/>
          <w:sz w:val="28"/>
        </w:rPr>
        <w:t>looking</w:t>
      </w:r>
      <w:r w:rsidRPr="00DB787E">
        <w:rPr>
          <w:rFonts w:ascii="Times New Roman" w:hAnsi="Times New Roman"/>
          <w:color w:val="000000"/>
          <w:sz w:val="28"/>
          <w:lang w:val="ru-RU"/>
        </w:rPr>
        <w:t xml:space="preserve">). </w:t>
      </w:r>
    </w:p>
    <w:p w:rsidR="00AF1BDF" w:rsidRPr="00DB787E" w:rsidRDefault="00C026CE">
      <w:pPr>
        <w:spacing w:after="0" w:line="264" w:lineRule="auto"/>
        <w:ind w:firstLine="600"/>
        <w:jc w:val="both"/>
        <w:rPr>
          <w:lang w:val="ru-RU"/>
        </w:rPr>
      </w:pPr>
      <w:r w:rsidRPr="00DB787E">
        <w:rPr>
          <w:rFonts w:ascii="Times New Roman" w:hAnsi="Times New Roman"/>
          <w:i/>
          <w:color w:val="000000"/>
          <w:sz w:val="28"/>
          <w:lang w:val="ru-RU"/>
        </w:rPr>
        <w:t>с использованием конверсии:</w:t>
      </w:r>
    </w:p>
    <w:p w:rsidR="00AF1BDF" w:rsidRPr="00DB787E" w:rsidRDefault="00C026CE">
      <w:pPr>
        <w:spacing w:after="0" w:line="264" w:lineRule="auto"/>
        <w:ind w:firstLine="600"/>
        <w:jc w:val="both"/>
        <w:rPr>
          <w:lang w:val="ru-RU"/>
        </w:rPr>
      </w:pPr>
      <w:r w:rsidRPr="00DB787E">
        <w:rPr>
          <w:rFonts w:ascii="Times New Roman" w:hAnsi="Times New Roman"/>
          <w:color w:val="000000"/>
          <w:sz w:val="28"/>
          <w:lang w:val="ru-RU"/>
        </w:rPr>
        <w:lastRenderedPageBreak/>
        <w:t>образование имён существительных от неопределённых форм глаголов (</w:t>
      </w:r>
      <w:r>
        <w:rPr>
          <w:rFonts w:ascii="Times New Roman" w:hAnsi="Times New Roman"/>
          <w:color w:val="000000"/>
          <w:sz w:val="28"/>
        </w:rPr>
        <w:t>to</w:t>
      </w:r>
      <w:r w:rsidRPr="00DB787E">
        <w:rPr>
          <w:rFonts w:ascii="Times New Roman" w:hAnsi="Times New Roman"/>
          <w:color w:val="000000"/>
          <w:sz w:val="28"/>
          <w:lang w:val="ru-RU"/>
        </w:rPr>
        <w:t xml:space="preserve"> </w:t>
      </w:r>
      <w:r>
        <w:rPr>
          <w:rFonts w:ascii="Times New Roman" w:hAnsi="Times New Roman"/>
          <w:color w:val="000000"/>
          <w:sz w:val="28"/>
        </w:rPr>
        <w:t>run</w:t>
      </w:r>
      <w:r w:rsidRPr="00DB787E">
        <w:rPr>
          <w:rFonts w:ascii="Times New Roman" w:hAnsi="Times New Roman"/>
          <w:color w:val="000000"/>
          <w:sz w:val="28"/>
          <w:lang w:val="ru-RU"/>
        </w:rPr>
        <w:t xml:space="preserve"> – </w:t>
      </w:r>
      <w:r>
        <w:rPr>
          <w:rFonts w:ascii="Times New Roman" w:hAnsi="Times New Roman"/>
          <w:color w:val="000000"/>
          <w:sz w:val="28"/>
        </w:rPr>
        <w:t>a</w:t>
      </w:r>
      <w:r w:rsidRPr="00DB787E">
        <w:rPr>
          <w:rFonts w:ascii="Times New Roman" w:hAnsi="Times New Roman"/>
          <w:color w:val="000000"/>
          <w:sz w:val="28"/>
          <w:lang w:val="ru-RU"/>
        </w:rPr>
        <w:t xml:space="preserve"> </w:t>
      </w:r>
      <w:r>
        <w:rPr>
          <w:rFonts w:ascii="Times New Roman" w:hAnsi="Times New Roman"/>
          <w:color w:val="000000"/>
          <w:sz w:val="28"/>
        </w:rPr>
        <w:t>run</w:t>
      </w:r>
      <w:r w:rsidRPr="00DB787E">
        <w:rPr>
          <w:rFonts w:ascii="Times New Roman" w:hAnsi="Times New Roman"/>
          <w:color w:val="000000"/>
          <w:sz w:val="28"/>
          <w:lang w:val="ru-RU"/>
        </w:rPr>
        <w:t xml:space="preserve">); </w:t>
      </w:r>
    </w:p>
    <w:p w:rsidR="00AF1BDF" w:rsidRPr="00DB787E" w:rsidRDefault="00C026CE">
      <w:pPr>
        <w:spacing w:after="0" w:line="264" w:lineRule="auto"/>
        <w:ind w:firstLine="600"/>
        <w:jc w:val="both"/>
        <w:rPr>
          <w:lang w:val="ru-RU"/>
        </w:rPr>
      </w:pPr>
      <w:r w:rsidRPr="00DB787E">
        <w:rPr>
          <w:rFonts w:ascii="Times New Roman" w:hAnsi="Times New Roman"/>
          <w:color w:val="000000"/>
          <w:sz w:val="28"/>
          <w:lang w:val="ru-RU"/>
        </w:rPr>
        <w:t>имён существительных от прилагательных (</w:t>
      </w:r>
      <w:r>
        <w:rPr>
          <w:rFonts w:ascii="Times New Roman" w:hAnsi="Times New Roman"/>
          <w:color w:val="000000"/>
          <w:sz w:val="28"/>
        </w:rPr>
        <w:t>rich</w:t>
      </w:r>
      <w:r w:rsidRPr="00DB787E">
        <w:rPr>
          <w:rFonts w:ascii="Times New Roman" w:hAnsi="Times New Roman"/>
          <w:color w:val="000000"/>
          <w:sz w:val="28"/>
          <w:lang w:val="ru-RU"/>
        </w:rPr>
        <w:t xml:space="preserve"> </w:t>
      </w:r>
      <w:r>
        <w:rPr>
          <w:rFonts w:ascii="Times New Roman" w:hAnsi="Times New Roman"/>
          <w:color w:val="000000"/>
          <w:sz w:val="28"/>
        </w:rPr>
        <w:t>people</w:t>
      </w:r>
      <w:r w:rsidRPr="00DB787E">
        <w:rPr>
          <w:rFonts w:ascii="Times New Roman" w:hAnsi="Times New Roman"/>
          <w:color w:val="000000"/>
          <w:sz w:val="28"/>
          <w:lang w:val="ru-RU"/>
        </w:rPr>
        <w:t xml:space="preserve"> – </w:t>
      </w:r>
      <w:r>
        <w:rPr>
          <w:rFonts w:ascii="Times New Roman" w:hAnsi="Times New Roman"/>
          <w:color w:val="000000"/>
          <w:sz w:val="28"/>
        </w:rPr>
        <w:t>the</w:t>
      </w:r>
      <w:r w:rsidRPr="00DB787E">
        <w:rPr>
          <w:rFonts w:ascii="Times New Roman" w:hAnsi="Times New Roman"/>
          <w:color w:val="000000"/>
          <w:sz w:val="28"/>
          <w:lang w:val="ru-RU"/>
        </w:rPr>
        <w:t xml:space="preserve"> </w:t>
      </w:r>
      <w:r>
        <w:rPr>
          <w:rFonts w:ascii="Times New Roman" w:hAnsi="Times New Roman"/>
          <w:color w:val="000000"/>
          <w:sz w:val="28"/>
        </w:rPr>
        <w:t>rich</w:t>
      </w:r>
      <w:r w:rsidRPr="00DB787E">
        <w:rPr>
          <w:rFonts w:ascii="Times New Roman" w:hAnsi="Times New Roman"/>
          <w:color w:val="000000"/>
          <w:sz w:val="28"/>
          <w:lang w:val="ru-RU"/>
        </w:rPr>
        <w:t xml:space="preserve">); </w:t>
      </w:r>
    </w:p>
    <w:p w:rsidR="00AF1BDF" w:rsidRPr="00DB787E" w:rsidRDefault="00C026CE">
      <w:pPr>
        <w:spacing w:after="0" w:line="264" w:lineRule="auto"/>
        <w:ind w:firstLine="600"/>
        <w:jc w:val="both"/>
        <w:rPr>
          <w:lang w:val="ru-RU"/>
        </w:rPr>
      </w:pPr>
      <w:r w:rsidRPr="00DB787E">
        <w:rPr>
          <w:rFonts w:ascii="Times New Roman" w:hAnsi="Times New Roman"/>
          <w:color w:val="000000"/>
          <w:sz w:val="28"/>
          <w:lang w:val="ru-RU"/>
        </w:rPr>
        <w:t>глаголов от имён существительных (</w:t>
      </w:r>
      <w:r>
        <w:rPr>
          <w:rFonts w:ascii="Times New Roman" w:hAnsi="Times New Roman"/>
          <w:color w:val="000000"/>
          <w:sz w:val="28"/>
        </w:rPr>
        <w:t>a</w:t>
      </w:r>
      <w:r w:rsidRPr="00DB787E">
        <w:rPr>
          <w:rFonts w:ascii="Times New Roman" w:hAnsi="Times New Roman"/>
          <w:color w:val="000000"/>
          <w:sz w:val="28"/>
          <w:lang w:val="ru-RU"/>
        </w:rPr>
        <w:t xml:space="preserve"> </w:t>
      </w:r>
      <w:r>
        <w:rPr>
          <w:rFonts w:ascii="Times New Roman" w:hAnsi="Times New Roman"/>
          <w:color w:val="000000"/>
          <w:sz w:val="28"/>
        </w:rPr>
        <w:t>hand</w:t>
      </w:r>
      <w:r w:rsidRPr="00DB787E">
        <w:rPr>
          <w:rFonts w:ascii="Times New Roman" w:hAnsi="Times New Roman"/>
          <w:color w:val="000000"/>
          <w:sz w:val="28"/>
          <w:lang w:val="ru-RU"/>
        </w:rPr>
        <w:t xml:space="preserve"> – </w:t>
      </w:r>
      <w:r>
        <w:rPr>
          <w:rFonts w:ascii="Times New Roman" w:hAnsi="Times New Roman"/>
          <w:color w:val="000000"/>
          <w:sz w:val="28"/>
        </w:rPr>
        <w:t>to</w:t>
      </w:r>
      <w:r w:rsidRPr="00DB787E">
        <w:rPr>
          <w:rFonts w:ascii="Times New Roman" w:hAnsi="Times New Roman"/>
          <w:color w:val="000000"/>
          <w:sz w:val="28"/>
          <w:lang w:val="ru-RU"/>
        </w:rPr>
        <w:t xml:space="preserve"> </w:t>
      </w:r>
      <w:r>
        <w:rPr>
          <w:rFonts w:ascii="Times New Roman" w:hAnsi="Times New Roman"/>
          <w:color w:val="000000"/>
          <w:sz w:val="28"/>
        </w:rPr>
        <w:t>hand</w:t>
      </w:r>
      <w:r w:rsidRPr="00DB787E">
        <w:rPr>
          <w:rFonts w:ascii="Times New Roman" w:hAnsi="Times New Roman"/>
          <w:color w:val="000000"/>
          <w:sz w:val="28"/>
          <w:lang w:val="ru-RU"/>
        </w:rPr>
        <w:t xml:space="preserve">); </w:t>
      </w:r>
    </w:p>
    <w:p w:rsidR="00AF1BDF" w:rsidRPr="00DB787E" w:rsidRDefault="00C026CE">
      <w:pPr>
        <w:spacing w:after="0" w:line="264" w:lineRule="auto"/>
        <w:ind w:firstLine="600"/>
        <w:jc w:val="both"/>
        <w:rPr>
          <w:lang w:val="ru-RU"/>
        </w:rPr>
      </w:pPr>
      <w:r w:rsidRPr="00DB787E">
        <w:rPr>
          <w:rFonts w:ascii="Times New Roman" w:hAnsi="Times New Roman"/>
          <w:color w:val="000000"/>
          <w:sz w:val="28"/>
          <w:lang w:val="ru-RU"/>
        </w:rPr>
        <w:t>глаголов от имён прилагательных (</w:t>
      </w:r>
      <w:r>
        <w:rPr>
          <w:rFonts w:ascii="Times New Roman" w:hAnsi="Times New Roman"/>
          <w:color w:val="000000"/>
          <w:sz w:val="28"/>
        </w:rPr>
        <w:t>cool</w:t>
      </w:r>
      <w:r w:rsidRPr="00DB787E">
        <w:rPr>
          <w:rFonts w:ascii="Times New Roman" w:hAnsi="Times New Roman"/>
          <w:color w:val="000000"/>
          <w:sz w:val="28"/>
          <w:lang w:val="ru-RU"/>
        </w:rPr>
        <w:t xml:space="preserve"> – </w:t>
      </w:r>
      <w:r>
        <w:rPr>
          <w:rFonts w:ascii="Times New Roman" w:hAnsi="Times New Roman"/>
          <w:color w:val="000000"/>
          <w:sz w:val="28"/>
        </w:rPr>
        <w:t>to</w:t>
      </w:r>
      <w:r w:rsidRPr="00DB787E">
        <w:rPr>
          <w:rFonts w:ascii="Times New Roman" w:hAnsi="Times New Roman"/>
          <w:color w:val="000000"/>
          <w:sz w:val="28"/>
          <w:lang w:val="ru-RU"/>
        </w:rPr>
        <w:t xml:space="preserve"> </w:t>
      </w:r>
      <w:r>
        <w:rPr>
          <w:rFonts w:ascii="Times New Roman" w:hAnsi="Times New Roman"/>
          <w:color w:val="000000"/>
          <w:sz w:val="28"/>
        </w:rPr>
        <w:t>cool</w:t>
      </w:r>
      <w:r w:rsidRPr="00DB787E">
        <w:rPr>
          <w:rFonts w:ascii="Times New Roman" w:hAnsi="Times New Roman"/>
          <w:color w:val="000000"/>
          <w:sz w:val="28"/>
          <w:lang w:val="ru-RU"/>
        </w:rPr>
        <w:t>);</w:t>
      </w:r>
    </w:p>
    <w:p w:rsidR="00AF1BDF" w:rsidRPr="00DB787E" w:rsidRDefault="00C026CE">
      <w:pPr>
        <w:spacing w:after="0" w:line="264" w:lineRule="auto"/>
        <w:ind w:firstLine="600"/>
        <w:jc w:val="both"/>
        <w:rPr>
          <w:lang w:val="ru-RU"/>
        </w:rPr>
      </w:pPr>
      <w:r w:rsidRPr="00DB787E">
        <w:rPr>
          <w:rFonts w:ascii="Times New Roman" w:hAnsi="Times New Roman"/>
          <w:color w:val="000000"/>
          <w:sz w:val="28"/>
          <w:lang w:val="ru-RU"/>
        </w:rPr>
        <w:t>распознавать и употреблять в устной и письменной речи имена прилагательные на -</w:t>
      </w:r>
      <w:r>
        <w:rPr>
          <w:rFonts w:ascii="Times New Roman" w:hAnsi="Times New Roman"/>
          <w:color w:val="000000"/>
          <w:sz w:val="28"/>
        </w:rPr>
        <w:t>ed</w:t>
      </w:r>
      <w:r w:rsidRPr="00DB787E">
        <w:rPr>
          <w:rFonts w:ascii="Times New Roman" w:hAnsi="Times New Roman"/>
          <w:color w:val="000000"/>
          <w:sz w:val="28"/>
          <w:lang w:val="ru-RU"/>
        </w:rPr>
        <w:t xml:space="preserve"> и -</w:t>
      </w:r>
      <w:r>
        <w:rPr>
          <w:rFonts w:ascii="Times New Roman" w:hAnsi="Times New Roman"/>
          <w:color w:val="000000"/>
          <w:sz w:val="28"/>
        </w:rPr>
        <w:t>ing</w:t>
      </w:r>
      <w:r w:rsidRPr="00DB787E">
        <w:rPr>
          <w:rFonts w:ascii="Times New Roman" w:hAnsi="Times New Roman"/>
          <w:color w:val="000000"/>
          <w:sz w:val="28"/>
          <w:lang w:val="ru-RU"/>
        </w:rPr>
        <w:t xml:space="preserve"> (</w:t>
      </w:r>
      <w:r>
        <w:rPr>
          <w:rFonts w:ascii="Times New Roman" w:hAnsi="Times New Roman"/>
          <w:color w:val="000000"/>
          <w:sz w:val="28"/>
        </w:rPr>
        <w:t>excited</w:t>
      </w:r>
      <w:r w:rsidRPr="00DB787E">
        <w:rPr>
          <w:rFonts w:ascii="Times New Roman" w:hAnsi="Times New Roman"/>
          <w:color w:val="000000"/>
          <w:sz w:val="28"/>
          <w:lang w:val="ru-RU"/>
        </w:rPr>
        <w:t xml:space="preserve"> – </w:t>
      </w:r>
      <w:r>
        <w:rPr>
          <w:rFonts w:ascii="Times New Roman" w:hAnsi="Times New Roman"/>
          <w:color w:val="000000"/>
          <w:sz w:val="28"/>
        </w:rPr>
        <w:t>exciting</w:t>
      </w:r>
      <w:r w:rsidRPr="00DB787E">
        <w:rPr>
          <w:rFonts w:ascii="Times New Roman" w:hAnsi="Times New Roman"/>
          <w:color w:val="000000"/>
          <w:sz w:val="28"/>
          <w:lang w:val="ru-RU"/>
        </w:rPr>
        <w:t>);</w:t>
      </w:r>
    </w:p>
    <w:p w:rsidR="00AF1BDF" w:rsidRPr="00DB787E" w:rsidRDefault="00C026CE">
      <w:pPr>
        <w:spacing w:after="0" w:line="264" w:lineRule="auto"/>
        <w:ind w:firstLine="600"/>
        <w:jc w:val="both"/>
        <w:rPr>
          <w:lang w:val="ru-RU"/>
        </w:rPr>
      </w:pPr>
      <w:r w:rsidRPr="00DB787E">
        <w:rPr>
          <w:rFonts w:ascii="Times New Roman" w:hAnsi="Times New Roman"/>
          <w:color w:val="000000"/>
          <w:sz w:val="28"/>
          <w:lang w:val="ru-RU"/>
        </w:rPr>
        <w:t xml:space="preserve">распознавать и употреблять </w:t>
      </w:r>
      <w:proofErr w:type="gramStart"/>
      <w:r w:rsidRPr="00DB787E">
        <w:rPr>
          <w:rFonts w:ascii="Times New Roman" w:hAnsi="Times New Roman"/>
          <w:color w:val="000000"/>
          <w:sz w:val="28"/>
          <w:lang w:val="ru-RU"/>
        </w:rPr>
        <w:t>в устной и письменной речи</w:t>
      </w:r>
      <w:proofErr w:type="gramEnd"/>
      <w:r w:rsidRPr="00DB787E">
        <w:rPr>
          <w:rFonts w:ascii="Times New Roman" w:hAnsi="Times New Roman"/>
          <w:color w:val="000000"/>
          <w:sz w:val="28"/>
          <w:lang w:val="ru-RU"/>
        </w:rPr>
        <w:t xml:space="preserve"> изученные многозначные лексические единицы, синонимы, антонимы, интернациональные слова, наиболее частотные фразовые глаголы, сокращения и аббревиатуры;</w:t>
      </w:r>
    </w:p>
    <w:p w:rsidR="00AF1BDF" w:rsidRPr="00DB787E" w:rsidRDefault="00C026CE">
      <w:pPr>
        <w:spacing w:after="0" w:line="264" w:lineRule="auto"/>
        <w:ind w:firstLine="600"/>
        <w:jc w:val="both"/>
        <w:rPr>
          <w:lang w:val="ru-RU"/>
        </w:rPr>
      </w:pPr>
      <w:r w:rsidRPr="00DB787E">
        <w:rPr>
          <w:rFonts w:ascii="Times New Roman" w:hAnsi="Times New Roman"/>
          <w:color w:val="000000"/>
          <w:sz w:val="28"/>
          <w:lang w:val="ru-RU"/>
        </w:rPr>
        <w:t>распознавать и употреблять в устной и письменной речи различные средства связи для обеспечения целостности и логичности устного/письменного высказывания;</w:t>
      </w:r>
    </w:p>
    <w:p w:rsidR="00AF1BDF" w:rsidRPr="00DB787E" w:rsidRDefault="00C026CE">
      <w:pPr>
        <w:spacing w:after="0" w:line="264" w:lineRule="auto"/>
        <w:ind w:firstLine="600"/>
        <w:jc w:val="both"/>
        <w:rPr>
          <w:lang w:val="ru-RU"/>
        </w:rPr>
      </w:pPr>
      <w:r w:rsidRPr="00DB787E">
        <w:rPr>
          <w:rFonts w:ascii="Times New Roman" w:hAnsi="Times New Roman"/>
          <w:color w:val="000000"/>
          <w:sz w:val="28"/>
          <w:lang w:val="ru-RU"/>
        </w:rPr>
        <w:t>знать и понимать особенности структуры простых и сложных предложений и различных коммуникативных типов предложений английского языка;</w:t>
      </w:r>
    </w:p>
    <w:p w:rsidR="00AF1BDF" w:rsidRPr="00DB787E" w:rsidRDefault="00C026CE">
      <w:pPr>
        <w:spacing w:after="0" w:line="264" w:lineRule="auto"/>
        <w:ind w:firstLine="600"/>
        <w:jc w:val="both"/>
        <w:rPr>
          <w:lang w:val="ru-RU"/>
        </w:rPr>
      </w:pPr>
      <w:r w:rsidRPr="00DB787E">
        <w:rPr>
          <w:rFonts w:ascii="Times New Roman" w:hAnsi="Times New Roman"/>
          <w:color w:val="000000"/>
          <w:sz w:val="28"/>
          <w:lang w:val="ru-RU"/>
        </w:rPr>
        <w:t>распознавать и употреблять в устной и письменной речи:</w:t>
      </w:r>
    </w:p>
    <w:p w:rsidR="00AF1BDF" w:rsidRPr="00DB787E" w:rsidRDefault="00C026CE">
      <w:pPr>
        <w:spacing w:after="0" w:line="264" w:lineRule="auto"/>
        <w:ind w:firstLine="600"/>
        <w:jc w:val="both"/>
        <w:rPr>
          <w:lang w:val="ru-RU"/>
        </w:rPr>
      </w:pPr>
      <w:r w:rsidRPr="00DB787E">
        <w:rPr>
          <w:rFonts w:ascii="Times New Roman" w:hAnsi="Times New Roman"/>
          <w:color w:val="000000"/>
          <w:sz w:val="28"/>
          <w:lang w:val="ru-RU"/>
        </w:rPr>
        <w:t xml:space="preserve">предложения, в том числе с несколькими обстоятельствами, следующими в определённом порядке; </w:t>
      </w:r>
    </w:p>
    <w:p w:rsidR="00AF1BDF" w:rsidRPr="00DB787E" w:rsidRDefault="00C026CE">
      <w:pPr>
        <w:spacing w:after="0" w:line="264" w:lineRule="auto"/>
        <w:ind w:firstLine="600"/>
        <w:jc w:val="both"/>
        <w:rPr>
          <w:lang w:val="ru-RU"/>
        </w:rPr>
      </w:pPr>
      <w:r w:rsidRPr="00DB787E">
        <w:rPr>
          <w:rFonts w:ascii="Times New Roman" w:hAnsi="Times New Roman"/>
          <w:color w:val="000000"/>
          <w:sz w:val="28"/>
          <w:lang w:val="ru-RU"/>
        </w:rPr>
        <w:t xml:space="preserve">предложения с начальным </w:t>
      </w:r>
      <w:r>
        <w:rPr>
          <w:rFonts w:ascii="Times New Roman" w:hAnsi="Times New Roman"/>
          <w:color w:val="000000"/>
          <w:sz w:val="28"/>
        </w:rPr>
        <w:t>It</w:t>
      </w:r>
      <w:r w:rsidRPr="00DB787E">
        <w:rPr>
          <w:rFonts w:ascii="Times New Roman" w:hAnsi="Times New Roman"/>
          <w:color w:val="000000"/>
          <w:sz w:val="28"/>
          <w:lang w:val="ru-RU"/>
        </w:rPr>
        <w:t xml:space="preserve">; </w:t>
      </w:r>
    </w:p>
    <w:p w:rsidR="00AF1BDF" w:rsidRPr="00DB787E" w:rsidRDefault="00C026CE">
      <w:pPr>
        <w:spacing w:after="0" w:line="264" w:lineRule="auto"/>
        <w:ind w:firstLine="600"/>
        <w:jc w:val="both"/>
        <w:rPr>
          <w:lang w:val="ru-RU"/>
        </w:rPr>
      </w:pPr>
      <w:r w:rsidRPr="00DB787E">
        <w:rPr>
          <w:rFonts w:ascii="Times New Roman" w:hAnsi="Times New Roman"/>
          <w:color w:val="000000"/>
          <w:sz w:val="28"/>
          <w:lang w:val="ru-RU"/>
        </w:rPr>
        <w:t xml:space="preserve">предложения с начальным </w:t>
      </w:r>
      <w:r>
        <w:rPr>
          <w:rFonts w:ascii="Times New Roman" w:hAnsi="Times New Roman"/>
          <w:color w:val="000000"/>
          <w:sz w:val="28"/>
        </w:rPr>
        <w:t>There</w:t>
      </w:r>
      <w:r w:rsidRPr="00DB787E">
        <w:rPr>
          <w:rFonts w:ascii="Times New Roman" w:hAnsi="Times New Roman"/>
          <w:color w:val="000000"/>
          <w:sz w:val="28"/>
          <w:lang w:val="ru-RU"/>
        </w:rPr>
        <w:t xml:space="preserve"> + </w:t>
      </w:r>
      <w:r>
        <w:rPr>
          <w:rFonts w:ascii="Times New Roman" w:hAnsi="Times New Roman"/>
          <w:color w:val="000000"/>
          <w:sz w:val="28"/>
        </w:rPr>
        <w:t>to</w:t>
      </w:r>
      <w:r w:rsidRPr="00DB787E">
        <w:rPr>
          <w:rFonts w:ascii="Times New Roman" w:hAnsi="Times New Roman"/>
          <w:color w:val="000000"/>
          <w:sz w:val="28"/>
          <w:lang w:val="ru-RU"/>
        </w:rPr>
        <w:t xml:space="preserve"> </w:t>
      </w:r>
      <w:r>
        <w:rPr>
          <w:rFonts w:ascii="Times New Roman" w:hAnsi="Times New Roman"/>
          <w:color w:val="000000"/>
          <w:sz w:val="28"/>
        </w:rPr>
        <w:t>be</w:t>
      </w:r>
      <w:r w:rsidRPr="00DB787E">
        <w:rPr>
          <w:rFonts w:ascii="Times New Roman" w:hAnsi="Times New Roman"/>
          <w:color w:val="000000"/>
          <w:sz w:val="28"/>
          <w:lang w:val="ru-RU"/>
        </w:rPr>
        <w:t xml:space="preserve">; </w:t>
      </w:r>
    </w:p>
    <w:p w:rsidR="00AF1BDF" w:rsidRPr="00DB787E" w:rsidRDefault="00C026CE">
      <w:pPr>
        <w:spacing w:after="0" w:line="264" w:lineRule="auto"/>
        <w:ind w:firstLine="600"/>
        <w:jc w:val="both"/>
        <w:rPr>
          <w:lang w:val="ru-RU"/>
        </w:rPr>
      </w:pPr>
      <w:r w:rsidRPr="00DB787E">
        <w:rPr>
          <w:rFonts w:ascii="Times New Roman" w:hAnsi="Times New Roman"/>
          <w:color w:val="000000"/>
          <w:sz w:val="28"/>
          <w:lang w:val="ru-RU"/>
        </w:rPr>
        <w:t xml:space="preserve">предложения с глагольными конструкциями, содержащими глаголы-связки </w:t>
      </w:r>
      <w:r>
        <w:rPr>
          <w:rFonts w:ascii="Times New Roman" w:hAnsi="Times New Roman"/>
          <w:color w:val="000000"/>
          <w:sz w:val="28"/>
        </w:rPr>
        <w:t>to</w:t>
      </w:r>
      <w:r w:rsidRPr="00DB787E">
        <w:rPr>
          <w:rFonts w:ascii="Times New Roman" w:hAnsi="Times New Roman"/>
          <w:color w:val="000000"/>
          <w:sz w:val="28"/>
          <w:lang w:val="ru-RU"/>
        </w:rPr>
        <w:t xml:space="preserve"> </w:t>
      </w:r>
      <w:r>
        <w:rPr>
          <w:rFonts w:ascii="Times New Roman" w:hAnsi="Times New Roman"/>
          <w:color w:val="000000"/>
          <w:sz w:val="28"/>
        </w:rPr>
        <w:t>be</w:t>
      </w:r>
      <w:r w:rsidRPr="00DB787E">
        <w:rPr>
          <w:rFonts w:ascii="Times New Roman" w:hAnsi="Times New Roman"/>
          <w:color w:val="000000"/>
          <w:sz w:val="28"/>
          <w:lang w:val="ru-RU"/>
        </w:rPr>
        <w:t xml:space="preserve">, </w:t>
      </w:r>
      <w:r>
        <w:rPr>
          <w:rFonts w:ascii="Times New Roman" w:hAnsi="Times New Roman"/>
          <w:color w:val="000000"/>
          <w:sz w:val="28"/>
        </w:rPr>
        <w:t>to</w:t>
      </w:r>
      <w:r w:rsidRPr="00DB787E">
        <w:rPr>
          <w:rFonts w:ascii="Times New Roman" w:hAnsi="Times New Roman"/>
          <w:color w:val="000000"/>
          <w:sz w:val="28"/>
          <w:lang w:val="ru-RU"/>
        </w:rPr>
        <w:t xml:space="preserve"> </w:t>
      </w:r>
      <w:r>
        <w:rPr>
          <w:rFonts w:ascii="Times New Roman" w:hAnsi="Times New Roman"/>
          <w:color w:val="000000"/>
          <w:sz w:val="28"/>
        </w:rPr>
        <w:t>look</w:t>
      </w:r>
      <w:r w:rsidRPr="00DB787E">
        <w:rPr>
          <w:rFonts w:ascii="Times New Roman" w:hAnsi="Times New Roman"/>
          <w:color w:val="000000"/>
          <w:sz w:val="28"/>
          <w:lang w:val="ru-RU"/>
        </w:rPr>
        <w:t xml:space="preserve">, </w:t>
      </w:r>
      <w:r>
        <w:rPr>
          <w:rFonts w:ascii="Times New Roman" w:hAnsi="Times New Roman"/>
          <w:color w:val="000000"/>
          <w:sz w:val="28"/>
        </w:rPr>
        <w:t>to</w:t>
      </w:r>
      <w:r w:rsidRPr="00DB787E">
        <w:rPr>
          <w:rFonts w:ascii="Times New Roman" w:hAnsi="Times New Roman"/>
          <w:color w:val="000000"/>
          <w:sz w:val="28"/>
          <w:lang w:val="ru-RU"/>
        </w:rPr>
        <w:t xml:space="preserve"> </w:t>
      </w:r>
      <w:r>
        <w:rPr>
          <w:rFonts w:ascii="Times New Roman" w:hAnsi="Times New Roman"/>
          <w:color w:val="000000"/>
          <w:sz w:val="28"/>
        </w:rPr>
        <w:t>seem</w:t>
      </w:r>
      <w:r w:rsidRPr="00DB787E">
        <w:rPr>
          <w:rFonts w:ascii="Times New Roman" w:hAnsi="Times New Roman"/>
          <w:color w:val="000000"/>
          <w:sz w:val="28"/>
          <w:lang w:val="ru-RU"/>
        </w:rPr>
        <w:t xml:space="preserve">, </w:t>
      </w:r>
      <w:r>
        <w:rPr>
          <w:rFonts w:ascii="Times New Roman" w:hAnsi="Times New Roman"/>
          <w:color w:val="000000"/>
          <w:sz w:val="28"/>
        </w:rPr>
        <w:t>to</w:t>
      </w:r>
      <w:r w:rsidRPr="00DB787E">
        <w:rPr>
          <w:rFonts w:ascii="Times New Roman" w:hAnsi="Times New Roman"/>
          <w:color w:val="000000"/>
          <w:sz w:val="28"/>
          <w:lang w:val="ru-RU"/>
        </w:rPr>
        <w:t xml:space="preserve"> </w:t>
      </w:r>
      <w:r>
        <w:rPr>
          <w:rFonts w:ascii="Times New Roman" w:hAnsi="Times New Roman"/>
          <w:color w:val="000000"/>
          <w:sz w:val="28"/>
        </w:rPr>
        <w:t>feel</w:t>
      </w:r>
      <w:r w:rsidRPr="00DB787E">
        <w:rPr>
          <w:rFonts w:ascii="Times New Roman" w:hAnsi="Times New Roman"/>
          <w:color w:val="000000"/>
          <w:sz w:val="28"/>
          <w:lang w:val="ru-RU"/>
        </w:rPr>
        <w:t xml:space="preserve">; </w:t>
      </w:r>
    </w:p>
    <w:p w:rsidR="00AF1BDF" w:rsidRPr="00DB787E" w:rsidRDefault="00C026CE">
      <w:pPr>
        <w:spacing w:after="0" w:line="264" w:lineRule="auto"/>
        <w:ind w:firstLine="600"/>
        <w:jc w:val="both"/>
        <w:rPr>
          <w:lang w:val="ru-RU"/>
        </w:rPr>
      </w:pPr>
      <w:r w:rsidRPr="00DB787E">
        <w:rPr>
          <w:rFonts w:ascii="Times New Roman" w:hAnsi="Times New Roman"/>
          <w:color w:val="000000"/>
          <w:sz w:val="28"/>
          <w:lang w:val="ru-RU"/>
        </w:rPr>
        <w:t xml:space="preserve">предложения </w:t>
      </w:r>
      <w:r>
        <w:rPr>
          <w:rFonts w:ascii="Times New Roman" w:hAnsi="Times New Roman"/>
          <w:color w:val="000000"/>
          <w:sz w:val="28"/>
        </w:rPr>
        <w:t>c</w:t>
      </w:r>
      <w:r w:rsidRPr="00DB787E">
        <w:rPr>
          <w:rFonts w:ascii="Times New Roman" w:hAnsi="Times New Roman"/>
          <w:color w:val="000000"/>
          <w:sz w:val="28"/>
          <w:lang w:val="ru-RU"/>
        </w:rPr>
        <w:t xml:space="preserve">о сложным дополнением – </w:t>
      </w:r>
      <w:r>
        <w:rPr>
          <w:rFonts w:ascii="Times New Roman" w:hAnsi="Times New Roman"/>
          <w:color w:val="000000"/>
          <w:sz w:val="28"/>
        </w:rPr>
        <w:t>Complex</w:t>
      </w:r>
      <w:r w:rsidRPr="00DB787E">
        <w:rPr>
          <w:rFonts w:ascii="Times New Roman" w:hAnsi="Times New Roman"/>
          <w:color w:val="000000"/>
          <w:sz w:val="28"/>
          <w:lang w:val="ru-RU"/>
        </w:rPr>
        <w:t xml:space="preserve"> </w:t>
      </w:r>
      <w:r>
        <w:rPr>
          <w:rFonts w:ascii="Times New Roman" w:hAnsi="Times New Roman"/>
          <w:color w:val="000000"/>
          <w:sz w:val="28"/>
        </w:rPr>
        <w:t>Object</w:t>
      </w:r>
      <w:r w:rsidRPr="00DB787E">
        <w:rPr>
          <w:rFonts w:ascii="Times New Roman" w:hAnsi="Times New Roman"/>
          <w:color w:val="000000"/>
          <w:sz w:val="28"/>
          <w:lang w:val="ru-RU"/>
        </w:rPr>
        <w:t xml:space="preserve">; </w:t>
      </w:r>
    </w:p>
    <w:p w:rsidR="00AF1BDF" w:rsidRPr="00DB787E" w:rsidRDefault="00C026CE">
      <w:pPr>
        <w:spacing w:after="0" w:line="264" w:lineRule="auto"/>
        <w:ind w:firstLine="600"/>
        <w:jc w:val="both"/>
        <w:rPr>
          <w:lang w:val="ru-RU"/>
        </w:rPr>
      </w:pPr>
      <w:r w:rsidRPr="00DB787E">
        <w:rPr>
          <w:rFonts w:ascii="Times New Roman" w:hAnsi="Times New Roman"/>
          <w:color w:val="000000"/>
          <w:sz w:val="28"/>
          <w:lang w:val="ru-RU"/>
        </w:rPr>
        <w:t xml:space="preserve">сложносочинённые предложения с сочинительными союзами </w:t>
      </w:r>
      <w:r>
        <w:rPr>
          <w:rFonts w:ascii="Times New Roman" w:hAnsi="Times New Roman"/>
          <w:color w:val="000000"/>
          <w:sz w:val="28"/>
        </w:rPr>
        <w:t>and</w:t>
      </w:r>
      <w:r w:rsidRPr="00DB787E">
        <w:rPr>
          <w:rFonts w:ascii="Times New Roman" w:hAnsi="Times New Roman"/>
          <w:color w:val="000000"/>
          <w:sz w:val="28"/>
          <w:lang w:val="ru-RU"/>
        </w:rPr>
        <w:t xml:space="preserve">, </w:t>
      </w:r>
      <w:r>
        <w:rPr>
          <w:rFonts w:ascii="Times New Roman" w:hAnsi="Times New Roman"/>
          <w:color w:val="000000"/>
          <w:sz w:val="28"/>
        </w:rPr>
        <w:t>but</w:t>
      </w:r>
      <w:r w:rsidRPr="00DB787E">
        <w:rPr>
          <w:rFonts w:ascii="Times New Roman" w:hAnsi="Times New Roman"/>
          <w:color w:val="000000"/>
          <w:sz w:val="28"/>
          <w:lang w:val="ru-RU"/>
        </w:rPr>
        <w:t xml:space="preserve">, </w:t>
      </w:r>
      <w:r>
        <w:rPr>
          <w:rFonts w:ascii="Times New Roman" w:hAnsi="Times New Roman"/>
          <w:color w:val="000000"/>
          <w:sz w:val="28"/>
        </w:rPr>
        <w:t>or</w:t>
      </w:r>
      <w:r w:rsidRPr="00DB787E">
        <w:rPr>
          <w:rFonts w:ascii="Times New Roman" w:hAnsi="Times New Roman"/>
          <w:color w:val="000000"/>
          <w:sz w:val="28"/>
          <w:lang w:val="ru-RU"/>
        </w:rPr>
        <w:t>;</w:t>
      </w:r>
    </w:p>
    <w:p w:rsidR="00AF1BDF" w:rsidRPr="00DB787E" w:rsidRDefault="00C026CE">
      <w:pPr>
        <w:spacing w:after="0" w:line="264" w:lineRule="auto"/>
        <w:ind w:firstLine="600"/>
        <w:jc w:val="both"/>
        <w:rPr>
          <w:lang w:val="ru-RU"/>
        </w:rPr>
      </w:pPr>
      <w:r w:rsidRPr="00DB787E">
        <w:rPr>
          <w:rFonts w:ascii="Times New Roman" w:hAnsi="Times New Roman"/>
          <w:color w:val="000000"/>
          <w:sz w:val="28"/>
          <w:lang w:val="ru-RU"/>
        </w:rPr>
        <w:t xml:space="preserve">сложноподчинённые предложения с союзами и союзными словами </w:t>
      </w:r>
      <w:r>
        <w:rPr>
          <w:rFonts w:ascii="Times New Roman" w:hAnsi="Times New Roman"/>
          <w:color w:val="000000"/>
          <w:sz w:val="28"/>
        </w:rPr>
        <w:t>because</w:t>
      </w:r>
      <w:r w:rsidRPr="00DB787E">
        <w:rPr>
          <w:rFonts w:ascii="Times New Roman" w:hAnsi="Times New Roman"/>
          <w:color w:val="000000"/>
          <w:sz w:val="28"/>
          <w:lang w:val="ru-RU"/>
        </w:rPr>
        <w:t xml:space="preserve">, </w:t>
      </w:r>
      <w:r>
        <w:rPr>
          <w:rFonts w:ascii="Times New Roman" w:hAnsi="Times New Roman"/>
          <w:color w:val="000000"/>
          <w:sz w:val="28"/>
        </w:rPr>
        <w:t>if</w:t>
      </w:r>
      <w:r w:rsidRPr="00DB787E">
        <w:rPr>
          <w:rFonts w:ascii="Times New Roman" w:hAnsi="Times New Roman"/>
          <w:color w:val="000000"/>
          <w:sz w:val="28"/>
          <w:lang w:val="ru-RU"/>
        </w:rPr>
        <w:t xml:space="preserve">, </w:t>
      </w:r>
      <w:r>
        <w:rPr>
          <w:rFonts w:ascii="Times New Roman" w:hAnsi="Times New Roman"/>
          <w:color w:val="000000"/>
          <w:sz w:val="28"/>
        </w:rPr>
        <w:t>when</w:t>
      </w:r>
      <w:r w:rsidRPr="00DB787E">
        <w:rPr>
          <w:rFonts w:ascii="Times New Roman" w:hAnsi="Times New Roman"/>
          <w:color w:val="000000"/>
          <w:sz w:val="28"/>
          <w:lang w:val="ru-RU"/>
        </w:rPr>
        <w:t xml:space="preserve">, </w:t>
      </w:r>
      <w:r>
        <w:rPr>
          <w:rFonts w:ascii="Times New Roman" w:hAnsi="Times New Roman"/>
          <w:color w:val="000000"/>
          <w:sz w:val="28"/>
        </w:rPr>
        <w:t>where</w:t>
      </w:r>
      <w:r w:rsidRPr="00DB787E">
        <w:rPr>
          <w:rFonts w:ascii="Times New Roman" w:hAnsi="Times New Roman"/>
          <w:color w:val="000000"/>
          <w:sz w:val="28"/>
          <w:lang w:val="ru-RU"/>
        </w:rPr>
        <w:t xml:space="preserve">, </w:t>
      </w:r>
      <w:r>
        <w:rPr>
          <w:rFonts w:ascii="Times New Roman" w:hAnsi="Times New Roman"/>
          <w:color w:val="000000"/>
          <w:sz w:val="28"/>
        </w:rPr>
        <w:t>what</w:t>
      </w:r>
      <w:r w:rsidRPr="00DB787E">
        <w:rPr>
          <w:rFonts w:ascii="Times New Roman" w:hAnsi="Times New Roman"/>
          <w:color w:val="000000"/>
          <w:sz w:val="28"/>
          <w:lang w:val="ru-RU"/>
        </w:rPr>
        <w:t xml:space="preserve">, </w:t>
      </w:r>
      <w:r>
        <w:rPr>
          <w:rFonts w:ascii="Times New Roman" w:hAnsi="Times New Roman"/>
          <w:color w:val="000000"/>
          <w:sz w:val="28"/>
        </w:rPr>
        <w:t>why</w:t>
      </w:r>
      <w:r w:rsidRPr="00DB787E">
        <w:rPr>
          <w:rFonts w:ascii="Times New Roman" w:hAnsi="Times New Roman"/>
          <w:color w:val="000000"/>
          <w:sz w:val="28"/>
          <w:lang w:val="ru-RU"/>
        </w:rPr>
        <w:t xml:space="preserve">, </w:t>
      </w:r>
      <w:r>
        <w:rPr>
          <w:rFonts w:ascii="Times New Roman" w:hAnsi="Times New Roman"/>
          <w:color w:val="000000"/>
          <w:sz w:val="28"/>
        </w:rPr>
        <w:t>how</w:t>
      </w:r>
      <w:r w:rsidRPr="00DB787E">
        <w:rPr>
          <w:rFonts w:ascii="Times New Roman" w:hAnsi="Times New Roman"/>
          <w:color w:val="000000"/>
          <w:sz w:val="28"/>
          <w:lang w:val="ru-RU"/>
        </w:rPr>
        <w:t>;</w:t>
      </w:r>
    </w:p>
    <w:p w:rsidR="00AF1BDF" w:rsidRPr="00DB787E" w:rsidRDefault="00C026CE">
      <w:pPr>
        <w:spacing w:after="0" w:line="264" w:lineRule="auto"/>
        <w:ind w:firstLine="600"/>
        <w:jc w:val="both"/>
        <w:rPr>
          <w:lang w:val="ru-RU"/>
        </w:rPr>
      </w:pPr>
      <w:r w:rsidRPr="00DB787E">
        <w:rPr>
          <w:rFonts w:ascii="Times New Roman" w:hAnsi="Times New Roman"/>
          <w:color w:val="000000"/>
          <w:sz w:val="28"/>
          <w:lang w:val="ru-RU"/>
        </w:rPr>
        <w:t xml:space="preserve">сложноподчинённые предложения с определительными придаточными с союзными словами </w:t>
      </w:r>
      <w:r>
        <w:rPr>
          <w:rFonts w:ascii="Times New Roman" w:hAnsi="Times New Roman"/>
          <w:color w:val="000000"/>
          <w:sz w:val="28"/>
        </w:rPr>
        <w:t>who</w:t>
      </w:r>
      <w:r w:rsidRPr="00DB787E">
        <w:rPr>
          <w:rFonts w:ascii="Times New Roman" w:hAnsi="Times New Roman"/>
          <w:color w:val="000000"/>
          <w:sz w:val="28"/>
          <w:lang w:val="ru-RU"/>
        </w:rPr>
        <w:t xml:space="preserve">, </w:t>
      </w:r>
      <w:r>
        <w:rPr>
          <w:rFonts w:ascii="Times New Roman" w:hAnsi="Times New Roman"/>
          <w:color w:val="000000"/>
          <w:sz w:val="28"/>
        </w:rPr>
        <w:t>which</w:t>
      </w:r>
      <w:r w:rsidRPr="00DB787E">
        <w:rPr>
          <w:rFonts w:ascii="Times New Roman" w:hAnsi="Times New Roman"/>
          <w:color w:val="000000"/>
          <w:sz w:val="28"/>
          <w:lang w:val="ru-RU"/>
        </w:rPr>
        <w:t xml:space="preserve">, </w:t>
      </w:r>
      <w:r>
        <w:rPr>
          <w:rFonts w:ascii="Times New Roman" w:hAnsi="Times New Roman"/>
          <w:color w:val="000000"/>
          <w:sz w:val="28"/>
        </w:rPr>
        <w:t>that</w:t>
      </w:r>
      <w:r w:rsidRPr="00DB787E">
        <w:rPr>
          <w:rFonts w:ascii="Times New Roman" w:hAnsi="Times New Roman"/>
          <w:color w:val="000000"/>
          <w:sz w:val="28"/>
          <w:lang w:val="ru-RU"/>
        </w:rPr>
        <w:t>;</w:t>
      </w:r>
    </w:p>
    <w:p w:rsidR="00AF1BDF" w:rsidRPr="00DB787E" w:rsidRDefault="00C026CE">
      <w:pPr>
        <w:spacing w:after="0" w:line="264" w:lineRule="auto"/>
        <w:ind w:firstLine="600"/>
        <w:jc w:val="both"/>
        <w:rPr>
          <w:lang w:val="ru-RU"/>
        </w:rPr>
      </w:pPr>
      <w:r w:rsidRPr="00DB787E">
        <w:rPr>
          <w:rFonts w:ascii="Times New Roman" w:hAnsi="Times New Roman"/>
          <w:color w:val="000000"/>
          <w:sz w:val="28"/>
          <w:lang w:val="ru-RU"/>
        </w:rPr>
        <w:t xml:space="preserve">сложноподчинённые предложения с союзными словами </w:t>
      </w:r>
      <w:r>
        <w:rPr>
          <w:rFonts w:ascii="Times New Roman" w:hAnsi="Times New Roman"/>
          <w:color w:val="000000"/>
          <w:sz w:val="28"/>
        </w:rPr>
        <w:t>whoever</w:t>
      </w:r>
      <w:r w:rsidRPr="00DB787E">
        <w:rPr>
          <w:rFonts w:ascii="Times New Roman" w:hAnsi="Times New Roman"/>
          <w:color w:val="000000"/>
          <w:sz w:val="28"/>
          <w:lang w:val="ru-RU"/>
        </w:rPr>
        <w:t xml:space="preserve">, </w:t>
      </w:r>
      <w:r>
        <w:rPr>
          <w:rFonts w:ascii="Times New Roman" w:hAnsi="Times New Roman"/>
          <w:color w:val="000000"/>
          <w:sz w:val="28"/>
        </w:rPr>
        <w:t>whatever</w:t>
      </w:r>
      <w:r w:rsidRPr="00DB787E">
        <w:rPr>
          <w:rFonts w:ascii="Times New Roman" w:hAnsi="Times New Roman"/>
          <w:color w:val="000000"/>
          <w:sz w:val="28"/>
          <w:lang w:val="ru-RU"/>
        </w:rPr>
        <w:t xml:space="preserve">, </w:t>
      </w:r>
      <w:r>
        <w:rPr>
          <w:rFonts w:ascii="Times New Roman" w:hAnsi="Times New Roman"/>
          <w:color w:val="000000"/>
          <w:sz w:val="28"/>
        </w:rPr>
        <w:t>however</w:t>
      </w:r>
      <w:r w:rsidRPr="00DB787E">
        <w:rPr>
          <w:rFonts w:ascii="Times New Roman" w:hAnsi="Times New Roman"/>
          <w:color w:val="000000"/>
          <w:sz w:val="28"/>
          <w:lang w:val="ru-RU"/>
        </w:rPr>
        <w:t xml:space="preserve">, </w:t>
      </w:r>
      <w:r>
        <w:rPr>
          <w:rFonts w:ascii="Times New Roman" w:hAnsi="Times New Roman"/>
          <w:color w:val="000000"/>
          <w:sz w:val="28"/>
        </w:rPr>
        <w:t>whenever</w:t>
      </w:r>
      <w:r w:rsidRPr="00DB787E">
        <w:rPr>
          <w:rFonts w:ascii="Times New Roman" w:hAnsi="Times New Roman"/>
          <w:color w:val="000000"/>
          <w:sz w:val="28"/>
          <w:lang w:val="ru-RU"/>
        </w:rPr>
        <w:t>;</w:t>
      </w:r>
    </w:p>
    <w:p w:rsidR="00AF1BDF" w:rsidRPr="00DB787E" w:rsidRDefault="00C026CE">
      <w:pPr>
        <w:spacing w:after="0" w:line="264" w:lineRule="auto"/>
        <w:ind w:firstLine="600"/>
        <w:jc w:val="both"/>
        <w:rPr>
          <w:lang w:val="ru-RU"/>
        </w:rPr>
      </w:pPr>
      <w:r w:rsidRPr="00DB787E">
        <w:rPr>
          <w:rFonts w:ascii="Times New Roman" w:hAnsi="Times New Roman"/>
          <w:color w:val="000000"/>
          <w:sz w:val="28"/>
          <w:lang w:val="ru-RU"/>
        </w:rPr>
        <w:t>условные предложения с глаголами в изъявительном наклонении (</w:t>
      </w:r>
      <w:r>
        <w:rPr>
          <w:rFonts w:ascii="Times New Roman" w:hAnsi="Times New Roman"/>
          <w:color w:val="000000"/>
          <w:sz w:val="28"/>
        </w:rPr>
        <w:t>Conditional</w:t>
      </w:r>
      <w:r w:rsidRPr="00DB787E">
        <w:rPr>
          <w:rFonts w:ascii="Times New Roman" w:hAnsi="Times New Roman"/>
          <w:color w:val="000000"/>
          <w:sz w:val="28"/>
          <w:lang w:val="ru-RU"/>
        </w:rPr>
        <w:t xml:space="preserve"> 0, </w:t>
      </w:r>
      <w:r>
        <w:rPr>
          <w:rFonts w:ascii="Times New Roman" w:hAnsi="Times New Roman"/>
          <w:color w:val="000000"/>
          <w:sz w:val="28"/>
        </w:rPr>
        <w:t>Conditional</w:t>
      </w:r>
      <w:r w:rsidRPr="00DB787E">
        <w:rPr>
          <w:rFonts w:ascii="Times New Roman" w:hAnsi="Times New Roman"/>
          <w:color w:val="000000"/>
          <w:sz w:val="28"/>
          <w:lang w:val="ru-RU"/>
        </w:rPr>
        <w:t xml:space="preserve"> </w:t>
      </w:r>
      <w:r>
        <w:rPr>
          <w:rFonts w:ascii="Times New Roman" w:hAnsi="Times New Roman"/>
          <w:color w:val="000000"/>
          <w:sz w:val="28"/>
        </w:rPr>
        <w:t>I</w:t>
      </w:r>
      <w:r w:rsidRPr="00DB787E">
        <w:rPr>
          <w:rFonts w:ascii="Times New Roman" w:hAnsi="Times New Roman"/>
          <w:color w:val="000000"/>
          <w:sz w:val="28"/>
          <w:lang w:val="ru-RU"/>
        </w:rPr>
        <w:t>) и с глаголами в сослагательном наклонении (</w:t>
      </w:r>
      <w:r>
        <w:rPr>
          <w:rFonts w:ascii="Times New Roman" w:hAnsi="Times New Roman"/>
          <w:color w:val="000000"/>
          <w:sz w:val="28"/>
        </w:rPr>
        <w:t>Conditional</w:t>
      </w:r>
      <w:r w:rsidRPr="00DB787E">
        <w:rPr>
          <w:rFonts w:ascii="Times New Roman" w:hAnsi="Times New Roman"/>
          <w:color w:val="000000"/>
          <w:sz w:val="28"/>
          <w:lang w:val="ru-RU"/>
        </w:rPr>
        <w:t xml:space="preserve"> </w:t>
      </w:r>
      <w:r>
        <w:rPr>
          <w:rFonts w:ascii="Times New Roman" w:hAnsi="Times New Roman"/>
          <w:color w:val="000000"/>
          <w:sz w:val="28"/>
        </w:rPr>
        <w:t>II</w:t>
      </w:r>
      <w:r w:rsidRPr="00DB787E">
        <w:rPr>
          <w:rFonts w:ascii="Times New Roman" w:hAnsi="Times New Roman"/>
          <w:color w:val="000000"/>
          <w:sz w:val="28"/>
          <w:lang w:val="ru-RU"/>
        </w:rPr>
        <w:t>);</w:t>
      </w:r>
    </w:p>
    <w:p w:rsidR="00AF1BDF" w:rsidRDefault="00C026CE">
      <w:pPr>
        <w:spacing w:after="0" w:line="264" w:lineRule="auto"/>
        <w:ind w:firstLine="600"/>
        <w:jc w:val="both"/>
      </w:pPr>
      <w:r>
        <w:rPr>
          <w:rFonts w:ascii="Times New Roman" w:hAnsi="Times New Roman"/>
          <w:color w:val="000000"/>
          <w:sz w:val="28"/>
        </w:rPr>
        <w:t xml:space="preserve">все типы вопросительных предложений (общий, специальный, альтернативный, разделительный вопросы в Present/Past/Future Simple Tense, </w:t>
      </w:r>
      <w:r>
        <w:rPr>
          <w:rFonts w:ascii="Times New Roman" w:hAnsi="Times New Roman"/>
          <w:color w:val="000000"/>
          <w:sz w:val="28"/>
        </w:rPr>
        <w:lastRenderedPageBreak/>
        <w:t xml:space="preserve">Present/Past Continuous Tense, Present/Past Perfect Tense, Present Perfect Continuous Tense); </w:t>
      </w:r>
    </w:p>
    <w:p w:rsidR="00AF1BDF" w:rsidRPr="00DB787E" w:rsidRDefault="00C026CE">
      <w:pPr>
        <w:spacing w:after="0" w:line="264" w:lineRule="auto"/>
        <w:ind w:firstLine="600"/>
        <w:jc w:val="both"/>
        <w:rPr>
          <w:lang w:val="ru-RU"/>
        </w:rPr>
      </w:pPr>
      <w:r w:rsidRPr="00DB787E">
        <w:rPr>
          <w:rFonts w:ascii="Times New Roman" w:hAnsi="Times New Roman"/>
          <w:color w:val="000000"/>
          <w:sz w:val="28"/>
          <w:lang w:val="ru-RU"/>
        </w:rPr>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rsidR="00AF1BDF" w:rsidRPr="00DB787E" w:rsidRDefault="00C026CE">
      <w:pPr>
        <w:spacing w:after="0" w:line="264" w:lineRule="auto"/>
        <w:ind w:firstLine="600"/>
        <w:jc w:val="both"/>
        <w:rPr>
          <w:lang w:val="ru-RU"/>
        </w:rPr>
      </w:pPr>
      <w:r w:rsidRPr="00DB787E">
        <w:rPr>
          <w:rFonts w:ascii="Times New Roman" w:hAnsi="Times New Roman"/>
          <w:color w:val="000000"/>
          <w:sz w:val="28"/>
          <w:lang w:val="ru-RU"/>
        </w:rPr>
        <w:t xml:space="preserve">модальные глаголы в косвенной речи в настоящем и прошедшем времени; </w:t>
      </w:r>
    </w:p>
    <w:p w:rsidR="00AF1BDF" w:rsidRDefault="00C026CE">
      <w:pPr>
        <w:spacing w:after="0" w:line="264" w:lineRule="auto"/>
        <w:ind w:firstLine="600"/>
        <w:jc w:val="both"/>
      </w:pPr>
      <w:r>
        <w:rPr>
          <w:rFonts w:ascii="Times New Roman" w:hAnsi="Times New Roman"/>
          <w:color w:val="000000"/>
          <w:sz w:val="28"/>
        </w:rPr>
        <w:t xml:space="preserve">предложения с конструкциями as … as, not so … as, both … and …, either … or, neither … nor; </w:t>
      </w:r>
    </w:p>
    <w:p w:rsidR="00AF1BDF" w:rsidRPr="00DB787E" w:rsidRDefault="00C026CE">
      <w:pPr>
        <w:spacing w:after="0" w:line="264" w:lineRule="auto"/>
        <w:ind w:firstLine="600"/>
        <w:jc w:val="both"/>
        <w:rPr>
          <w:lang w:val="ru-RU"/>
        </w:rPr>
      </w:pPr>
      <w:r w:rsidRPr="00DB787E">
        <w:rPr>
          <w:rFonts w:ascii="Times New Roman" w:hAnsi="Times New Roman"/>
          <w:color w:val="000000"/>
          <w:sz w:val="28"/>
          <w:lang w:val="ru-RU"/>
        </w:rPr>
        <w:t xml:space="preserve">предложения с </w:t>
      </w:r>
      <w:r>
        <w:rPr>
          <w:rFonts w:ascii="Times New Roman" w:hAnsi="Times New Roman"/>
          <w:color w:val="000000"/>
          <w:sz w:val="28"/>
        </w:rPr>
        <w:t>I</w:t>
      </w:r>
      <w:r w:rsidRPr="00DB787E">
        <w:rPr>
          <w:rFonts w:ascii="Times New Roman" w:hAnsi="Times New Roman"/>
          <w:color w:val="000000"/>
          <w:sz w:val="28"/>
          <w:lang w:val="ru-RU"/>
        </w:rPr>
        <w:t xml:space="preserve"> </w:t>
      </w:r>
      <w:r>
        <w:rPr>
          <w:rFonts w:ascii="Times New Roman" w:hAnsi="Times New Roman"/>
          <w:color w:val="000000"/>
          <w:sz w:val="28"/>
        </w:rPr>
        <w:t>wish</w:t>
      </w:r>
      <w:r w:rsidRPr="00DB787E">
        <w:rPr>
          <w:rFonts w:ascii="Times New Roman" w:hAnsi="Times New Roman"/>
          <w:color w:val="000000"/>
          <w:sz w:val="28"/>
          <w:lang w:val="ru-RU"/>
        </w:rPr>
        <w:t xml:space="preserve">; </w:t>
      </w:r>
    </w:p>
    <w:p w:rsidR="00AF1BDF" w:rsidRPr="00DB787E" w:rsidRDefault="00C026CE">
      <w:pPr>
        <w:spacing w:after="0" w:line="264" w:lineRule="auto"/>
        <w:ind w:firstLine="600"/>
        <w:jc w:val="both"/>
        <w:rPr>
          <w:lang w:val="ru-RU"/>
        </w:rPr>
      </w:pPr>
      <w:r w:rsidRPr="00DB787E">
        <w:rPr>
          <w:rFonts w:ascii="Times New Roman" w:hAnsi="Times New Roman"/>
          <w:color w:val="000000"/>
          <w:sz w:val="28"/>
          <w:lang w:val="ru-RU"/>
        </w:rPr>
        <w:t>конструкции с глаголами на -</w:t>
      </w:r>
      <w:r>
        <w:rPr>
          <w:rFonts w:ascii="Times New Roman" w:hAnsi="Times New Roman"/>
          <w:color w:val="000000"/>
          <w:sz w:val="28"/>
        </w:rPr>
        <w:t>ing</w:t>
      </w:r>
      <w:r w:rsidRPr="00DB787E">
        <w:rPr>
          <w:rFonts w:ascii="Times New Roman" w:hAnsi="Times New Roman"/>
          <w:color w:val="000000"/>
          <w:sz w:val="28"/>
          <w:lang w:val="ru-RU"/>
        </w:rPr>
        <w:t xml:space="preserve">: </w:t>
      </w:r>
      <w:r>
        <w:rPr>
          <w:rFonts w:ascii="Times New Roman" w:hAnsi="Times New Roman"/>
          <w:color w:val="000000"/>
          <w:sz w:val="28"/>
        </w:rPr>
        <w:t>to</w:t>
      </w:r>
      <w:r w:rsidRPr="00DB787E">
        <w:rPr>
          <w:rFonts w:ascii="Times New Roman" w:hAnsi="Times New Roman"/>
          <w:color w:val="000000"/>
          <w:sz w:val="28"/>
          <w:lang w:val="ru-RU"/>
        </w:rPr>
        <w:t xml:space="preserve"> </w:t>
      </w:r>
      <w:r>
        <w:rPr>
          <w:rFonts w:ascii="Times New Roman" w:hAnsi="Times New Roman"/>
          <w:color w:val="000000"/>
          <w:sz w:val="28"/>
        </w:rPr>
        <w:t>love</w:t>
      </w:r>
      <w:r w:rsidRPr="00DB787E">
        <w:rPr>
          <w:rFonts w:ascii="Times New Roman" w:hAnsi="Times New Roman"/>
          <w:color w:val="000000"/>
          <w:sz w:val="28"/>
          <w:lang w:val="ru-RU"/>
        </w:rPr>
        <w:t>/</w:t>
      </w:r>
      <w:r>
        <w:rPr>
          <w:rFonts w:ascii="Times New Roman" w:hAnsi="Times New Roman"/>
          <w:color w:val="000000"/>
          <w:sz w:val="28"/>
        </w:rPr>
        <w:t>hate</w:t>
      </w:r>
      <w:r w:rsidRPr="00DB787E">
        <w:rPr>
          <w:rFonts w:ascii="Times New Roman" w:hAnsi="Times New Roman"/>
          <w:color w:val="000000"/>
          <w:sz w:val="28"/>
          <w:lang w:val="ru-RU"/>
        </w:rPr>
        <w:t xml:space="preserve"> </w:t>
      </w:r>
      <w:r>
        <w:rPr>
          <w:rFonts w:ascii="Times New Roman" w:hAnsi="Times New Roman"/>
          <w:color w:val="000000"/>
          <w:sz w:val="28"/>
        </w:rPr>
        <w:t>doing</w:t>
      </w:r>
      <w:r w:rsidRPr="00DB787E">
        <w:rPr>
          <w:rFonts w:ascii="Times New Roman" w:hAnsi="Times New Roman"/>
          <w:color w:val="000000"/>
          <w:sz w:val="28"/>
          <w:lang w:val="ru-RU"/>
        </w:rPr>
        <w:t xml:space="preserve"> </w:t>
      </w:r>
      <w:r>
        <w:rPr>
          <w:rFonts w:ascii="Times New Roman" w:hAnsi="Times New Roman"/>
          <w:color w:val="000000"/>
          <w:sz w:val="28"/>
        </w:rPr>
        <w:t>smth</w:t>
      </w:r>
      <w:r w:rsidRPr="00DB787E">
        <w:rPr>
          <w:rFonts w:ascii="Times New Roman" w:hAnsi="Times New Roman"/>
          <w:color w:val="000000"/>
          <w:sz w:val="28"/>
          <w:lang w:val="ru-RU"/>
        </w:rPr>
        <w:t>;</w:t>
      </w:r>
    </w:p>
    <w:p w:rsidR="00AF1BDF" w:rsidRDefault="00C026CE">
      <w:pPr>
        <w:spacing w:after="0" w:line="264" w:lineRule="auto"/>
        <w:ind w:firstLine="600"/>
        <w:jc w:val="both"/>
      </w:pPr>
      <w:r>
        <w:rPr>
          <w:rFonts w:ascii="Times New Roman" w:hAnsi="Times New Roman"/>
          <w:color w:val="000000"/>
          <w:sz w:val="28"/>
        </w:rPr>
        <w:t xml:space="preserve">конструкции c глаголами to stop, to remember, to forget (разница в значении to stop doing smth и to stop to do smth); </w:t>
      </w:r>
    </w:p>
    <w:p w:rsidR="00AF1BDF" w:rsidRDefault="00C026CE">
      <w:pPr>
        <w:spacing w:after="0" w:line="264" w:lineRule="auto"/>
        <w:ind w:firstLine="600"/>
        <w:jc w:val="both"/>
      </w:pPr>
      <w:r>
        <w:rPr>
          <w:rFonts w:ascii="Times New Roman" w:hAnsi="Times New Roman"/>
          <w:color w:val="000000"/>
          <w:sz w:val="28"/>
        </w:rPr>
        <w:t>конструкция It takes me … to do smth;</w:t>
      </w:r>
    </w:p>
    <w:p w:rsidR="00AF1BDF" w:rsidRPr="00DB787E" w:rsidRDefault="00C026CE">
      <w:pPr>
        <w:spacing w:after="0" w:line="264" w:lineRule="auto"/>
        <w:ind w:firstLine="600"/>
        <w:jc w:val="both"/>
        <w:rPr>
          <w:lang w:val="ru-RU"/>
        </w:rPr>
      </w:pPr>
      <w:r w:rsidRPr="00DB787E">
        <w:rPr>
          <w:rFonts w:ascii="Times New Roman" w:hAnsi="Times New Roman"/>
          <w:color w:val="000000"/>
          <w:sz w:val="28"/>
          <w:lang w:val="ru-RU"/>
        </w:rPr>
        <w:t xml:space="preserve">конструкция </w:t>
      </w:r>
      <w:r>
        <w:rPr>
          <w:rFonts w:ascii="Times New Roman" w:hAnsi="Times New Roman"/>
          <w:color w:val="000000"/>
          <w:sz w:val="28"/>
        </w:rPr>
        <w:t>used</w:t>
      </w:r>
      <w:r w:rsidRPr="00DB787E">
        <w:rPr>
          <w:rFonts w:ascii="Times New Roman" w:hAnsi="Times New Roman"/>
          <w:color w:val="000000"/>
          <w:sz w:val="28"/>
          <w:lang w:val="ru-RU"/>
        </w:rPr>
        <w:t xml:space="preserve"> </w:t>
      </w:r>
      <w:r>
        <w:rPr>
          <w:rFonts w:ascii="Times New Roman" w:hAnsi="Times New Roman"/>
          <w:color w:val="000000"/>
          <w:sz w:val="28"/>
        </w:rPr>
        <w:t>to</w:t>
      </w:r>
      <w:r w:rsidRPr="00DB787E">
        <w:rPr>
          <w:rFonts w:ascii="Times New Roman" w:hAnsi="Times New Roman"/>
          <w:color w:val="000000"/>
          <w:sz w:val="28"/>
          <w:lang w:val="ru-RU"/>
        </w:rPr>
        <w:t xml:space="preserve"> + инфинитив глагола;</w:t>
      </w:r>
    </w:p>
    <w:p w:rsidR="00AF1BDF" w:rsidRDefault="00C026CE">
      <w:pPr>
        <w:spacing w:after="0" w:line="264" w:lineRule="auto"/>
        <w:ind w:firstLine="600"/>
        <w:jc w:val="both"/>
      </w:pPr>
      <w:r>
        <w:rPr>
          <w:rFonts w:ascii="Times New Roman" w:hAnsi="Times New Roman"/>
          <w:color w:val="000000"/>
          <w:sz w:val="28"/>
        </w:rPr>
        <w:t xml:space="preserve">конструкции be/get used to smth, be/get used to doing smth; </w:t>
      </w:r>
    </w:p>
    <w:p w:rsidR="00AF1BDF" w:rsidRDefault="00C026CE">
      <w:pPr>
        <w:spacing w:after="0" w:line="264" w:lineRule="auto"/>
        <w:ind w:firstLine="600"/>
        <w:jc w:val="both"/>
      </w:pPr>
      <w:r>
        <w:rPr>
          <w:rFonts w:ascii="Times New Roman" w:hAnsi="Times New Roman"/>
          <w:color w:val="000000"/>
          <w:sz w:val="28"/>
        </w:rPr>
        <w:t xml:space="preserve">конструкции I prefer, I’d prefer, I’d rather prefer, выражающие предпочтение, а также конструкций I’d rather, You’d better; </w:t>
      </w:r>
    </w:p>
    <w:p w:rsidR="00AF1BDF" w:rsidRPr="00DB787E" w:rsidRDefault="00C026CE">
      <w:pPr>
        <w:spacing w:after="0" w:line="264" w:lineRule="auto"/>
        <w:ind w:firstLine="600"/>
        <w:jc w:val="both"/>
        <w:rPr>
          <w:lang w:val="ru-RU"/>
        </w:rPr>
      </w:pPr>
      <w:r w:rsidRPr="00DB787E">
        <w:rPr>
          <w:rFonts w:ascii="Times New Roman" w:hAnsi="Times New Roman"/>
          <w:color w:val="000000"/>
          <w:sz w:val="28"/>
          <w:lang w:val="ru-RU"/>
        </w:rPr>
        <w:t>подлежащее, выраженное собирательным существительным (</w:t>
      </w:r>
      <w:r>
        <w:rPr>
          <w:rFonts w:ascii="Times New Roman" w:hAnsi="Times New Roman"/>
          <w:color w:val="000000"/>
          <w:sz w:val="28"/>
        </w:rPr>
        <w:t>family</w:t>
      </w:r>
      <w:r w:rsidRPr="00DB787E">
        <w:rPr>
          <w:rFonts w:ascii="Times New Roman" w:hAnsi="Times New Roman"/>
          <w:color w:val="000000"/>
          <w:sz w:val="28"/>
          <w:lang w:val="ru-RU"/>
        </w:rPr>
        <w:t xml:space="preserve">, </w:t>
      </w:r>
      <w:r>
        <w:rPr>
          <w:rFonts w:ascii="Times New Roman" w:hAnsi="Times New Roman"/>
          <w:color w:val="000000"/>
          <w:sz w:val="28"/>
        </w:rPr>
        <w:t>police</w:t>
      </w:r>
      <w:r w:rsidRPr="00DB787E">
        <w:rPr>
          <w:rFonts w:ascii="Times New Roman" w:hAnsi="Times New Roman"/>
          <w:color w:val="000000"/>
          <w:sz w:val="28"/>
          <w:lang w:val="ru-RU"/>
        </w:rPr>
        <w:t xml:space="preserve">), и его согласование со сказуемым; </w:t>
      </w:r>
    </w:p>
    <w:p w:rsidR="00AF1BDF" w:rsidRPr="00DB787E" w:rsidRDefault="00C026CE">
      <w:pPr>
        <w:spacing w:after="0" w:line="264" w:lineRule="auto"/>
        <w:ind w:firstLine="600"/>
        <w:jc w:val="both"/>
        <w:rPr>
          <w:lang w:val="ru-RU"/>
        </w:rPr>
      </w:pPr>
      <w:r w:rsidRPr="00DB787E">
        <w:rPr>
          <w:rFonts w:ascii="Times New Roman" w:hAnsi="Times New Roman"/>
          <w:color w:val="000000"/>
          <w:sz w:val="28"/>
          <w:lang w:val="ru-RU"/>
        </w:rPr>
        <w:t>глаголы (правильные и неправильные) в видовременных формах действительного залога в изъявительном наклонении (</w:t>
      </w:r>
      <w:r>
        <w:rPr>
          <w:rFonts w:ascii="Times New Roman" w:hAnsi="Times New Roman"/>
          <w:color w:val="000000"/>
          <w:sz w:val="28"/>
        </w:rPr>
        <w:t>Present</w:t>
      </w:r>
      <w:r w:rsidRPr="00DB787E">
        <w:rPr>
          <w:rFonts w:ascii="Times New Roman" w:hAnsi="Times New Roman"/>
          <w:color w:val="000000"/>
          <w:sz w:val="28"/>
          <w:lang w:val="ru-RU"/>
        </w:rPr>
        <w:t>/</w:t>
      </w:r>
      <w:r>
        <w:rPr>
          <w:rFonts w:ascii="Times New Roman" w:hAnsi="Times New Roman"/>
          <w:color w:val="000000"/>
          <w:sz w:val="28"/>
        </w:rPr>
        <w:t>Past</w:t>
      </w:r>
      <w:r w:rsidRPr="00DB787E">
        <w:rPr>
          <w:rFonts w:ascii="Times New Roman" w:hAnsi="Times New Roman"/>
          <w:color w:val="000000"/>
          <w:sz w:val="28"/>
          <w:lang w:val="ru-RU"/>
        </w:rPr>
        <w:t>/</w:t>
      </w:r>
      <w:r>
        <w:rPr>
          <w:rFonts w:ascii="Times New Roman" w:hAnsi="Times New Roman"/>
          <w:color w:val="000000"/>
          <w:sz w:val="28"/>
        </w:rPr>
        <w:t>Future</w:t>
      </w:r>
      <w:r w:rsidRPr="00DB787E">
        <w:rPr>
          <w:rFonts w:ascii="Times New Roman" w:hAnsi="Times New Roman"/>
          <w:color w:val="000000"/>
          <w:sz w:val="28"/>
          <w:lang w:val="ru-RU"/>
        </w:rPr>
        <w:t xml:space="preserve"> </w:t>
      </w:r>
      <w:r>
        <w:rPr>
          <w:rFonts w:ascii="Times New Roman" w:hAnsi="Times New Roman"/>
          <w:color w:val="000000"/>
          <w:sz w:val="28"/>
        </w:rPr>
        <w:t>Simple</w:t>
      </w:r>
      <w:r w:rsidRPr="00DB787E">
        <w:rPr>
          <w:rFonts w:ascii="Times New Roman" w:hAnsi="Times New Roman"/>
          <w:color w:val="000000"/>
          <w:sz w:val="28"/>
          <w:lang w:val="ru-RU"/>
        </w:rPr>
        <w:t xml:space="preserve"> </w:t>
      </w:r>
      <w:r>
        <w:rPr>
          <w:rFonts w:ascii="Times New Roman" w:hAnsi="Times New Roman"/>
          <w:color w:val="000000"/>
          <w:sz w:val="28"/>
        </w:rPr>
        <w:t>Tense</w:t>
      </w:r>
      <w:r w:rsidRPr="00DB787E">
        <w:rPr>
          <w:rFonts w:ascii="Times New Roman" w:hAnsi="Times New Roman"/>
          <w:color w:val="000000"/>
          <w:sz w:val="28"/>
          <w:lang w:val="ru-RU"/>
        </w:rPr>
        <w:t xml:space="preserve">, </w:t>
      </w:r>
      <w:r>
        <w:rPr>
          <w:rFonts w:ascii="Times New Roman" w:hAnsi="Times New Roman"/>
          <w:color w:val="000000"/>
          <w:sz w:val="28"/>
        </w:rPr>
        <w:t>Present</w:t>
      </w:r>
      <w:r w:rsidRPr="00DB787E">
        <w:rPr>
          <w:rFonts w:ascii="Times New Roman" w:hAnsi="Times New Roman"/>
          <w:color w:val="000000"/>
          <w:sz w:val="28"/>
          <w:lang w:val="ru-RU"/>
        </w:rPr>
        <w:t>/</w:t>
      </w:r>
      <w:r>
        <w:rPr>
          <w:rFonts w:ascii="Times New Roman" w:hAnsi="Times New Roman"/>
          <w:color w:val="000000"/>
          <w:sz w:val="28"/>
        </w:rPr>
        <w:t>Past</w:t>
      </w:r>
      <w:r w:rsidRPr="00DB787E">
        <w:rPr>
          <w:rFonts w:ascii="Times New Roman" w:hAnsi="Times New Roman"/>
          <w:color w:val="000000"/>
          <w:sz w:val="28"/>
          <w:lang w:val="ru-RU"/>
        </w:rPr>
        <w:t>/</w:t>
      </w:r>
      <w:r>
        <w:rPr>
          <w:rFonts w:ascii="Times New Roman" w:hAnsi="Times New Roman"/>
          <w:color w:val="000000"/>
          <w:sz w:val="28"/>
        </w:rPr>
        <w:t>Future</w:t>
      </w:r>
      <w:r w:rsidRPr="00DB787E">
        <w:rPr>
          <w:rFonts w:ascii="Times New Roman" w:hAnsi="Times New Roman"/>
          <w:color w:val="000000"/>
          <w:sz w:val="28"/>
          <w:lang w:val="ru-RU"/>
        </w:rPr>
        <w:t xml:space="preserve"> </w:t>
      </w:r>
      <w:r>
        <w:rPr>
          <w:rFonts w:ascii="Times New Roman" w:hAnsi="Times New Roman"/>
          <w:color w:val="000000"/>
          <w:sz w:val="28"/>
        </w:rPr>
        <w:t>Continuous</w:t>
      </w:r>
      <w:r w:rsidRPr="00DB787E">
        <w:rPr>
          <w:rFonts w:ascii="Times New Roman" w:hAnsi="Times New Roman"/>
          <w:color w:val="000000"/>
          <w:sz w:val="28"/>
          <w:lang w:val="ru-RU"/>
        </w:rPr>
        <w:t xml:space="preserve"> </w:t>
      </w:r>
      <w:r>
        <w:rPr>
          <w:rFonts w:ascii="Times New Roman" w:hAnsi="Times New Roman"/>
          <w:color w:val="000000"/>
          <w:sz w:val="28"/>
        </w:rPr>
        <w:t>Tense</w:t>
      </w:r>
      <w:r w:rsidRPr="00DB787E">
        <w:rPr>
          <w:rFonts w:ascii="Times New Roman" w:hAnsi="Times New Roman"/>
          <w:color w:val="000000"/>
          <w:sz w:val="28"/>
          <w:lang w:val="ru-RU"/>
        </w:rPr>
        <w:t xml:space="preserve">, </w:t>
      </w:r>
      <w:r>
        <w:rPr>
          <w:rFonts w:ascii="Times New Roman" w:hAnsi="Times New Roman"/>
          <w:color w:val="000000"/>
          <w:sz w:val="28"/>
        </w:rPr>
        <w:t>Present</w:t>
      </w:r>
      <w:r w:rsidRPr="00DB787E">
        <w:rPr>
          <w:rFonts w:ascii="Times New Roman" w:hAnsi="Times New Roman"/>
          <w:color w:val="000000"/>
          <w:sz w:val="28"/>
          <w:lang w:val="ru-RU"/>
        </w:rPr>
        <w:t>/</w:t>
      </w:r>
      <w:r>
        <w:rPr>
          <w:rFonts w:ascii="Times New Roman" w:hAnsi="Times New Roman"/>
          <w:color w:val="000000"/>
          <w:sz w:val="28"/>
        </w:rPr>
        <w:t>Past</w:t>
      </w:r>
      <w:r w:rsidRPr="00DB787E">
        <w:rPr>
          <w:rFonts w:ascii="Times New Roman" w:hAnsi="Times New Roman"/>
          <w:color w:val="000000"/>
          <w:sz w:val="28"/>
          <w:lang w:val="ru-RU"/>
        </w:rPr>
        <w:t xml:space="preserve"> </w:t>
      </w:r>
      <w:r>
        <w:rPr>
          <w:rFonts w:ascii="Times New Roman" w:hAnsi="Times New Roman"/>
          <w:color w:val="000000"/>
          <w:sz w:val="28"/>
        </w:rPr>
        <w:t>Perfect</w:t>
      </w:r>
      <w:r w:rsidRPr="00DB787E">
        <w:rPr>
          <w:rFonts w:ascii="Times New Roman" w:hAnsi="Times New Roman"/>
          <w:color w:val="000000"/>
          <w:sz w:val="28"/>
          <w:lang w:val="ru-RU"/>
        </w:rPr>
        <w:t xml:space="preserve"> </w:t>
      </w:r>
      <w:r>
        <w:rPr>
          <w:rFonts w:ascii="Times New Roman" w:hAnsi="Times New Roman"/>
          <w:color w:val="000000"/>
          <w:sz w:val="28"/>
        </w:rPr>
        <w:t>Tense</w:t>
      </w:r>
      <w:r w:rsidRPr="00DB787E">
        <w:rPr>
          <w:rFonts w:ascii="Times New Roman" w:hAnsi="Times New Roman"/>
          <w:color w:val="000000"/>
          <w:sz w:val="28"/>
          <w:lang w:val="ru-RU"/>
        </w:rPr>
        <w:t xml:space="preserve">, </w:t>
      </w:r>
      <w:r>
        <w:rPr>
          <w:rFonts w:ascii="Times New Roman" w:hAnsi="Times New Roman"/>
          <w:color w:val="000000"/>
          <w:sz w:val="28"/>
        </w:rPr>
        <w:t>Present</w:t>
      </w:r>
      <w:r w:rsidRPr="00DB787E">
        <w:rPr>
          <w:rFonts w:ascii="Times New Roman" w:hAnsi="Times New Roman"/>
          <w:color w:val="000000"/>
          <w:sz w:val="28"/>
          <w:lang w:val="ru-RU"/>
        </w:rPr>
        <w:t xml:space="preserve"> </w:t>
      </w:r>
      <w:r>
        <w:rPr>
          <w:rFonts w:ascii="Times New Roman" w:hAnsi="Times New Roman"/>
          <w:color w:val="000000"/>
          <w:sz w:val="28"/>
        </w:rPr>
        <w:t>Perfect</w:t>
      </w:r>
      <w:r w:rsidRPr="00DB787E">
        <w:rPr>
          <w:rFonts w:ascii="Times New Roman" w:hAnsi="Times New Roman"/>
          <w:color w:val="000000"/>
          <w:sz w:val="28"/>
          <w:lang w:val="ru-RU"/>
        </w:rPr>
        <w:t xml:space="preserve"> </w:t>
      </w:r>
      <w:r>
        <w:rPr>
          <w:rFonts w:ascii="Times New Roman" w:hAnsi="Times New Roman"/>
          <w:color w:val="000000"/>
          <w:sz w:val="28"/>
        </w:rPr>
        <w:t>Continuous</w:t>
      </w:r>
      <w:r w:rsidRPr="00DB787E">
        <w:rPr>
          <w:rFonts w:ascii="Times New Roman" w:hAnsi="Times New Roman"/>
          <w:color w:val="000000"/>
          <w:sz w:val="28"/>
          <w:lang w:val="ru-RU"/>
        </w:rPr>
        <w:t xml:space="preserve"> </w:t>
      </w:r>
      <w:r>
        <w:rPr>
          <w:rFonts w:ascii="Times New Roman" w:hAnsi="Times New Roman"/>
          <w:color w:val="000000"/>
          <w:sz w:val="28"/>
        </w:rPr>
        <w:t>Tense</w:t>
      </w:r>
      <w:r w:rsidRPr="00DB787E">
        <w:rPr>
          <w:rFonts w:ascii="Times New Roman" w:hAnsi="Times New Roman"/>
          <w:color w:val="000000"/>
          <w:sz w:val="28"/>
          <w:lang w:val="ru-RU"/>
        </w:rPr>
        <w:t xml:space="preserve">, </w:t>
      </w:r>
      <w:r>
        <w:rPr>
          <w:rFonts w:ascii="Times New Roman" w:hAnsi="Times New Roman"/>
          <w:color w:val="000000"/>
          <w:sz w:val="28"/>
        </w:rPr>
        <w:t>Future</w:t>
      </w:r>
      <w:r w:rsidRPr="00DB787E">
        <w:rPr>
          <w:rFonts w:ascii="Times New Roman" w:hAnsi="Times New Roman"/>
          <w:color w:val="000000"/>
          <w:sz w:val="28"/>
          <w:lang w:val="ru-RU"/>
        </w:rPr>
        <w:t>-</w:t>
      </w:r>
      <w:r>
        <w:rPr>
          <w:rFonts w:ascii="Times New Roman" w:hAnsi="Times New Roman"/>
          <w:color w:val="000000"/>
          <w:sz w:val="28"/>
        </w:rPr>
        <w:t>in</w:t>
      </w:r>
      <w:r w:rsidRPr="00DB787E">
        <w:rPr>
          <w:rFonts w:ascii="Times New Roman" w:hAnsi="Times New Roman"/>
          <w:color w:val="000000"/>
          <w:sz w:val="28"/>
          <w:lang w:val="ru-RU"/>
        </w:rPr>
        <w:t>-</w:t>
      </w:r>
      <w:r>
        <w:rPr>
          <w:rFonts w:ascii="Times New Roman" w:hAnsi="Times New Roman"/>
          <w:color w:val="000000"/>
          <w:sz w:val="28"/>
        </w:rPr>
        <w:t>the</w:t>
      </w:r>
      <w:r w:rsidRPr="00DB787E">
        <w:rPr>
          <w:rFonts w:ascii="Times New Roman" w:hAnsi="Times New Roman"/>
          <w:color w:val="000000"/>
          <w:sz w:val="28"/>
          <w:lang w:val="ru-RU"/>
        </w:rPr>
        <w:t>-</w:t>
      </w:r>
      <w:r>
        <w:rPr>
          <w:rFonts w:ascii="Times New Roman" w:hAnsi="Times New Roman"/>
          <w:color w:val="000000"/>
          <w:sz w:val="28"/>
        </w:rPr>
        <w:t>Past</w:t>
      </w:r>
      <w:r w:rsidRPr="00DB787E">
        <w:rPr>
          <w:rFonts w:ascii="Times New Roman" w:hAnsi="Times New Roman"/>
          <w:color w:val="000000"/>
          <w:sz w:val="28"/>
          <w:lang w:val="ru-RU"/>
        </w:rPr>
        <w:t xml:space="preserve"> </w:t>
      </w:r>
      <w:r>
        <w:rPr>
          <w:rFonts w:ascii="Times New Roman" w:hAnsi="Times New Roman"/>
          <w:color w:val="000000"/>
          <w:sz w:val="28"/>
        </w:rPr>
        <w:t>Tense</w:t>
      </w:r>
      <w:r w:rsidRPr="00DB787E">
        <w:rPr>
          <w:rFonts w:ascii="Times New Roman" w:hAnsi="Times New Roman"/>
          <w:color w:val="000000"/>
          <w:sz w:val="28"/>
          <w:lang w:val="ru-RU"/>
        </w:rPr>
        <w:t>) и наиболее употребительных формах страдательного залога (</w:t>
      </w:r>
      <w:r>
        <w:rPr>
          <w:rFonts w:ascii="Times New Roman" w:hAnsi="Times New Roman"/>
          <w:color w:val="000000"/>
          <w:sz w:val="28"/>
        </w:rPr>
        <w:t>Present</w:t>
      </w:r>
      <w:r w:rsidRPr="00DB787E">
        <w:rPr>
          <w:rFonts w:ascii="Times New Roman" w:hAnsi="Times New Roman"/>
          <w:color w:val="000000"/>
          <w:sz w:val="28"/>
          <w:lang w:val="ru-RU"/>
        </w:rPr>
        <w:t>/</w:t>
      </w:r>
      <w:r>
        <w:rPr>
          <w:rFonts w:ascii="Times New Roman" w:hAnsi="Times New Roman"/>
          <w:color w:val="000000"/>
          <w:sz w:val="28"/>
        </w:rPr>
        <w:t>Past</w:t>
      </w:r>
      <w:r w:rsidRPr="00DB787E">
        <w:rPr>
          <w:rFonts w:ascii="Times New Roman" w:hAnsi="Times New Roman"/>
          <w:color w:val="000000"/>
          <w:sz w:val="28"/>
          <w:lang w:val="ru-RU"/>
        </w:rPr>
        <w:t xml:space="preserve"> </w:t>
      </w:r>
      <w:r>
        <w:rPr>
          <w:rFonts w:ascii="Times New Roman" w:hAnsi="Times New Roman"/>
          <w:color w:val="000000"/>
          <w:sz w:val="28"/>
        </w:rPr>
        <w:t>Simple</w:t>
      </w:r>
      <w:r w:rsidRPr="00DB787E">
        <w:rPr>
          <w:rFonts w:ascii="Times New Roman" w:hAnsi="Times New Roman"/>
          <w:color w:val="000000"/>
          <w:sz w:val="28"/>
          <w:lang w:val="ru-RU"/>
        </w:rPr>
        <w:t xml:space="preserve"> </w:t>
      </w:r>
      <w:r>
        <w:rPr>
          <w:rFonts w:ascii="Times New Roman" w:hAnsi="Times New Roman"/>
          <w:color w:val="000000"/>
          <w:sz w:val="28"/>
        </w:rPr>
        <w:t>Passive</w:t>
      </w:r>
      <w:r w:rsidRPr="00DB787E">
        <w:rPr>
          <w:rFonts w:ascii="Times New Roman" w:hAnsi="Times New Roman"/>
          <w:color w:val="000000"/>
          <w:sz w:val="28"/>
          <w:lang w:val="ru-RU"/>
        </w:rPr>
        <w:t xml:space="preserve">, </w:t>
      </w:r>
      <w:r>
        <w:rPr>
          <w:rFonts w:ascii="Times New Roman" w:hAnsi="Times New Roman"/>
          <w:color w:val="000000"/>
          <w:sz w:val="28"/>
        </w:rPr>
        <w:t>Present</w:t>
      </w:r>
      <w:r w:rsidRPr="00DB787E">
        <w:rPr>
          <w:rFonts w:ascii="Times New Roman" w:hAnsi="Times New Roman"/>
          <w:color w:val="000000"/>
          <w:sz w:val="28"/>
          <w:lang w:val="ru-RU"/>
        </w:rPr>
        <w:t xml:space="preserve"> </w:t>
      </w:r>
      <w:r>
        <w:rPr>
          <w:rFonts w:ascii="Times New Roman" w:hAnsi="Times New Roman"/>
          <w:color w:val="000000"/>
          <w:sz w:val="28"/>
        </w:rPr>
        <w:t>Perfect</w:t>
      </w:r>
      <w:r w:rsidRPr="00DB787E">
        <w:rPr>
          <w:rFonts w:ascii="Times New Roman" w:hAnsi="Times New Roman"/>
          <w:color w:val="000000"/>
          <w:sz w:val="28"/>
          <w:lang w:val="ru-RU"/>
        </w:rPr>
        <w:t xml:space="preserve"> </w:t>
      </w:r>
      <w:r>
        <w:rPr>
          <w:rFonts w:ascii="Times New Roman" w:hAnsi="Times New Roman"/>
          <w:color w:val="000000"/>
          <w:sz w:val="28"/>
        </w:rPr>
        <w:t>Passive</w:t>
      </w:r>
      <w:r w:rsidRPr="00DB787E">
        <w:rPr>
          <w:rFonts w:ascii="Times New Roman" w:hAnsi="Times New Roman"/>
          <w:color w:val="000000"/>
          <w:sz w:val="28"/>
          <w:lang w:val="ru-RU"/>
        </w:rPr>
        <w:t xml:space="preserve">); </w:t>
      </w:r>
    </w:p>
    <w:p w:rsidR="00AF1BDF" w:rsidRDefault="00C026CE">
      <w:pPr>
        <w:spacing w:after="0" w:line="264" w:lineRule="auto"/>
        <w:ind w:firstLine="600"/>
        <w:jc w:val="both"/>
      </w:pPr>
      <w:r>
        <w:rPr>
          <w:rFonts w:ascii="Times New Roman" w:hAnsi="Times New Roman"/>
          <w:color w:val="000000"/>
          <w:sz w:val="28"/>
        </w:rPr>
        <w:t xml:space="preserve">конструкция to be going to, формы Future Simple Tense и Present Continuous Tense для выражения будущего действия; </w:t>
      </w:r>
    </w:p>
    <w:p w:rsidR="00AF1BDF" w:rsidRDefault="00C026CE">
      <w:pPr>
        <w:spacing w:after="0" w:line="264" w:lineRule="auto"/>
        <w:ind w:firstLine="600"/>
        <w:jc w:val="both"/>
      </w:pPr>
      <w:r>
        <w:rPr>
          <w:rFonts w:ascii="Times New Roman" w:hAnsi="Times New Roman"/>
          <w:color w:val="000000"/>
          <w:sz w:val="28"/>
        </w:rPr>
        <w:t xml:space="preserve">модальные глаголы и их эквиваленты (can/be able to, could, must/have to, may, might, should, shall, would, will, need); </w:t>
      </w:r>
    </w:p>
    <w:p w:rsidR="00AF1BDF" w:rsidRDefault="00C026CE">
      <w:pPr>
        <w:spacing w:after="0" w:line="264" w:lineRule="auto"/>
        <w:ind w:firstLine="600"/>
        <w:jc w:val="both"/>
      </w:pPr>
      <w:r>
        <w:rPr>
          <w:rFonts w:ascii="Times New Roman" w:hAnsi="Times New Roman"/>
          <w:color w:val="000000"/>
          <w:sz w:val="28"/>
        </w:rPr>
        <w:t>неличные формы глагола – инфинитив, герундий, причастие (Participle I и Participle II), причастия в функции определения (Participle I – a playing child, Participle II – a written text);</w:t>
      </w:r>
    </w:p>
    <w:p w:rsidR="00AF1BDF" w:rsidRPr="001774AF" w:rsidRDefault="00C026CE">
      <w:pPr>
        <w:spacing w:after="0" w:line="264" w:lineRule="auto"/>
        <w:ind w:firstLine="600"/>
        <w:jc w:val="both"/>
        <w:rPr>
          <w:lang w:val="ru-RU"/>
        </w:rPr>
      </w:pPr>
      <w:r w:rsidRPr="001774AF">
        <w:rPr>
          <w:rFonts w:ascii="Times New Roman" w:hAnsi="Times New Roman"/>
          <w:color w:val="000000"/>
          <w:sz w:val="28"/>
          <w:lang w:val="ru-RU"/>
        </w:rPr>
        <w:t xml:space="preserve">определённый, неопределённый и нулевой артикли; </w:t>
      </w:r>
    </w:p>
    <w:p w:rsidR="00AF1BDF" w:rsidRPr="001774AF" w:rsidRDefault="00C026CE">
      <w:pPr>
        <w:spacing w:after="0" w:line="264" w:lineRule="auto"/>
        <w:ind w:firstLine="600"/>
        <w:jc w:val="both"/>
        <w:rPr>
          <w:lang w:val="ru-RU"/>
        </w:rPr>
      </w:pPr>
      <w:r w:rsidRPr="001774AF">
        <w:rPr>
          <w:rFonts w:ascii="Times New Roman" w:hAnsi="Times New Roman"/>
          <w:color w:val="000000"/>
          <w:sz w:val="28"/>
          <w:lang w:val="ru-RU"/>
        </w:rPr>
        <w:t xml:space="preserve">имена существительные во множественном числе, образованных по правилу, и исключения; </w:t>
      </w:r>
    </w:p>
    <w:p w:rsidR="00AF1BDF" w:rsidRPr="001774AF" w:rsidRDefault="00C026CE">
      <w:pPr>
        <w:spacing w:after="0" w:line="264" w:lineRule="auto"/>
        <w:ind w:firstLine="600"/>
        <w:jc w:val="both"/>
        <w:rPr>
          <w:lang w:val="ru-RU"/>
        </w:rPr>
      </w:pPr>
      <w:r w:rsidRPr="001774AF">
        <w:rPr>
          <w:rFonts w:ascii="Times New Roman" w:hAnsi="Times New Roman"/>
          <w:color w:val="000000"/>
          <w:sz w:val="28"/>
          <w:lang w:val="ru-RU"/>
        </w:rPr>
        <w:t xml:space="preserve">неисчисляемые имена существительные, имеющие форму только множественного числа; </w:t>
      </w:r>
    </w:p>
    <w:p w:rsidR="00AF1BDF" w:rsidRPr="001774AF" w:rsidRDefault="00C026CE">
      <w:pPr>
        <w:spacing w:after="0" w:line="264" w:lineRule="auto"/>
        <w:ind w:firstLine="600"/>
        <w:jc w:val="both"/>
        <w:rPr>
          <w:lang w:val="ru-RU"/>
        </w:rPr>
      </w:pPr>
      <w:r w:rsidRPr="001774AF">
        <w:rPr>
          <w:rFonts w:ascii="Times New Roman" w:hAnsi="Times New Roman"/>
          <w:color w:val="000000"/>
          <w:sz w:val="28"/>
          <w:lang w:val="ru-RU"/>
        </w:rPr>
        <w:t>притяжательный падеж имён существительных;</w:t>
      </w:r>
    </w:p>
    <w:p w:rsidR="00AF1BDF" w:rsidRPr="001774AF" w:rsidRDefault="00C026CE">
      <w:pPr>
        <w:spacing w:after="0" w:line="264" w:lineRule="auto"/>
        <w:ind w:firstLine="600"/>
        <w:jc w:val="both"/>
        <w:rPr>
          <w:lang w:val="ru-RU"/>
        </w:rPr>
      </w:pPr>
      <w:r w:rsidRPr="001774AF">
        <w:rPr>
          <w:rFonts w:ascii="Times New Roman" w:hAnsi="Times New Roman"/>
          <w:color w:val="000000"/>
          <w:sz w:val="28"/>
          <w:lang w:val="ru-RU"/>
        </w:rPr>
        <w:lastRenderedPageBreak/>
        <w:t>имена прилагательные и наречия в положительной, сравнительной и превосходной степенях, образованных по правилу, и исключения;</w:t>
      </w:r>
    </w:p>
    <w:p w:rsidR="00AF1BDF" w:rsidRPr="001774AF" w:rsidRDefault="00C026CE">
      <w:pPr>
        <w:spacing w:after="0" w:line="264" w:lineRule="auto"/>
        <w:ind w:firstLine="600"/>
        <w:jc w:val="both"/>
        <w:rPr>
          <w:lang w:val="ru-RU"/>
        </w:rPr>
      </w:pPr>
      <w:r w:rsidRPr="001774AF">
        <w:rPr>
          <w:rFonts w:ascii="Times New Roman" w:hAnsi="Times New Roman"/>
          <w:color w:val="000000"/>
          <w:sz w:val="28"/>
          <w:lang w:val="ru-RU"/>
        </w:rPr>
        <w:t xml:space="preserve">порядок следования нескольких прилагательных (мнение – размер – возраст – цвет – происхождение); </w:t>
      </w:r>
    </w:p>
    <w:p w:rsidR="00AF1BDF" w:rsidRDefault="00C026CE">
      <w:pPr>
        <w:spacing w:after="0" w:line="264" w:lineRule="auto"/>
        <w:ind w:firstLine="600"/>
        <w:jc w:val="both"/>
      </w:pPr>
      <w:r>
        <w:rPr>
          <w:rFonts w:ascii="Times New Roman" w:hAnsi="Times New Roman"/>
          <w:color w:val="000000"/>
          <w:sz w:val="28"/>
        </w:rPr>
        <w:t>слова, выражающие количество (many/much, little/a little, few/a few, a lot of);</w:t>
      </w:r>
    </w:p>
    <w:p w:rsidR="00AF1BDF" w:rsidRPr="001774AF" w:rsidRDefault="00C026CE">
      <w:pPr>
        <w:spacing w:after="0" w:line="264" w:lineRule="auto"/>
        <w:ind w:firstLine="600"/>
        <w:jc w:val="both"/>
        <w:rPr>
          <w:lang w:val="ru-RU"/>
        </w:rPr>
      </w:pPr>
      <w:r w:rsidRPr="001774AF">
        <w:rPr>
          <w:rFonts w:ascii="Times New Roman" w:hAnsi="Times New Roman"/>
          <w:color w:val="000000"/>
          <w:sz w:val="28"/>
          <w:lang w:val="ru-RU"/>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w:t>
      </w:r>
    </w:p>
    <w:p w:rsidR="00AF1BDF" w:rsidRPr="001774AF" w:rsidRDefault="00C026CE">
      <w:pPr>
        <w:spacing w:after="0" w:line="264" w:lineRule="auto"/>
        <w:ind w:firstLine="600"/>
        <w:jc w:val="both"/>
        <w:rPr>
          <w:lang w:val="ru-RU"/>
        </w:rPr>
      </w:pPr>
      <w:r w:rsidRPr="001774AF">
        <w:rPr>
          <w:rFonts w:ascii="Times New Roman" w:hAnsi="Times New Roman"/>
          <w:color w:val="000000"/>
          <w:sz w:val="28"/>
          <w:lang w:val="ru-RU"/>
        </w:rPr>
        <w:t xml:space="preserve">неопределённые местоимения и их производные, отрицательные местоимения </w:t>
      </w:r>
      <w:r>
        <w:rPr>
          <w:rFonts w:ascii="Times New Roman" w:hAnsi="Times New Roman"/>
          <w:color w:val="000000"/>
          <w:sz w:val="28"/>
        </w:rPr>
        <w:t>none</w:t>
      </w:r>
      <w:r w:rsidRPr="001774AF">
        <w:rPr>
          <w:rFonts w:ascii="Times New Roman" w:hAnsi="Times New Roman"/>
          <w:color w:val="000000"/>
          <w:sz w:val="28"/>
          <w:lang w:val="ru-RU"/>
        </w:rPr>
        <w:t xml:space="preserve">, </w:t>
      </w:r>
      <w:r>
        <w:rPr>
          <w:rFonts w:ascii="Times New Roman" w:hAnsi="Times New Roman"/>
          <w:color w:val="000000"/>
          <w:sz w:val="28"/>
        </w:rPr>
        <w:t>no</w:t>
      </w:r>
      <w:r w:rsidRPr="001774AF">
        <w:rPr>
          <w:rFonts w:ascii="Times New Roman" w:hAnsi="Times New Roman"/>
          <w:color w:val="000000"/>
          <w:sz w:val="28"/>
          <w:lang w:val="ru-RU"/>
        </w:rPr>
        <w:t xml:space="preserve"> и производные последнего (</w:t>
      </w:r>
      <w:r>
        <w:rPr>
          <w:rFonts w:ascii="Times New Roman" w:hAnsi="Times New Roman"/>
          <w:color w:val="000000"/>
          <w:sz w:val="28"/>
        </w:rPr>
        <w:t>nobody</w:t>
      </w:r>
      <w:r w:rsidRPr="001774AF">
        <w:rPr>
          <w:rFonts w:ascii="Times New Roman" w:hAnsi="Times New Roman"/>
          <w:color w:val="000000"/>
          <w:sz w:val="28"/>
          <w:lang w:val="ru-RU"/>
        </w:rPr>
        <w:t xml:space="preserve">, </w:t>
      </w:r>
      <w:r>
        <w:rPr>
          <w:rFonts w:ascii="Times New Roman" w:hAnsi="Times New Roman"/>
          <w:color w:val="000000"/>
          <w:sz w:val="28"/>
        </w:rPr>
        <w:t>nothing</w:t>
      </w:r>
      <w:r w:rsidRPr="001774AF">
        <w:rPr>
          <w:rFonts w:ascii="Times New Roman" w:hAnsi="Times New Roman"/>
          <w:color w:val="000000"/>
          <w:sz w:val="28"/>
          <w:lang w:val="ru-RU"/>
        </w:rPr>
        <w:t>, и другие);</w:t>
      </w:r>
    </w:p>
    <w:p w:rsidR="00AF1BDF" w:rsidRPr="001774AF" w:rsidRDefault="00C026CE">
      <w:pPr>
        <w:spacing w:after="0" w:line="264" w:lineRule="auto"/>
        <w:ind w:firstLine="600"/>
        <w:jc w:val="both"/>
        <w:rPr>
          <w:lang w:val="ru-RU"/>
        </w:rPr>
      </w:pPr>
      <w:r w:rsidRPr="001774AF">
        <w:rPr>
          <w:rFonts w:ascii="Times New Roman" w:hAnsi="Times New Roman"/>
          <w:color w:val="000000"/>
          <w:sz w:val="28"/>
          <w:lang w:val="ru-RU"/>
        </w:rPr>
        <w:t xml:space="preserve">количественные и порядковые числительные; </w:t>
      </w:r>
    </w:p>
    <w:p w:rsidR="00AF1BDF" w:rsidRPr="001774AF" w:rsidRDefault="00C026CE">
      <w:pPr>
        <w:spacing w:after="0" w:line="264" w:lineRule="auto"/>
        <w:ind w:firstLine="600"/>
        <w:jc w:val="both"/>
        <w:rPr>
          <w:lang w:val="ru-RU"/>
        </w:rPr>
      </w:pPr>
      <w:r w:rsidRPr="001774AF">
        <w:rPr>
          <w:rFonts w:ascii="Times New Roman" w:hAnsi="Times New Roman"/>
          <w:color w:val="000000"/>
          <w:sz w:val="28"/>
          <w:lang w:val="ru-RU"/>
        </w:rPr>
        <w:t>предлоги места, времени, направления, предлоги, употребляемые с глаголами в страдательном залоге.</w:t>
      </w:r>
    </w:p>
    <w:p w:rsidR="00AF1BDF" w:rsidRPr="001774AF" w:rsidRDefault="00C026CE">
      <w:pPr>
        <w:spacing w:after="0" w:line="264" w:lineRule="auto"/>
        <w:ind w:firstLine="600"/>
        <w:jc w:val="both"/>
        <w:rPr>
          <w:lang w:val="ru-RU"/>
        </w:rPr>
      </w:pPr>
      <w:r w:rsidRPr="001774AF">
        <w:rPr>
          <w:rFonts w:ascii="Times New Roman" w:hAnsi="Times New Roman"/>
          <w:color w:val="000000"/>
          <w:sz w:val="28"/>
          <w:lang w:val="ru-RU"/>
        </w:rPr>
        <w:t>5) владеть социокультурными знаниями и умениями:</w:t>
      </w:r>
    </w:p>
    <w:p w:rsidR="00AF1BDF" w:rsidRPr="001774AF" w:rsidRDefault="00C026CE">
      <w:pPr>
        <w:spacing w:after="0" w:line="264" w:lineRule="auto"/>
        <w:ind w:firstLine="600"/>
        <w:jc w:val="both"/>
        <w:rPr>
          <w:lang w:val="ru-RU"/>
        </w:rPr>
      </w:pPr>
      <w:r w:rsidRPr="001774AF">
        <w:rPr>
          <w:rFonts w:ascii="Times New Roman" w:hAnsi="Times New Roman"/>
          <w:color w:val="000000"/>
          <w:sz w:val="28"/>
          <w:lang w:val="ru-RU"/>
        </w:rPr>
        <w:t>знать/понимать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учётом этих различий;</w:t>
      </w:r>
    </w:p>
    <w:p w:rsidR="00AF1BDF" w:rsidRPr="001774AF" w:rsidRDefault="00C026CE">
      <w:pPr>
        <w:spacing w:after="0" w:line="264" w:lineRule="auto"/>
        <w:ind w:firstLine="600"/>
        <w:jc w:val="both"/>
        <w:rPr>
          <w:lang w:val="ru-RU"/>
        </w:rPr>
      </w:pPr>
      <w:r w:rsidRPr="001774AF">
        <w:rPr>
          <w:rFonts w:ascii="Times New Roman" w:hAnsi="Times New Roman"/>
          <w:color w:val="000000"/>
          <w:sz w:val="28"/>
          <w:lang w:val="ru-RU"/>
        </w:rPr>
        <w:t xml:space="preserve">знать/понимать и использовать в устной и письменной речи наиболее употребительную тематическую фоновую лексику и реалии страны/стран изучаемого языка (государственное устройство, система образования, страницы истории, основные праздники, этикетные особенности общения и другие); </w:t>
      </w:r>
    </w:p>
    <w:p w:rsidR="00AF1BDF" w:rsidRPr="001774AF" w:rsidRDefault="00C026CE">
      <w:pPr>
        <w:spacing w:after="0" w:line="264" w:lineRule="auto"/>
        <w:ind w:firstLine="600"/>
        <w:jc w:val="both"/>
        <w:rPr>
          <w:lang w:val="ru-RU"/>
        </w:rPr>
      </w:pPr>
      <w:r w:rsidRPr="001774AF">
        <w:rPr>
          <w:rFonts w:ascii="Times New Roman" w:hAnsi="Times New Roman"/>
          <w:color w:val="000000"/>
          <w:sz w:val="28"/>
          <w:lang w:val="ru-RU"/>
        </w:rPr>
        <w:t xml:space="preserve">иметь базовые знания о социокультурном портрете и культурном наследии родной страны и страны/стран изучаемого языка; </w:t>
      </w:r>
    </w:p>
    <w:p w:rsidR="00AF1BDF" w:rsidRPr="001774AF" w:rsidRDefault="00C026CE">
      <w:pPr>
        <w:spacing w:after="0" w:line="264" w:lineRule="auto"/>
        <w:ind w:firstLine="600"/>
        <w:jc w:val="both"/>
        <w:rPr>
          <w:lang w:val="ru-RU"/>
        </w:rPr>
      </w:pPr>
      <w:r w:rsidRPr="001774AF">
        <w:rPr>
          <w:rFonts w:ascii="Times New Roman" w:hAnsi="Times New Roman"/>
          <w:color w:val="000000"/>
          <w:sz w:val="28"/>
          <w:lang w:val="ru-RU"/>
        </w:rPr>
        <w:t xml:space="preserve">представлять родную страну и её культуру на иностранном языке; </w:t>
      </w:r>
    </w:p>
    <w:p w:rsidR="00AF1BDF" w:rsidRPr="001774AF" w:rsidRDefault="00C026CE">
      <w:pPr>
        <w:spacing w:after="0" w:line="264" w:lineRule="auto"/>
        <w:ind w:firstLine="600"/>
        <w:jc w:val="both"/>
        <w:rPr>
          <w:lang w:val="ru-RU"/>
        </w:rPr>
      </w:pPr>
      <w:r w:rsidRPr="001774AF">
        <w:rPr>
          <w:rFonts w:ascii="Times New Roman" w:hAnsi="Times New Roman"/>
          <w:color w:val="000000"/>
          <w:sz w:val="28"/>
          <w:lang w:val="ru-RU"/>
        </w:rPr>
        <w:t>проявлять уважение к иной культуре, соблюдать нормы вежливости в межкультурном общении.</w:t>
      </w:r>
    </w:p>
    <w:p w:rsidR="00AF1BDF" w:rsidRPr="001774AF" w:rsidRDefault="00C026CE">
      <w:pPr>
        <w:spacing w:after="0" w:line="264" w:lineRule="auto"/>
        <w:ind w:firstLine="600"/>
        <w:jc w:val="both"/>
        <w:rPr>
          <w:lang w:val="ru-RU"/>
        </w:rPr>
      </w:pPr>
      <w:r w:rsidRPr="001774AF">
        <w:rPr>
          <w:rFonts w:ascii="Times New Roman" w:hAnsi="Times New Roman"/>
          <w:color w:val="000000"/>
          <w:sz w:val="28"/>
          <w:lang w:val="ru-RU"/>
        </w:rPr>
        <w:t xml:space="preserve">6) владеть компенсаторными умениями, позволяющими в случае сбоя коммуникации, а также в условиях дефицита языковых средств: </w:t>
      </w:r>
    </w:p>
    <w:p w:rsidR="00AF1BDF" w:rsidRPr="001774AF" w:rsidRDefault="00C026CE">
      <w:pPr>
        <w:spacing w:after="0" w:line="264" w:lineRule="auto"/>
        <w:ind w:firstLine="600"/>
        <w:jc w:val="both"/>
        <w:rPr>
          <w:lang w:val="ru-RU"/>
        </w:rPr>
      </w:pPr>
      <w:r w:rsidRPr="001774AF">
        <w:rPr>
          <w:rFonts w:ascii="Times New Roman" w:hAnsi="Times New Roman"/>
          <w:color w:val="000000"/>
          <w:sz w:val="28"/>
          <w:lang w:val="ru-RU"/>
        </w:rPr>
        <w:t xml:space="preserve">использовать различные приёмы переработки информации: при говорении – переспрос, при говорении и письме – описание/перифраз/толкование, при чтении и аудировании – языковую и контекстуальную догадку. </w:t>
      </w:r>
    </w:p>
    <w:p w:rsidR="00AF1BDF" w:rsidRPr="001774AF" w:rsidRDefault="00C026CE">
      <w:pPr>
        <w:spacing w:after="0" w:line="264" w:lineRule="auto"/>
        <w:ind w:firstLine="600"/>
        <w:jc w:val="both"/>
        <w:rPr>
          <w:lang w:val="ru-RU"/>
        </w:rPr>
      </w:pPr>
      <w:r w:rsidRPr="001774AF">
        <w:rPr>
          <w:rFonts w:ascii="Times New Roman" w:hAnsi="Times New Roman"/>
          <w:color w:val="000000"/>
          <w:sz w:val="28"/>
          <w:lang w:val="ru-RU"/>
        </w:rPr>
        <w:t xml:space="preserve">7) владеть метапредметными умениями, позволяющими: </w:t>
      </w:r>
    </w:p>
    <w:p w:rsidR="00AF1BDF" w:rsidRPr="001774AF" w:rsidRDefault="00C026CE">
      <w:pPr>
        <w:spacing w:after="0" w:line="264" w:lineRule="auto"/>
        <w:ind w:firstLine="600"/>
        <w:jc w:val="both"/>
        <w:rPr>
          <w:lang w:val="ru-RU"/>
        </w:rPr>
      </w:pPr>
      <w:r w:rsidRPr="001774AF">
        <w:rPr>
          <w:rFonts w:ascii="Times New Roman" w:hAnsi="Times New Roman"/>
          <w:color w:val="000000"/>
          <w:sz w:val="28"/>
          <w:lang w:val="ru-RU"/>
        </w:rPr>
        <w:t>совершенствовать учебную деятельность по овладению иностранным языком;</w:t>
      </w:r>
    </w:p>
    <w:p w:rsidR="00AF1BDF" w:rsidRPr="001774AF" w:rsidRDefault="00C026CE">
      <w:pPr>
        <w:spacing w:after="0" w:line="264" w:lineRule="auto"/>
        <w:ind w:firstLine="600"/>
        <w:jc w:val="both"/>
        <w:rPr>
          <w:lang w:val="ru-RU"/>
        </w:rPr>
      </w:pPr>
      <w:r w:rsidRPr="001774AF">
        <w:rPr>
          <w:rFonts w:ascii="Times New Roman" w:hAnsi="Times New Roman"/>
          <w:color w:val="000000"/>
          <w:sz w:val="28"/>
          <w:lang w:val="ru-RU"/>
        </w:rPr>
        <w:lastRenderedPageBreak/>
        <w:t xml:space="preserve">сравнивать, классифицировать, систематизировать и обобщать по существенным признакам изученные языковые явления (лексические и грамматические); </w:t>
      </w:r>
    </w:p>
    <w:p w:rsidR="00AF1BDF" w:rsidRPr="001774AF" w:rsidRDefault="00C026CE">
      <w:pPr>
        <w:spacing w:after="0" w:line="264" w:lineRule="auto"/>
        <w:ind w:firstLine="600"/>
        <w:jc w:val="both"/>
        <w:rPr>
          <w:lang w:val="ru-RU"/>
        </w:rPr>
      </w:pPr>
      <w:r w:rsidRPr="001774AF">
        <w:rPr>
          <w:rFonts w:ascii="Times New Roman" w:hAnsi="Times New Roman"/>
          <w:color w:val="000000"/>
          <w:sz w:val="28"/>
          <w:lang w:val="ru-RU"/>
        </w:rPr>
        <w:t xml:space="preserve">использовать иноязычные словари и справочники, в том числе информационно-справочные системы в электронной̆ форме; </w:t>
      </w:r>
    </w:p>
    <w:p w:rsidR="00AF1BDF" w:rsidRPr="001774AF" w:rsidRDefault="00C026CE">
      <w:pPr>
        <w:spacing w:after="0" w:line="264" w:lineRule="auto"/>
        <w:ind w:firstLine="600"/>
        <w:jc w:val="both"/>
        <w:rPr>
          <w:lang w:val="ru-RU"/>
        </w:rPr>
      </w:pPr>
      <w:r w:rsidRPr="001774AF">
        <w:rPr>
          <w:rFonts w:ascii="Times New Roman" w:hAnsi="Times New Roman"/>
          <w:color w:val="000000"/>
          <w:sz w:val="28"/>
          <w:lang w:val="ru-RU"/>
        </w:rPr>
        <w:t xml:space="preserve">участвовать в учебно-исследовательской, проектной деятельности предметного и межпредметного характера с использованием материалов на английском языке и применением информационно-коммуникационных технологий; </w:t>
      </w:r>
    </w:p>
    <w:p w:rsidR="00AF1BDF" w:rsidRPr="001774AF" w:rsidRDefault="00C026CE">
      <w:pPr>
        <w:spacing w:after="0" w:line="264" w:lineRule="auto"/>
        <w:ind w:firstLine="600"/>
        <w:jc w:val="both"/>
        <w:rPr>
          <w:lang w:val="ru-RU"/>
        </w:rPr>
      </w:pPr>
      <w:r w:rsidRPr="001774AF">
        <w:rPr>
          <w:rFonts w:ascii="Times New Roman" w:hAnsi="Times New Roman"/>
          <w:color w:val="000000"/>
          <w:sz w:val="28"/>
          <w:lang w:val="ru-RU"/>
        </w:rPr>
        <w:t xml:space="preserve">соблюдать правила информационной безопасности в ситуациях повседневной жизни и при работе в сети Интернет. </w:t>
      </w:r>
    </w:p>
    <w:p w:rsidR="00AF1BDF" w:rsidRPr="001774AF" w:rsidRDefault="00C026CE">
      <w:pPr>
        <w:spacing w:after="0" w:line="264" w:lineRule="auto"/>
        <w:ind w:firstLine="600"/>
        <w:jc w:val="both"/>
        <w:rPr>
          <w:lang w:val="ru-RU"/>
        </w:rPr>
      </w:pPr>
      <w:r w:rsidRPr="001774AF">
        <w:rPr>
          <w:rFonts w:ascii="Times New Roman" w:hAnsi="Times New Roman"/>
          <w:color w:val="000000"/>
          <w:sz w:val="28"/>
          <w:lang w:val="ru-RU"/>
        </w:rPr>
        <w:t xml:space="preserve">К концу </w:t>
      </w:r>
      <w:r w:rsidRPr="001774AF">
        <w:rPr>
          <w:rFonts w:ascii="Times New Roman" w:hAnsi="Times New Roman"/>
          <w:b/>
          <w:i/>
          <w:color w:val="000000"/>
          <w:sz w:val="28"/>
          <w:lang w:val="ru-RU"/>
        </w:rPr>
        <w:t>11 класса</w:t>
      </w:r>
      <w:r w:rsidRPr="001774AF">
        <w:rPr>
          <w:rFonts w:ascii="Times New Roman" w:hAnsi="Times New Roman"/>
          <w:color w:val="000000"/>
          <w:sz w:val="28"/>
          <w:lang w:val="ru-RU"/>
        </w:rPr>
        <w:t xml:space="preserve"> обучающийся научится:</w:t>
      </w:r>
    </w:p>
    <w:p w:rsidR="00AF1BDF" w:rsidRPr="001774AF" w:rsidRDefault="00C026CE">
      <w:pPr>
        <w:spacing w:after="0" w:line="264" w:lineRule="auto"/>
        <w:ind w:firstLine="600"/>
        <w:jc w:val="both"/>
        <w:rPr>
          <w:lang w:val="ru-RU"/>
        </w:rPr>
      </w:pPr>
      <w:r w:rsidRPr="001774AF">
        <w:rPr>
          <w:rFonts w:ascii="Times New Roman" w:hAnsi="Times New Roman"/>
          <w:color w:val="000000"/>
          <w:sz w:val="28"/>
          <w:lang w:val="ru-RU"/>
        </w:rPr>
        <w:t>1) владеть основными видами речевой деятельности:</w:t>
      </w:r>
    </w:p>
    <w:p w:rsidR="00AF1BDF" w:rsidRPr="001774AF" w:rsidRDefault="00C026CE">
      <w:pPr>
        <w:spacing w:after="0" w:line="264" w:lineRule="auto"/>
        <w:ind w:firstLine="600"/>
        <w:jc w:val="both"/>
        <w:rPr>
          <w:lang w:val="ru-RU"/>
        </w:rPr>
      </w:pPr>
      <w:r w:rsidRPr="001774AF">
        <w:rPr>
          <w:rFonts w:ascii="Times New Roman" w:hAnsi="Times New Roman"/>
          <w:i/>
          <w:color w:val="000000"/>
          <w:sz w:val="28"/>
          <w:lang w:val="ru-RU"/>
        </w:rPr>
        <w:t xml:space="preserve">говорение: </w:t>
      </w:r>
    </w:p>
    <w:p w:rsidR="00AF1BDF" w:rsidRPr="001774AF" w:rsidRDefault="00C026CE">
      <w:pPr>
        <w:spacing w:after="0" w:line="264" w:lineRule="auto"/>
        <w:ind w:firstLine="600"/>
        <w:jc w:val="both"/>
        <w:rPr>
          <w:lang w:val="ru-RU"/>
        </w:rPr>
      </w:pPr>
      <w:r w:rsidRPr="001774AF">
        <w:rPr>
          <w:rFonts w:ascii="Times New Roman" w:hAnsi="Times New Roman"/>
          <w:color w:val="000000"/>
          <w:sz w:val="28"/>
          <w:lang w:val="ru-RU"/>
        </w:rPr>
        <w:t>вести разные виды диалога (диалог этикетного характера, диалог-побуждение к действию, диалог-расспрос, диалог-обмен мнениями, комбинированный диалог) в стандартных ситуациях неофициального и официального общения в рамках отобранного тематического содержания речи с вербальными и/или зрительными опорами с соблюдением норм речевого этикета, принятых в стране/странах изучаемого языка (до 9 реплик со стороны каждого собеседника);</w:t>
      </w:r>
    </w:p>
    <w:p w:rsidR="00AF1BDF" w:rsidRPr="001774AF" w:rsidRDefault="00C026CE">
      <w:pPr>
        <w:spacing w:after="0" w:line="264" w:lineRule="auto"/>
        <w:ind w:firstLine="600"/>
        <w:jc w:val="both"/>
        <w:rPr>
          <w:lang w:val="ru-RU"/>
        </w:rPr>
      </w:pPr>
      <w:r w:rsidRPr="001774AF">
        <w:rPr>
          <w:rFonts w:ascii="Times New Roman" w:hAnsi="Times New Roman"/>
          <w:color w:val="000000"/>
          <w:sz w:val="28"/>
          <w:lang w:val="ru-RU"/>
        </w:rPr>
        <w:t xml:space="preserve">создавать устные связные монологические высказывания (описание/характеристика, повествование/сообщение, рассуждение) с изложением своего мнения и краткой аргументацией с вербальными и/или зрительными опорами или без опор в рамках отобранного тематического содержания речи; </w:t>
      </w:r>
    </w:p>
    <w:p w:rsidR="00AF1BDF" w:rsidRPr="001774AF" w:rsidRDefault="00C026CE">
      <w:pPr>
        <w:spacing w:after="0" w:line="264" w:lineRule="auto"/>
        <w:ind w:firstLine="600"/>
        <w:jc w:val="both"/>
        <w:rPr>
          <w:lang w:val="ru-RU"/>
        </w:rPr>
      </w:pPr>
      <w:r w:rsidRPr="001774AF">
        <w:rPr>
          <w:rFonts w:ascii="Times New Roman" w:hAnsi="Times New Roman"/>
          <w:color w:val="000000"/>
          <w:sz w:val="28"/>
          <w:lang w:val="ru-RU"/>
        </w:rPr>
        <w:t xml:space="preserve">излагать основное содержание прочитанного/прослушанного текста с выражением своего отношения без вербальных опор (объём монологического высказывания – 14–15 фраз); </w:t>
      </w:r>
    </w:p>
    <w:p w:rsidR="00AF1BDF" w:rsidRPr="001774AF" w:rsidRDefault="00C026CE">
      <w:pPr>
        <w:spacing w:after="0" w:line="264" w:lineRule="auto"/>
        <w:ind w:firstLine="600"/>
        <w:jc w:val="both"/>
        <w:rPr>
          <w:lang w:val="ru-RU"/>
        </w:rPr>
      </w:pPr>
      <w:r w:rsidRPr="001774AF">
        <w:rPr>
          <w:rFonts w:ascii="Times New Roman" w:hAnsi="Times New Roman"/>
          <w:color w:val="000000"/>
          <w:sz w:val="28"/>
          <w:lang w:val="ru-RU"/>
        </w:rPr>
        <w:t>устно излагать результаты выполненной проектной работы (объём – 14–15 фраз).</w:t>
      </w:r>
    </w:p>
    <w:p w:rsidR="00AF1BDF" w:rsidRPr="001774AF" w:rsidRDefault="00C026CE">
      <w:pPr>
        <w:spacing w:after="0" w:line="264" w:lineRule="auto"/>
        <w:ind w:firstLine="600"/>
        <w:jc w:val="both"/>
        <w:rPr>
          <w:lang w:val="ru-RU"/>
        </w:rPr>
      </w:pPr>
      <w:r w:rsidRPr="001774AF">
        <w:rPr>
          <w:rFonts w:ascii="Times New Roman" w:hAnsi="Times New Roman"/>
          <w:i/>
          <w:color w:val="000000"/>
          <w:sz w:val="28"/>
          <w:lang w:val="ru-RU"/>
        </w:rPr>
        <w:t xml:space="preserve">аудирование: </w:t>
      </w:r>
    </w:p>
    <w:p w:rsidR="00AF1BDF" w:rsidRPr="001774AF" w:rsidRDefault="00C026CE">
      <w:pPr>
        <w:spacing w:after="0" w:line="264" w:lineRule="auto"/>
        <w:ind w:firstLine="600"/>
        <w:jc w:val="both"/>
        <w:rPr>
          <w:lang w:val="ru-RU"/>
        </w:rPr>
      </w:pPr>
      <w:r w:rsidRPr="001774AF">
        <w:rPr>
          <w:rFonts w:ascii="Times New Roman" w:hAnsi="Times New Roman"/>
          <w:color w:val="000000"/>
          <w:sz w:val="28"/>
          <w:lang w:val="ru-RU"/>
        </w:rPr>
        <w:t>воспринимать на слух и понимать аутентичные тексты, содержащие отдельные неизученные языковые явления, с разной глубиной проникновения в содержание текста: с пониманием основного содержания, с пониманием нужной/интересующей/запрашиваемой информации (время звучания текста/текстов для аудирования – до 2,5 минут)</w:t>
      </w:r>
    </w:p>
    <w:p w:rsidR="00AF1BDF" w:rsidRPr="001774AF" w:rsidRDefault="00C026CE">
      <w:pPr>
        <w:spacing w:after="0" w:line="264" w:lineRule="auto"/>
        <w:ind w:firstLine="600"/>
        <w:jc w:val="both"/>
        <w:rPr>
          <w:lang w:val="ru-RU"/>
        </w:rPr>
      </w:pPr>
      <w:r w:rsidRPr="001774AF">
        <w:rPr>
          <w:rFonts w:ascii="Times New Roman" w:hAnsi="Times New Roman"/>
          <w:i/>
          <w:color w:val="000000"/>
          <w:sz w:val="28"/>
          <w:lang w:val="ru-RU"/>
        </w:rPr>
        <w:t xml:space="preserve">смысловое чтение: </w:t>
      </w:r>
    </w:p>
    <w:p w:rsidR="00AF1BDF" w:rsidRPr="001774AF" w:rsidRDefault="00C026CE">
      <w:pPr>
        <w:spacing w:after="0" w:line="264" w:lineRule="auto"/>
        <w:ind w:firstLine="600"/>
        <w:jc w:val="both"/>
        <w:rPr>
          <w:lang w:val="ru-RU"/>
        </w:rPr>
      </w:pPr>
      <w:r w:rsidRPr="001774AF">
        <w:rPr>
          <w:rFonts w:ascii="Times New Roman" w:hAnsi="Times New Roman"/>
          <w:color w:val="000000"/>
          <w:sz w:val="28"/>
          <w:lang w:val="ru-RU"/>
        </w:rPr>
        <w:lastRenderedPageBreak/>
        <w:t xml:space="preserve">читать про себя и понимать несложные аутентичные тексты разного вида, жанра и стиля, содержащие отдельные неизученные языковые явления, с различной глубиной проникновения в содержание текста: с пониманием основного содержания, с пониманием нужной/интересующей/запрашиваемой информации, с полным пониманием прочитанного (объём текста/текстов для чтения – до 600–800 слов); </w:t>
      </w:r>
    </w:p>
    <w:p w:rsidR="00AF1BDF" w:rsidRPr="001774AF" w:rsidRDefault="00C026CE">
      <w:pPr>
        <w:spacing w:after="0" w:line="264" w:lineRule="auto"/>
        <w:ind w:firstLine="600"/>
        <w:jc w:val="both"/>
        <w:rPr>
          <w:lang w:val="ru-RU"/>
        </w:rPr>
      </w:pPr>
      <w:r w:rsidRPr="001774AF">
        <w:rPr>
          <w:rFonts w:ascii="Times New Roman" w:hAnsi="Times New Roman"/>
          <w:color w:val="000000"/>
          <w:sz w:val="28"/>
          <w:lang w:val="ru-RU"/>
        </w:rPr>
        <w:t>читать про себя несплошные тексты (таблицы, диаграммы, графики) и понимать представленную в них информацию.</w:t>
      </w:r>
    </w:p>
    <w:p w:rsidR="00AF1BDF" w:rsidRPr="001774AF" w:rsidRDefault="00C026CE">
      <w:pPr>
        <w:spacing w:after="0" w:line="264" w:lineRule="auto"/>
        <w:ind w:firstLine="600"/>
        <w:jc w:val="both"/>
        <w:rPr>
          <w:lang w:val="ru-RU"/>
        </w:rPr>
      </w:pPr>
      <w:r w:rsidRPr="001774AF">
        <w:rPr>
          <w:rFonts w:ascii="Times New Roman" w:hAnsi="Times New Roman"/>
          <w:i/>
          <w:color w:val="000000"/>
          <w:sz w:val="28"/>
          <w:lang w:val="ru-RU"/>
        </w:rPr>
        <w:t xml:space="preserve">письменная речь: </w:t>
      </w:r>
    </w:p>
    <w:p w:rsidR="00AF1BDF" w:rsidRPr="001774AF" w:rsidRDefault="00C026CE">
      <w:pPr>
        <w:spacing w:after="0" w:line="264" w:lineRule="auto"/>
        <w:ind w:firstLine="600"/>
        <w:jc w:val="both"/>
        <w:rPr>
          <w:lang w:val="ru-RU"/>
        </w:rPr>
      </w:pPr>
      <w:r w:rsidRPr="001774AF">
        <w:rPr>
          <w:rFonts w:ascii="Times New Roman" w:hAnsi="Times New Roman"/>
          <w:color w:val="000000"/>
          <w:sz w:val="28"/>
          <w:lang w:val="ru-RU"/>
        </w:rPr>
        <w:t xml:space="preserve">заполнять анкеты и формуляры, сообщая о себе основные сведения, в соответствии с нормами, принятыми в стране/странах изучаемого языка; </w:t>
      </w:r>
    </w:p>
    <w:p w:rsidR="00AF1BDF" w:rsidRPr="001774AF" w:rsidRDefault="00C026CE">
      <w:pPr>
        <w:spacing w:after="0" w:line="264" w:lineRule="auto"/>
        <w:ind w:firstLine="600"/>
        <w:jc w:val="both"/>
        <w:rPr>
          <w:lang w:val="ru-RU"/>
        </w:rPr>
      </w:pPr>
      <w:r w:rsidRPr="001774AF">
        <w:rPr>
          <w:rFonts w:ascii="Times New Roman" w:hAnsi="Times New Roman"/>
          <w:color w:val="000000"/>
          <w:sz w:val="28"/>
          <w:lang w:val="ru-RU"/>
        </w:rPr>
        <w:t>писать резюме (</w:t>
      </w:r>
      <w:r>
        <w:rPr>
          <w:rFonts w:ascii="Times New Roman" w:hAnsi="Times New Roman"/>
          <w:color w:val="000000"/>
          <w:sz w:val="28"/>
        </w:rPr>
        <w:t>CV</w:t>
      </w:r>
      <w:r w:rsidRPr="001774AF">
        <w:rPr>
          <w:rFonts w:ascii="Times New Roman" w:hAnsi="Times New Roman"/>
          <w:color w:val="000000"/>
          <w:sz w:val="28"/>
          <w:lang w:val="ru-RU"/>
        </w:rPr>
        <w:t xml:space="preserve">) с сообщением основных сведений о себе в соответствии с нормами, принятыми в стране/странах изучаемого языка; </w:t>
      </w:r>
    </w:p>
    <w:p w:rsidR="00AF1BDF" w:rsidRPr="001774AF" w:rsidRDefault="00C026CE">
      <w:pPr>
        <w:spacing w:after="0" w:line="264" w:lineRule="auto"/>
        <w:ind w:firstLine="600"/>
        <w:jc w:val="both"/>
        <w:rPr>
          <w:lang w:val="ru-RU"/>
        </w:rPr>
      </w:pPr>
      <w:r w:rsidRPr="001774AF">
        <w:rPr>
          <w:rFonts w:ascii="Times New Roman" w:hAnsi="Times New Roman"/>
          <w:color w:val="000000"/>
          <w:sz w:val="28"/>
          <w:lang w:val="ru-RU"/>
        </w:rPr>
        <w:t>писать электронное сообщение личного характера, соблюдая речевой этикет, принятый в стране/странах изучаемого языка (объём сообщения – до 140 слов);</w:t>
      </w:r>
    </w:p>
    <w:p w:rsidR="00AF1BDF" w:rsidRPr="001774AF" w:rsidRDefault="00C026CE">
      <w:pPr>
        <w:spacing w:after="0" w:line="264" w:lineRule="auto"/>
        <w:ind w:firstLine="600"/>
        <w:jc w:val="both"/>
        <w:rPr>
          <w:lang w:val="ru-RU"/>
        </w:rPr>
      </w:pPr>
      <w:r w:rsidRPr="001774AF">
        <w:rPr>
          <w:rFonts w:ascii="Times New Roman" w:hAnsi="Times New Roman"/>
          <w:color w:val="000000"/>
          <w:sz w:val="28"/>
          <w:lang w:val="ru-RU"/>
        </w:rPr>
        <w:t xml:space="preserve">создавать письменные высказывания на основе плана, иллюстрации, таблицы, графика, диаграммы и/или прочитанного/прослушанного текста с использованием образца (объём высказывания – до 180 слов); </w:t>
      </w:r>
    </w:p>
    <w:p w:rsidR="00AF1BDF" w:rsidRPr="001774AF" w:rsidRDefault="00C026CE">
      <w:pPr>
        <w:spacing w:after="0" w:line="264" w:lineRule="auto"/>
        <w:ind w:firstLine="600"/>
        <w:jc w:val="both"/>
        <w:rPr>
          <w:lang w:val="ru-RU"/>
        </w:rPr>
      </w:pPr>
      <w:r w:rsidRPr="001774AF">
        <w:rPr>
          <w:rFonts w:ascii="Times New Roman" w:hAnsi="Times New Roman"/>
          <w:color w:val="000000"/>
          <w:sz w:val="28"/>
          <w:lang w:val="ru-RU"/>
        </w:rPr>
        <w:t>заполнять таблицу, кратко фиксируя содержание прочитанного/прослушанного текста или дополняя информацию в таблице, письменно представлять результаты выполненной проектной работы (объём – до 180 слов).</w:t>
      </w:r>
    </w:p>
    <w:p w:rsidR="00AF1BDF" w:rsidRPr="001774AF" w:rsidRDefault="00C026CE">
      <w:pPr>
        <w:spacing w:after="0" w:line="264" w:lineRule="auto"/>
        <w:ind w:firstLine="600"/>
        <w:jc w:val="both"/>
        <w:rPr>
          <w:lang w:val="ru-RU"/>
        </w:rPr>
      </w:pPr>
      <w:r w:rsidRPr="001774AF">
        <w:rPr>
          <w:rFonts w:ascii="Times New Roman" w:hAnsi="Times New Roman"/>
          <w:color w:val="000000"/>
          <w:sz w:val="28"/>
          <w:lang w:val="ru-RU"/>
        </w:rPr>
        <w:t xml:space="preserve">2) владеть фонетическими навыками: </w:t>
      </w:r>
    </w:p>
    <w:p w:rsidR="00AF1BDF" w:rsidRPr="001774AF" w:rsidRDefault="00C026CE">
      <w:pPr>
        <w:spacing w:after="0" w:line="264" w:lineRule="auto"/>
        <w:ind w:firstLine="600"/>
        <w:jc w:val="both"/>
        <w:rPr>
          <w:lang w:val="ru-RU"/>
        </w:rPr>
      </w:pPr>
      <w:r w:rsidRPr="001774AF">
        <w:rPr>
          <w:rFonts w:ascii="Times New Roman" w:hAnsi="Times New Roman"/>
          <w:color w:val="000000"/>
          <w:sz w:val="28"/>
          <w:lang w:val="ru-RU"/>
        </w:rPr>
        <w:t xml:space="preserve">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 </w:t>
      </w:r>
    </w:p>
    <w:p w:rsidR="00AF1BDF" w:rsidRPr="001774AF" w:rsidRDefault="00C026CE">
      <w:pPr>
        <w:spacing w:after="0" w:line="264" w:lineRule="auto"/>
        <w:ind w:firstLine="600"/>
        <w:jc w:val="both"/>
        <w:rPr>
          <w:lang w:val="ru-RU"/>
        </w:rPr>
      </w:pPr>
      <w:r w:rsidRPr="001774AF">
        <w:rPr>
          <w:rFonts w:ascii="Times New Roman" w:hAnsi="Times New Roman"/>
          <w:color w:val="000000"/>
          <w:sz w:val="28"/>
          <w:lang w:val="ru-RU"/>
        </w:rPr>
        <w:t>выразительно читать вслух небольшие тексты объёмом до 150 слов, построенные на изученном языковом материале, с соблюдением правил чтения и соответствующей интонацией, демонстрируя понимание содержания текста.</w:t>
      </w:r>
    </w:p>
    <w:p w:rsidR="00AF1BDF" w:rsidRPr="001774AF" w:rsidRDefault="00C026CE">
      <w:pPr>
        <w:spacing w:after="0" w:line="264" w:lineRule="auto"/>
        <w:ind w:firstLine="600"/>
        <w:jc w:val="both"/>
        <w:rPr>
          <w:lang w:val="ru-RU"/>
        </w:rPr>
      </w:pPr>
      <w:r w:rsidRPr="001774AF">
        <w:rPr>
          <w:rFonts w:ascii="Times New Roman" w:hAnsi="Times New Roman"/>
          <w:color w:val="000000"/>
          <w:sz w:val="28"/>
          <w:lang w:val="ru-RU"/>
        </w:rPr>
        <w:t xml:space="preserve">3) владеть орфографическими навыками: </w:t>
      </w:r>
    </w:p>
    <w:p w:rsidR="00AF1BDF" w:rsidRPr="001774AF" w:rsidRDefault="00C026CE">
      <w:pPr>
        <w:spacing w:after="0" w:line="264" w:lineRule="auto"/>
        <w:ind w:firstLine="600"/>
        <w:jc w:val="both"/>
        <w:rPr>
          <w:lang w:val="ru-RU"/>
        </w:rPr>
      </w:pPr>
      <w:r w:rsidRPr="001774AF">
        <w:rPr>
          <w:rFonts w:ascii="Times New Roman" w:hAnsi="Times New Roman"/>
          <w:color w:val="000000"/>
          <w:sz w:val="28"/>
          <w:lang w:val="ru-RU"/>
        </w:rPr>
        <w:t>правильно писать изученные слова.</w:t>
      </w:r>
    </w:p>
    <w:p w:rsidR="00AF1BDF" w:rsidRPr="001774AF" w:rsidRDefault="00C026CE">
      <w:pPr>
        <w:spacing w:after="0" w:line="264" w:lineRule="auto"/>
        <w:ind w:firstLine="600"/>
        <w:jc w:val="both"/>
        <w:rPr>
          <w:lang w:val="ru-RU"/>
        </w:rPr>
      </w:pPr>
      <w:r w:rsidRPr="001774AF">
        <w:rPr>
          <w:rFonts w:ascii="Times New Roman" w:hAnsi="Times New Roman"/>
          <w:color w:val="000000"/>
          <w:sz w:val="28"/>
          <w:lang w:val="ru-RU"/>
        </w:rPr>
        <w:t xml:space="preserve">4) владеть пунктуационными навыками: </w:t>
      </w:r>
    </w:p>
    <w:p w:rsidR="00AF1BDF" w:rsidRPr="001774AF" w:rsidRDefault="00C026CE">
      <w:pPr>
        <w:spacing w:after="0" w:line="264" w:lineRule="auto"/>
        <w:ind w:firstLine="600"/>
        <w:jc w:val="both"/>
        <w:rPr>
          <w:lang w:val="ru-RU"/>
        </w:rPr>
      </w:pPr>
      <w:r w:rsidRPr="001774AF">
        <w:rPr>
          <w:rFonts w:ascii="Times New Roman" w:hAnsi="Times New Roman"/>
          <w:color w:val="000000"/>
          <w:sz w:val="28"/>
          <w:lang w:val="ru-RU"/>
        </w:rPr>
        <w:t xml:space="preserve">использовать запятую при перечислении, обращении и при выделении вводных слов; </w:t>
      </w:r>
    </w:p>
    <w:p w:rsidR="00AF1BDF" w:rsidRPr="001774AF" w:rsidRDefault="00C026CE">
      <w:pPr>
        <w:spacing w:after="0" w:line="264" w:lineRule="auto"/>
        <w:ind w:firstLine="600"/>
        <w:jc w:val="both"/>
        <w:rPr>
          <w:lang w:val="ru-RU"/>
        </w:rPr>
      </w:pPr>
      <w:r w:rsidRPr="001774AF">
        <w:rPr>
          <w:rFonts w:ascii="Times New Roman" w:hAnsi="Times New Roman"/>
          <w:color w:val="000000"/>
          <w:sz w:val="28"/>
          <w:lang w:val="ru-RU"/>
        </w:rPr>
        <w:t xml:space="preserve">апостроф, точку, вопросительный и восклицательный знаки; </w:t>
      </w:r>
    </w:p>
    <w:p w:rsidR="00AF1BDF" w:rsidRPr="001774AF" w:rsidRDefault="00C026CE">
      <w:pPr>
        <w:spacing w:after="0" w:line="264" w:lineRule="auto"/>
        <w:ind w:firstLine="600"/>
        <w:jc w:val="both"/>
        <w:rPr>
          <w:lang w:val="ru-RU"/>
        </w:rPr>
      </w:pPr>
      <w:r w:rsidRPr="001774AF">
        <w:rPr>
          <w:rFonts w:ascii="Times New Roman" w:hAnsi="Times New Roman"/>
          <w:color w:val="000000"/>
          <w:sz w:val="28"/>
          <w:lang w:val="ru-RU"/>
        </w:rPr>
        <w:lastRenderedPageBreak/>
        <w:t xml:space="preserve">не ставить точку после заголовка; пунктуационно правильно оформлять прямую речь; пунктуационно правильно оформлять электронное сообщение личного характера; </w:t>
      </w:r>
    </w:p>
    <w:p w:rsidR="00AF1BDF" w:rsidRPr="001774AF" w:rsidRDefault="00C026CE">
      <w:pPr>
        <w:spacing w:after="0" w:line="264" w:lineRule="auto"/>
        <w:ind w:firstLine="600"/>
        <w:jc w:val="both"/>
        <w:rPr>
          <w:lang w:val="ru-RU"/>
        </w:rPr>
      </w:pPr>
      <w:r w:rsidRPr="001774AF">
        <w:rPr>
          <w:rFonts w:ascii="Times New Roman" w:hAnsi="Times New Roman"/>
          <w:color w:val="000000"/>
          <w:sz w:val="28"/>
          <w:lang w:val="ru-RU"/>
        </w:rPr>
        <w:t>распознавать в устной речи и письменном тексте 1500 лексических единиц (слов, фразовых глаголов, словосочетаний, речевых клише, средств логической связи) и правильно употреблять в устной и письменной речи 1400 лексических единиц,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AF1BDF" w:rsidRPr="001774AF" w:rsidRDefault="00C026CE">
      <w:pPr>
        <w:spacing w:after="0" w:line="264" w:lineRule="auto"/>
        <w:ind w:firstLine="600"/>
        <w:jc w:val="both"/>
        <w:rPr>
          <w:lang w:val="ru-RU"/>
        </w:rPr>
      </w:pPr>
      <w:r w:rsidRPr="001774AF">
        <w:rPr>
          <w:rFonts w:ascii="Times New Roman" w:hAnsi="Times New Roman"/>
          <w:color w:val="000000"/>
          <w:sz w:val="28"/>
          <w:lang w:val="ru-RU"/>
        </w:rPr>
        <w:t>5) распознавать и употреблять в устной и письменной речи:</w:t>
      </w:r>
    </w:p>
    <w:p w:rsidR="00AF1BDF" w:rsidRPr="001774AF" w:rsidRDefault="00C026CE">
      <w:pPr>
        <w:spacing w:after="0" w:line="264" w:lineRule="auto"/>
        <w:ind w:firstLine="600"/>
        <w:jc w:val="both"/>
        <w:rPr>
          <w:lang w:val="ru-RU"/>
        </w:rPr>
      </w:pPr>
      <w:r w:rsidRPr="001774AF">
        <w:rPr>
          <w:rFonts w:ascii="Times New Roman" w:hAnsi="Times New Roman"/>
          <w:color w:val="000000"/>
          <w:sz w:val="28"/>
          <w:lang w:val="ru-RU"/>
        </w:rPr>
        <w:t>родственные слова, образованные с использованием аффиксации:</w:t>
      </w:r>
    </w:p>
    <w:p w:rsidR="00AF1BDF" w:rsidRPr="001774AF" w:rsidRDefault="00C026CE">
      <w:pPr>
        <w:spacing w:after="0" w:line="264" w:lineRule="auto"/>
        <w:ind w:firstLine="600"/>
        <w:jc w:val="both"/>
        <w:rPr>
          <w:lang w:val="ru-RU"/>
        </w:rPr>
      </w:pPr>
      <w:r w:rsidRPr="001774AF">
        <w:rPr>
          <w:rFonts w:ascii="Times New Roman" w:hAnsi="Times New Roman"/>
          <w:color w:val="000000"/>
          <w:sz w:val="28"/>
          <w:lang w:val="ru-RU"/>
        </w:rPr>
        <w:t xml:space="preserve">глаголы при помощи префиксов </w:t>
      </w:r>
      <w:r>
        <w:rPr>
          <w:rFonts w:ascii="Times New Roman" w:hAnsi="Times New Roman"/>
          <w:color w:val="000000"/>
          <w:sz w:val="28"/>
        </w:rPr>
        <w:t>dis</w:t>
      </w:r>
      <w:r w:rsidRPr="001774AF">
        <w:rPr>
          <w:rFonts w:ascii="Times New Roman" w:hAnsi="Times New Roman"/>
          <w:color w:val="000000"/>
          <w:sz w:val="28"/>
          <w:lang w:val="ru-RU"/>
        </w:rPr>
        <w:t xml:space="preserve">-, </w:t>
      </w:r>
      <w:r>
        <w:rPr>
          <w:rFonts w:ascii="Times New Roman" w:hAnsi="Times New Roman"/>
          <w:color w:val="000000"/>
          <w:sz w:val="28"/>
        </w:rPr>
        <w:t>mis</w:t>
      </w:r>
      <w:r w:rsidRPr="001774AF">
        <w:rPr>
          <w:rFonts w:ascii="Times New Roman" w:hAnsi="Times New Roman"/>
          <w:color w:val="000000"/>
          <w:sz w:val="28"/>
          <w:lang w:val="ru-RU"/>
        </w:rPr>
        <w:t xml:space="preserve">-, </w:t>
      </w:r>
      <w:r>
        <w:rPr>
          <w:rFonts w:ascii="Times New Roman" w:hAnsi="Times New Roman"/>
          <w:color w:val="000000"/>
          <w:sz w:val="28"/>
        </w:rPr>
        <w:t>re</w:t>
      </w:r>
      <w:r w:rsidRPr="001774AF">
        <w:rPr>
          <w:rFonts w:ascii="Times New Roman" w:hAnsi="Times New Roman"/>
          <w:color w:val="000000"/>
          <w:sz w:val="28"/>
          <w:lang w:val="ru-RU"/>
        </w:rPr>
        <w:t xml:space="preserve">-, </w:t>
      </w:r>
      <w:r>
        <w:rPr>
          <w:rFonts w:ascii="Times New Roman" w:hAnsi="Times New Roman"/>
          <w:color w:val="000000"/>
          <w:sz w:val="28"/>
        </w:rPr>
        <w:t>over</w:t>
      </w:r>
      <w:r w:rsidRPr="001774AF">
        <w:rPr>
          <w:rFonts w:ascii="Times New Roman" w:hAnsi="Times New Roman"/>
          <w:color w:val="000000"/>
          <w:sz w:val="28"/>
          <w:lang w:val="ru-RU"/>
        </w:rPr>
        <w:t xml:space="preserve">-, </w:t>
      </w:r>
      <w:r>
        <w:rPr>
          <w:rFonts w:ascii="Times New Roman" w:hAnsi="Times New Roman"/>
          <w:color w:val="000000"/>
          <w:sz w:val="28"/>
        </w:rPr>
        <w:t>under</w:t>
      </w:r>
      <w:r w:rsidRPr="001774AF">
        <w:rPr>
          <w:rFonts w:ascii="Times New Roman" w:hAnsi="Times New Roman"/>
          <w:color w:val="000000"/>
          <w:sz w:val="28"/>
          <w:lang w:val="ru-RU"/>
        </w:rPr>
        <w:t>- и суффиксов -</w:t>
      </w:r>
      <w:r>
        <w:rPr>
          <w:rFonts w:ascii="Times New Roman" w:hAnsi="Times New Roman"/>
          <w:color w:val="000000"/>
          <w:sz w:val="28"/>
        </w:rPr>
        <w:t>ise</w:t>
      </w:r>
      <w:r w:rsidRPr="001774AF">
        <w:rPr>
          <w:rFonts w:ascii="Times New Roman" w:hAnsi="Times New Roman"/>
          <w:color w:val="000000"/>
          <w:sz w:val="28"/>
          <w:lang w:val="ru-RU"/>
        </w:rPr>
        <w:t>/-</w:t>
      </w:r>
      <w:r>
        <w:rPr>
          <w:rFonts w:ascii="Times New Roman" w:hAnsi="Times New Roman"/>
          <w:color w:val="000000"/>
          <w:sz w:val="28"/>
        </w:rPr>
        <w:t>ize</w:t>
      </w:r>
      <w:r w:rsidRPr="001774AF">
        <w:rPr>
          <w:rFonts w:ascii="Times New Roman" w:hAnsi="Times New Roman"/>
          <w:color w:val="000000"/>
          <w:sz w:val="28"/>
          <w:lang w:val="ru-RU"/>
        </w:rPr>
        <w:t>, -</w:t>
      </w:r>
      <w:r>
        <w:rPr>
          <w:rFonts w:ascii="Times New Roman" w:hAnsi="Times New Roman"/>
          <w:color w:val="000000"/>
          <w:sz w:val="28"/>
        </w:rPr>
        <w:t>en</w:t>
      </w:r>
      <w:r w:rsidRPr="001774AF">
        <w:rPr>
          <w:rFonts w:ascii="Times New Roman" w:hAnsi="Times New Roman"/>
          <w:color w:val="000000"/>
          <w:sz w:val="28"/>
          <w:lang w:val="ru-RU"/>
        </w:rPr>
        <w:t xml:space="preserve">; </w:t>
      </w:r>
    </w:p>
    <w:p w:rsidR="00AF1BDF" w:rsidRDefault="00C026CE">
      <w:pPr>
        <w:spacing w:after="0" w:line="264" w:lineRule="auto"/>
        <w:ind w:firstLine="600"/>
        <w:jc w:val="both"/>
      </w:pPr>
      <w:r>
        <w:rPr>
          <w:rFonts w:ascii="Times New Roman" w:hAnsi="Times New Roman"/>
          <w:color w:val="000000"/>
          <w:sz w:val="28"/>
        </w:rPr>
        <w:t xml:space="preserve">имена существительные при помощи префиксов un-, in-/im-, il-/ir- и суффиксов -ance/-ence, -er/-or, -ing, -ist, -ity, -ment, -ness, -sion/-tion, -ship; </w:t>
      </w:r>
    </w:p>
    <w:p w:rsidR="00AF1BDF" w:rsidRDefault="00C026CE">
      <w:pPr>
        <w:spacing w:after="0" w:line="264" w:lineRule="auto"/>
        <w:ind w:firstLine="600"/>
        <w:jc w:val="both"/>
      </w:pPr>
      <w:r>
        <w:rPr>
          <w:rFonts w:ascii="Times New Roman" w:hAnsi="Times New Roman"/>
          <w:color w:val="000000"/>
          <w:sz w:val="28"/>
        </w:rPr>
        <w:t xml:space="preserve">имена прилагательные при помощи префиксов un-, in-/im-, il-/ir-, inter-, non-, post-, pre- и суффиксов -able/-ible, -al, -ed, -ese, -ful, -ian/ -an, -ical, -ing, -ish, -ive, -less, -ly, -ous, -y; </w:t>
      </w:r>
    </w:p>
    <w:p w:rsidR="00AF1BDF" w:rsidRPr="001774AF" w:rsidRDefault="00C026CE">
      <w:pPr>
        <w:spacing w:after="0" w:line="264" w:lineRule="auto"/>
        <w:ind w:firstLine="600"/>
        <w:jc w:val="both"/>
        <w:rPr>
          <w:lang w:val="ru-RU"/>
        </w:rPr>
      </w:pPr>
      <w:r w:rsidRPr="001774AF">
        <w:rPr>
          <w:rFonts w:ascii="Times New Roman" w:hAnsi="Times New Roman"/>
          <w:color w:val="000000"/>
          <w:sz w:val="28"/>
          <w:lang w:val="ru-RU"/>
        </w:rPr>
        <w:t xml:space="preserve">наречия при помощи префиксов </w:t>
      </w:r>
      <w:r>
        <w:rPr>
          <w:rFonts w:ascii="Times New Roman" w:hAnsi="Times New Roman"/>
          <w:color w:val="000000"/>
          <w:sz w:val="28"/>
        </w:rPr>
        <w:t>un</w:t>
      </w:r>
      <w:r w:rsidRPr="001774AF">
        <w:rPr>
          <w:rFonts w:ascii="Times New Roman" w:hAnsi="Times New Roman"/>
          <w:color w:val="000000"/>
          <w:sz w:val="28"/>
          <w:lang w:val="ru-RU"/>
        </w:rPr>
        <w:t xml:space="preserve">-, </w:t>
      </w:r>
      <w:r>
        <w:rPr>
          <w:rFonts w:ascii="Times New Roman" w:hAnsi="Times New Roman"/>
          <w:color w:val="000000"/>
          <w:sz w:val="28"/>
        </w:rPr>
        <w:t>in</w:t>
      </w:r>
      <w:r w:rsidRPr="001774AF">
        <w:rPr>
          <w:rFonts w:ascii="Times New Roman" w:hAnsi="Times New Roman"/>
          <w:color w:val="000000"/>
          <w:sz w:val="28"/>
          <w:lang w:val="ru-RU"/>
        </w:rPr>
        <w:t>-/</w:t>
      </w:r>
      <w:r>
        <w:rPr>
          <w:rFonts w:ascii="Times New Roman" w:hAnsi="Times New Roman"/>
          <w:color w:val="000000"/>
          <w:sz w:val="28"/>
        </w:rPr>
        <w:t>im</w:t>
      </w:r>
      <w:r w:rsidRPr="001774AF">
        <w:rPr>
          <w:rFonts w:ascii="Times New Roman" w:hAnsi="Times New Roman"/>
          <w:color w:val="000000"/>
          <w:sz w:val="28"/>
          <w:lang w:val="ru-RU"/>
        </w:rPr>
        <w:t xml:space="preserve">-, </w:t>
      </w:r>
      <w:r>
        <w:rPr>
          <w:rFonts w:ascii="Times New Roman" w:hAnsi="Times New Roman"/>
          <w:color w:val="000000"/>
          <w:sz w:val="28"/>
        </w:rPr>
        <w:t>il</w:t>
      </w:r>
      <w:r w:rsidRPr="001774AF">
        <w:rPr>
          <w:rFonts w:ascii="Times New Roman" w:hAnsi="Times New Roman"/>
          <w:color w:val="000000"/>
          <w:sz w:val="28"/>
          <w:lang w:val="ru-RU"/>
        </w:rPr>
        <w:t>-/</w:t>
      </w:r>
      <w:r>
        <w:rPr>
          <w:rFonts w:ascii="Times New Roman" w:hAnsi="Times New Roman"/>
          <w:color w:val="000000"/>
          <w:sz w:val="28"/>
        </w:rPr>
        <w:t>ir</w:t>
      </w:r>
      <w:r w:rsidRPr="001774AF">
        <w:rPr>
          <w:rFonts w:ascii="Times New Roman" w:hAnsi="Times New Roman"/>
          <w:color w:val="000000"/>
          <w:sz w:val="28"/>
          <w:lang w:val="ru-RU"/>
        </w:rPr>
        <w:t>- и суффикса -</w:t>
      </w:r>
      <w:r>
        <w:rPr>
          <w:rFonts w:ascii="Times New Roman" w:hAnsi="Times New Roman"/>
          <w:color w:val="000000"/>
          <w:sz w:val="28"/>
        </w:rPr>
        <w:t>ly</w:t>
      </w:r>
      <w:r w:rsidRPr="001774AF">
        <w:rPr>
          <w:rFonts w:ascii="Times New Roman" w:hAnsi="Times New Roman"/>
          <w:color w:val="000000"/>
          <w:sz w:val="28"/>
          <w:lang w:val="ru-RU"/>
        </w:rPr>
        <w:t>;</w:t>
      </w:r>
    </w:p>
    <w:p w:rsidR="00AF1BDF" w:rsidRPr="001774AF" w:rsidRDefault="00C026CE">
      <w:pPr>
        <w:spacing w:after="0" w:line="264" w:lineRule="auto"/>
        <w:ind w:firstLine="600"/>
        <w:jc w:val="both"/>
        <w:rPr>
          <w:lang w:val="ru-RU"/>
        </w:rPr>
      </w:pPr>
      <w:r w:rsidRPr="001774AF">
        <w:rPr>
          <w:rFonts w:ascii="Times New Roman" w:hAnsi="Times New Roman"/>
          <w:color w:val="000000"/>
          <w:sz w:val="28"/>
          <w:lang w:val="ru-RU"/>
        </w:rPr>
        <w:t>числительные при помощи суффиксов -</w:t>
      </w:r>
      <w:r>
        <w:rPr>
          <w:rFonts w:ascii="Times New Roman" w:hAnsi="Times New Roman"/>
          <w:color w:val="000000"/>
          <w:sz w:val="28"/>
        </w:rPr>
        <w:t>teen</w:t>
      </w:r>
      <w:r w:rsidRPr="001774AF">
        <w:rPr>
          <w:rFonts w:ascii="Times New Roman" w:hAnsi="Times New Roman"/>
          <w:color w:val="000000"/>
          <w:sz w:val="28"/>
          <w:lang w:val="ru-RU"/>
        </w:rPr>
        <w:t>, -</w:t>
      </w:r>
      <w:r>
        <w:rPr>
          <w:rFonts w:ascii="Times New Roman" w:hAnsi="Times New Roman"/>
          <w:color w:val="000000"/>
          <w:sz w:val="28"/>
        </w:rPr>
        <w:t>ty</w:t>
      </w:r>
      <w:r w:rsidRPr="001774AF">
        <w:rPr>
          <w:rFonts w:ascii="Times New Roman" w:hAnsi="Times New Roman"/>
          <w:color w:val="000000"/>
          <w:sz w:val="28"/>
          <w:lang w:val="ru-RU"/>
        </w:rPr>
        <w:t>, -</w:t>
      </w:r>
      <w:r>
        <w:rPr>
          <w:rFonts w:ascii="Times New Roman" w:hAnsi="Times New Roman"/>
          <w:color w:val="000000"/>
          <w:sz w:val="28"/>
        </w:rPr>
        <w:t>th</w:t>
      </w:r>
      <w:r w:rsidRPr="001774AF">
        <w:rPr>
          <w:rFonts w:ascii="Times New Roman" w:hAnsi="Times New Roman"/>
          <w:color w:val="000000"/>
          <w:sz w:val="28"/>
          <w:lang w:val="ru-RU"/>
        </w:rPr>
        <w:t xml:space="preserve">; </w:t>
      </w:r>
    </w:p>
    <w:p w:rsidR="00AF1BDF" w:rsidRPr="001774AF" w:rsidRDefault="00C026CE">
      <w:pPr>
        <w:spacing w:after="0" w:line="264" w:lineRule="auto"/>
        <w:ind w:firstLine="600"/>
        <w:jc w:val="both"/>
        <w:rPr>
          <w:lang w:val="ru-RU"/>
        </w:rPr>
      </w:pPr>
      <w:r w:rsidRPr="001774AF">
        <w:rPr>
          <w:rFonts w:ascii="Times New Roman" w:hAnsi="Times New Roman"/>
          <w:color w:val="000000"/>
          <w:sz w:val="28"/>
          <w:lang w:val="ru-RU"/>
        </w:rPr>
        <w:t xml:space="preserve">с использованием словосложения: </w:t>
      </w:r>
    </w:p>
    <w:p w:rsidR="00AF1BDF" w:rsidRPr="001774AF" w:rsidRDefault="00C026CE">
      <w:pPr>
        <w:spacing w:after="0" w:line="264" w:lineRule="auto"/>
        <w:ind w:firstLine="600"/>
        <w:jc w:val="both"/>
        <w:rPr>
          <w:lang w:val="ru-RU"/>
        </w:rPr>
      </w:pPr>
      <w:r w:rsidRPr="001774AF">
        <w:rPr>
          <w:rFonts w:ascii="Times New Roman" w:hAnsi="Times New Roman"/>
          <w:color w:val="000000"/>
          <w:sz w:val="28"/>
          <w:lang w:val="ru-RU"/>
        </w:rPr>
        <w:t>сложные существительные путём соединения основ существительных (</w:t>
      </w:r>
      <w:r>
        <w:rPr>
          <w:rFonts w:ascii="Times New Roman" w:hAnsi="Times New Roman"/>
          <w:color w:val="000000"/>
          <w:sz w:val="28"/>
        </w:rPr>
        <w:t>football</w:t>
      </w:r>
      <w:r w:rsidRPr="001774AF">
        <w:rPr>
          <w:rFonts w:ascii="Times New Roman" w:hAnsi="Times New Roman"/>
          <w:color w:val="000000"/>
          <w:sz w:val="28"/>
          <w:lang w:val="ru-RU"/>
        </w:rPr>
        <w:t xml:space="preserve">); </w:t>
      </w:r>
    </w:p>
    <w:p w:rsidR="00AF1BDF" w:rsidRPr="001774AF" w:rsidRDefault="00C026CE">
      <w:pPr>
        <w:spacing w:after="0" w:line="264" w:lineRule="auto"/>
        <w:ind w:firstLine="600"/>
        <w:jc w:val="both"/>
        <w:rPr>
          <w:lang w:val="ru-RU"/>
        </w:rPr>
      </w:pPr>
      <w:r w:rsidRPr="001774AF">
        <w:rPr>
          <w:rFonts w:ascii="Times New Roman" w:hAnsi="Times New Roman"/>
          <w:color w:val="000000"/>
          <w:sz w:val="28"/>
          <w:lang w:val="ru-RU"/>
        </w:rPr>
        <w:t>сложные существительные путём соединения основы прилагательного с основой существительного (</w:t>
      </w:r>
      <w:r>
        <w:rPr>
          <w:rFonts w:ascii="Times New Roman" w:hAnsi="Times New Roman"/>
          <w:color w:val="000000"/>
          <w:sz w:val="28"/>
        </w:rPr>
        <w:t>bluebell</w:t>
      </w:r>
      <w:r w:rsidRPr="001774AF">
        <w:rPr>
          <w:rFonts w:ascii="Times New Roman" w:hAnsi="Times New Roman"/>
          <w:color w:val="000000"/>
          <w:sz w:val="28"/>
          <w:lang w:val="ru-RU"/>
        </w:rPr>
        <w:t xml:space="preserve">); </w:t>
      </w:r>
    </w:p>
    <w:p w:rsidR="00AF1BDF" w:rsidRPr="001774AF" w:rsidRDefault="00C026CE">
      <w:pPr>
        <w:spacing w:after="0" w:line="264" w:lineRule="auto"/>
        <w:ind w:firstLine="600"/>
        <w:jc w:val="both"/>
        <w:rPr>
          <w:lang w:val="ru-RU"/>
        </w:rPr>
      </w:pPr>
      <w:r w:rsidRPr="001774AF">
        <w:rPr>
          <w:rFonts w:ascii="Times New Roman" w:hAnsi="Times New Roman"/>
          <w:color w:val="000000"/>
          <w:sz w:val="28"/>
          <w:lang w:val="ru-RU"/>
        </w:rPr>
        <w:t>сложные существительные путём соединения основ существительных с предлогом (</w:t>
      </w:r>
      <w:r>
        <w:rPr>
          <w:rFonts w:ascii="Times New Roman" w:hAnsi="Times New Roman"/>
          <w:color w:val="000000"/>
          <w:sz w:val="28"/>
        </w:rPr>
        <w:t>father</w:t>
      </w:r>
      <w:r w:rsidRPr="001774AF">
        <w:rPr>
          <w:rFonts w:ascii="Times New Roman" w:hAnsi="Times New Roman"/>
          <w:color w:val="000000"/>
          <w:sz w:val="28"/>
          <w:lang w:val="ru-RU"/>
        </w:rPr>
        <w:t>-</w:t>
      </w:r>
      <w:r>
        <w:rPr>
          <w:rFonts w:ascii="Times New Roman" w:hAnsi="Times New Roman"/>
          <w:color w:val="000000"/>
          <w:sz w:val="28"/>
        </w:rPr>
        <w:t>in</w:t>
      </w:r>
      <w:r w:rsidRPr="001774AF">
        <w:rPr>
          <w:rFonts w:ascii="Times New Roman" w:hAnsi="Times New Roman"/>
          <w:color w:val="000000"/>
          <w:sz w:val="28"/>
          <w:lang w:val="ru-RU"/>
        </w:rPr>
        <w:t>-</w:t>
      </w:r>
      <w:r>
        <w:rPr>
          <w:rFonts w:ascii="Times New Roman" w:hAnsi="Times New Roman"/>
          <w:color w:val="000000"/>
          <w:sz w:val="28"/>
        </w:rPr>
        <w:t>law</w:t>
      </w:r>
      <w:r w:rsidRPr="001774AF">
        <w:rPr>
          <w:rFonts w:ascii="Times New Roman" w:hAnsi="Times New Roman"/>
          <w:color w:val="000000"/>
          <w:sz w:val="28"/>
          <w:lang w:val="ru-RU"/>
        </w:rPr>
        <w:t xml:space="preserve">); </w:t>
      </w:r>
    </w:p>
    <w:p w:rsidR="00AF1BDF" w:rsidRPr="001774AF" w:rsidRDefault="00C026CE">
      <w:pPr>
        <w:spacing w:after="0" w:line="264" w:lineRule="auto"/>
        <w:ind w:firstLine="600"/>
        <w:jc w:val="both"/>
        <w:rPr>
          <w:lang w:val="ru-RU"/>
        </w:rPr>
      </w:pPr>
      <w:r w:rsidRPr="001774AF">
        <w:rPr>
          <w:rFonts w:ascii="Times New Roman" w:hAnsi="Times New Roman"/>
          <w:color w:val="000000"/>
          <w:sz w:val="28"/>
          <w:lang w:val="ru-RU"/>
        </w:rPr>
        <w:t>сложные прилагательные путём соединения основы прилагательного/числительного с основой существительного с добавлением суффикса -</w:t>
      </w:r>
      <w:r>
        <w:rPr>
          <w:rFonts w:ascii="Times New Roman" w:hAnsi="Times New Roman"/>
          <w:color w:val="000000"/>
          <w:sz w:val="28"/>
        </w:rPr>
        <w:t>ed</w:t>
      </w:r>
      <w:r w:rsidRPr="001774AF">
        <w:rPr>
          <w:rFonts w:ascii="Times New Roman" w:hAnsi="Times New Roman"/>
          <w:color w:val="000000"/>
          <w:sz w:val="28"/>
          <w:lang w:val="ru-RU"/>
        </w:rPr>
        <w:t xml:space="preserve"> (</w:t>
      </w:r>
      <w:r>
        <w:rPr>
          <w:rFonts w:ascii="Times New Roman" w:hAnsi="Times New Roman"/>
          <w:color w:val="000000"/>
          <w:sz w:val="28"/>
        </w:rPr>
        <w:t>blue</w:t>
      </w:r>
      <w:r w:rsidRPr="001774AF">
        <w:rPr>
          <w:rFonts w:ascii="Times New Roman" w:hAnsi="Times New Roman"/>
          <w:color w:val="000000"/>
          <w:sz w:val="28"/>
          <w:lang w:val="ru-RU"/>
        </w:rPr>
        <w:t>-</w:t>
      </w:r>
      <w:r>
        <w:rPr>
          <w:rFonts w:ascii="Times New Roman" w:hAnsi="Times New Roman"/>
          <w:color w:val="000000"/>
          <w:sz w:val="28"/>
        </w:rPr>
        <w:t>eyed</w:t>
      </w:r>
      <w:r w:rsidRPr="001774AF">
        <w:rPr>
          <w:rFonts w:ascii="Times New Roman" w:hAnsi="Times New Roman"/>
          <w:color w:val="000000"/>
          <w:sz w:val="28"/>
          <w:lang w:val="ru-RU"/>
        </w:rPr>
        <w:t xml:space="preserve">, </w:t>
      </w:r>
      <w:r>
        <w:rPr>
          <w:rFonts w:ascii="Times New Roman" w:hAnsi="Times New Roman"/>
          <w:color w:val="000000"/>
          <w:sz w:val="28"/>
        </w:rPr>
        <w:t>eight</w:t>
      </w:r>
      <w:r w:rsidRPr="001774AF">
        <w:rPr>
          <w:rFonts w:ascii="Times New Roman" w:hAnsi="Times New Roman"/>
          <w:color w:val="000000"/>
          <w:sz w:val="28"/>
          <w:lang w:val="ru-RU"/>
        </w:rPr>
        <w:t>-</w:t>
      </w:r>
      <w:r>
        <w:rPr>
          <w:rFonts w:ascii="Times New Roman" w:hAnsi="Times New Roman"/>
          <w:color w:val="000000"/>
          <w:sz w:val="28"/>
        </w:rPr>
        <w:t>legged</w:t>
      </w:r>
      <w:r w:rsidRPr="001774AF">
        <w:rPr>
          <w:rFonts w:ascii="Times New Roman" w:hAnsi="Times New Roman"/>
          <w:color w:val="000000"/>
          <w:sz w:val="28"/>
          <w:lang w:val="ru-RU"/>
        </w:rPr>
        <w:t xml:space="preserve">); </w:t>
      </w:r>
    </w:p>
    <w:p w:rsidR="00AF1BDF" w:rsidRPr="001774AF" w:rsidRDefault="00C026CE">
      <w:pPr>
        <w:spacing w:after="0" w:line="264" w:lineRule="auto"/>
        <w:ind w:firstLine="600"/>
        <w:jc w:val="both"/>
        <w:rPr>
          <w:lang w:val="ru-RU"/>
        </w:rPr>
      </w:pPr>
      <w:r w:rsidRPr="001774AF">
        <w:rPr>
          <w:rFonts w:ascii="Times New Roman" w:hAnsi="Times New Roman"/>
          <w:color w:val="000000"/>
          <w:sz w:val="28"/>
          <w:lang w:val="ru-RU"/>
        </w:rPr>
        <w:t xml:space="preserve">сложные прилагательные путём соединения наречия с основой причастия </w:t>
      </w:r>
      <w:r>
        <w:rPr>
          <w:rFonts w:ascii="Times New Roman" w:hAnsi="Times New Roman"/>
          <w:color w:val="000000"/>
          <w:sz w:val="28"/>
        </w:rPr>
        <w:t>II</w:t>
      </w:r>
      <w:r w:rsidRPr="001774AF">
        <w:rPr>
          <w:rFonts w:ascii="Times New Roman" w:hAnsi="Times New Roman"/>
          <w:color w:val="000000"/>
          <w:sz w:val="28"/>
          <w:lang w:val="ru-RU"/>
        </w:rPr>
        <w:t xml:space="preserve"> (</w:t>
      </w:r>
      <w:r>
        <w:rPr>
          <w:rFonts w:ascii="Times New Roman" w:hAnsi="Times New Roman"/>
          <w:color w:val="000000"/>
          <w:sz w:val="28"/>
        </w:rPr>
        <w:t>well</w:t>
      </w:r>
      <w:r w:rsidRPr="001774AF">
        <w:rPr>
          <w:rFonts w:ascii="Times New Roman" w:hAnsi="Times New Roman"/>
          <w:color w:val="000000"/>
          <w:sz w:val="28"/>
          <w:lang w:val="ru-RU"/>
        </w:rPr>
        <w:t>-</w:t>
      </w:r>
      <w:r>
        <w:rPr>
          <w:rFonts w:ascii="Times New Roman" w:hAnsi="Times New Roman"/>
          <w:color w:val="000000"/>
          <w:sz w:val="28"/>
        </w:rPr>
        <w:t>behaved</w:t>
      </w:r>
      <w:r w:rsidRPr="001774AF">
        <w:rPr>
          <w:rFonts w:ascii="Times New Roman" w:hAnsi="Times New Roman"/>
          <w:color w:val="000000"/>
          <w:sz w:val="28"/>
          <w:lang w:val="ru-RU"/>
        </w:rPr>
        <w:t xml:space="preserve">); </w:t>
      </w:r>
    </w:p>
    <w:p w:rsidR="00AF1BDF" w:rsidRPr="001774AF" w:rsidRDefault="00C026CE">
      <w:pPr>
        <w:spacing w:after="0" w:line="264" w:lineRule="auto"/>
        <w:ind w:firstLine="600"/>
        <w:jc w:val="both"/>
        <w:rPr>
          <w:lang w:val="ru-RU"/>
        </w:rPr>
      </w:pPr>
      <w:r w:rsidRPr="001774AF">
        <w:rPr>
          <w:rFonts w:ascii="Times New Roman" w:hAnsi="Times New Roman"/>
          <w:color w:val="000000"/>
          <w:sz w:val="28"/>
          <w:lang w:val="ru-RU"/>
        </w:rPr>
        <w:t xml:space="preserve">сложные прилагательные путём соединения основы прилагательного с основой причастия </w:t>
      </w:r>
      <w:r>
        <w:rPr>
          <w:rFonts w:ascii="Times New Roman" w:hAnsi="Times New Roman"/>
          <w:color w:val="000000"/>
          <w:sz w:val="28"/>
        </w:rPr>
        <w:t>I</w:t>
      </w:r>
      <w:r w:rsidRPr="001774AF">
        <w:rPr>
          <w:rFonts w:ascii="Times New Roman" w:hAnsi="Times New Roman"/>
          <w:color w:val="000000"/>
          <w:sz w:val="28"/>
          <w:lang w:val="ru-RU"/>
        </w:rPr>
        <w:t xml:space="preserve"> (</w:t>
      </w:r>
      <w:r>
        <w:rPr>
          <w:rFonts w:ascii="Times New Roman" w:hAnsi="Times New Roman"/>
          <w:color w:val="000000"/>
          <w:sz w:val="28"/>
        </w:rPr>
        <w:t>nice</w:t>
      </w:r>
      <w:r w:rsidRPr="001774AF">
        <w:rPr>
          <w:rFonts w:ascii="Times New Roman" w:hAnsi="Times New Roman"/>
          <w:color w:val="000000"/>
          <w:sz w:val="28"/>
          <w:lang w:val="ru-RU"/>
        </w:rPr>
        <w:t>-</w:t>
      </w:r>
      <w:r>
        <w:rPr>
          <w:rFonts w:ascii="Times New Roman" w:hAnsi="Times New Roman"/>
          <w:color w:val="000000"/>
          <w:sz w:val="28"/>
        </w:rPr>
        <w:t>looking</w:t>
      </w:r>
      <w:r w:rsidRPr="001774AF">
        <w:rPr>
          <w:rFonts w:ascii="Times New Roman" w:hAnsi="Times New Roman"/>
          <w:color w:val="000000"/>
          <w:sz w:val="28"/>
          <w:lang w:val="ru-RU"/>
        </w:rPr>
        <w:t xml:space="preserve">); </w:t>
      </w:r>
    </w:p>
    <w:p w:rsidR="00AF1BDF" w:rsidRPr="001774AF" w:rsidRDefault="00C026CE">
      <w:pPr>
        <w:spacing w:after="0" w:line="264" w:lineRule="auto"/>
        <w:ind w:firstLine="600"/>
        <w:jc w:val="both"/>
        <w:rPr>
          <w:lang w:val="ru-RU"/>
        </w:rPr>
      </w:pPr>
      <w:r w:rsidRPr="001774AF">
        <w:rPr>
          <w:rFonts w:ascii="Times New Roman" w:hAnsi="Times New Roman"/>
          <w:color w:val="000000"/>
          <w:sz w:val="28"/>
          <w:lang w:val="ru-RU"/>
        </w:rPr>
        <w:t>с использованием конверсии:</w:t>
      </w:r>
    </w:p>
    <w:p w:rsidR="00AF1BDF" w:rsidRPr="001774AF" w:rsidRDefault="00C026CE">
      <w:pPr>
        <w:spacing w:after="0" w:line="264" w:lineRule="auto"/>
        <w:ind w:firstLine="600"/>
        <w:jc w:val="both"/>
        <w:rPr>
          <w:lang w:val="ru-RU"/>
        </w:rPr>
      </w:pPr>
      <w:r w:rsidRPr="001774AF">
        <w:rPr>
          <w:rFonts w:ascii="Times New Roman" w:hAnsi="Times New Roman"/>
          <w:color w:val="000000"/>
          <w:sz w:val="28"/>
          <w:lang w:val="ru-RU"/>
        </w:rPr>
        <w:t>образование имён существительных от неопределённых форм глаголов (</w:t>
      </w:r>
      <w:r>
        <w:rPr>
          <w:rFonts w:ascii="Times New Roman" w:hAnsi="Times New Roman"/>
          <w:color w:val="000000"/>
          <w:sz w:val="28"/>
        </w:rPr>
        <w:t>to</w:t>
      </w:r>
      <w:r w:rsidRPr="001774AF">
        <w:rPr>
          <w:rFonts w:ascii="Times New Roman" w:hAnsi="Times New Roman"/>
          <w:color w:val="000000"/>
          <w:sz w:val="28"/>
          <w:lang w:val="ru-RU"/>
        </w:rPr>
        <w:t xml:space="preserve"> </w:t>
      </w:r>
      <w:r>
        <w:rPr>
          <w:rFonts w:ascii="Times New Roman" w:hAnsi="Times New Roman"/>
          <w:color w:val="000000"/>
          <w:sz w:val="28"/>
        </w:rPr>
        <w:t>run</w:t>
      </w:r>
      <w:r w:rsidRPr="001774AF">
        <w:rPr>
          <w:rFonts w:ascii="Times New Roman" w:hAnsi="Times New Roman"/>
          <w:color w:val="000000"/>
          <w:sz w:val="28"/>
          <w:lang w:val="ru-RU"/>
        </w:rPr>
        <w:t xml:space="preserve"> – </w:t>
      </w:r>
      <w:r>
        <w:rPr>
          <w:rFonts w:ascii="Times New Roman" w:hAnsi="Times New Roman"/>
          <w:color w:val="000000"/>
          <w:sz w:val="28"/>
        </w:rPr>
        <w:t>a</w:t>
      </w:r>
      <w:r w:rsidRPr="001774AF">
        <w:rPr>
          <w:rFonts w:ascii="Times New Roman" w:hAnsi="Times New Roman"/>
          <w:color w:val="000000"/>
          <w:sz w:val="28"/>
          <w:lang w:val="ru-RU"/>
        </w:rPr>
        <w:t xml:space="preserve"> </w:t>
      </w:r>
      <w:r>
        <w:rPr>
          <w:rFonts w:ascii="Times New Roman" w:hAnsi="Times New Roman"/>
          <w:color w:val="000000"/>
          <w:sz w:val="28"/>
        </w:rPr>
        <w:t>run</w:t>
      </w:r>
      <w:r w:rsidRPr="001774AF">
        <w:rPr>
          <w:rFonts w:ascii="Times New Roman" w:hAnsi="Times New Roman"/>
          <w:color w:val="000000"/>
          <w:sz w:val="28"/>
          <w:lang w:val="ru-RU"/>
        </w:rPr>
        <w:t xml:space="preserve">); </w:t>
      </w:r>
    </w:p>
    <w:p w:rsidR="00AF1BDF" w:rsidRPr="001774AF" w:rsidRDefault="00C026CE">
      <w:pPr>
        <w:spacing w:after="0" w:line="264" w:lineRule="auto"/>
        <w:ind w:firstLine="600"/>
        <w:jc w:val="both"/>
        <w:rPr>
          <w:lang w:val="ru-RU"/>
        </w:rPr>
      </w:pPr>
      <w:r w:rsidRPr="001774AF">
        <w:rPr>
          <w:rFonts w:ascii="Times New Roman" w:hAnsi="Times New Roman"/>
          <w:color w:val="000000"/>
          <w:sz w:val="28"/>
          <w:lang w:val="ru-RU"/>
        </w:rPr>
        <w:t>имён существительных от прилагательных (</w:t>
      </w:r>
      <w:r>
        <w:rPr>
          <w:rFonts w:ascii="Times New Roman" w:hAnsi="Times New Roman"/>
          <w:color w:val="000000"/>
          <w:sz w:val="28"/>
        </w:rPr>
        <w:t>rich</w:t>
      </w:r>
      <w:r w:rsidRPr="001774AF">
        <w:rPr>
          <w:rFonts w:ascii="Times New Roman" w:hAnsi="Times New Roman"/>
          <w:color w:val="000000"/>
          <w:sz w:val="28"/>
          <w:lang w:val="ru-RU"/>
        </w:rPr>
        <w:t xml:space="preserve"> </w:t>
      </w:r>
      <w:r>
        <w:rPr>
          <w:rFonts w:ascii="Times New Roman" w:hAnsi="Times New Roman"/>
          <w:color w:val="000000"/>
          <w:sz w:val="28"/>
        </w:rPr>
        <w:t>people</w:t>
      </w:r>
      <w:r w:rsidRPr="001774AF">
        <w:rPr>
          <w:rFonts w:ascii="Times New Roman" w:hAnsi="Times New Roman"/>
          <w:color w:val="000000"/>
          <w:sz w:val="28"/>
          <w:lang w:val="ru-RU"/>
        </w:rPr>
        <w:t xml:space="preserve"> – </w:t>
      </w:r>
      <w:r>
        <w:rPr>
          <w:rFonts w:ascii="Times New Roman" w:hAnsi="Times New Roman"/>
          <w:color w:val="000000"/>
          <w:sz w:val="28"/>
        </w:rPr>
        <w:t>the</w:t>
      </w:r>
      <w:r w:rsidRPr="001774AF">
        <w:rPr>
          <w:rFonts w:ascii="Times New Roman" w:hAnsi="Times New Roman"/>
          <w:color w:val="000000"/>
          <w:sz w:val="28"/>
          <w:lang w:val="ru-RU"/>
        </w:rPr>
        <w:t xml:space="preserve"> </w:t>
      </w:r>
      <w:r>
        <w:rPr>
          <w:rFonts w:ascii="Times New Roman" w:hAnsi="Times New Roman"/>
          <w:color w:val="000000"/>
          <w:sz w:val="28"/>
        </w:rPr>
        <w:t>rich</w:t>
      </w:r>
      <w:r w:rsidRPr="001774AF">
        <w:rPr>
          <w:rFonts w:ascii="Times New Roman" w:hAnsi="Times New Roman"/>
          <w:color w:val="000000"/>
          <w:sz w:val="28"/>
          <w:lang w:val="ru-RU"/>
        </w:rPr>
        <w:t xml:space="preserve">); </w:t>
      </w:r>
    </w:p>
    <w:p w:rsidR="00AF1BDF" w:rsidRPr="001774AF" w:rsidRDefault="00C026CE">
      <w:pPr>
        <w:spacing w:after="0" w:line="264" w:lineRule="auto"/>
        <w:ind w:firstLine="600"/>
        <w:jc w:val="both"/>
        <w:rPr>
          <w:lang w:val="ru-RU"/>
        </w:rPr>
      </w:pPr>
      <w:r w:rsidRPr="001774AF">
        <w:rPr>
          <w:rFonts w:ascii="Times New Roman" w:hAnsi="Times New Roman"/>
          <w:color w:val="000000"/>
          <w:sz w:val="28"/>
          <w:lang w:val="ru-RU"/>
        </w:rPr>
        <w:t>глаголов от имён существительных (</w:t>
      </w:r>
      <w:r>
        <w:rPr>
          <w:rFonts w:ascii="Times New Roman" w:hAnsi="Times New Roman"/>
          <w:color w:val="000000"/>
          <w:sz w:val="28"/>
        </w:rPr>
        <w:t>a</w:t>
      </w:r>
      <w:r w:rsidRPr="001774AF">
        <w:rPr>
          <w:rFonts w:ascii="Times New Roman" w:hAnsi="Times New Roman"/>
          <w:color w:val="000000"/>
          <w:sz w:val="28"/>
          <w:lang w:val="ru-RU"/>
        </w:rPr>
        <w:t xml:space="preserve"> </w:t>
      </w:r>
      <w:r>
        <w:rPr>
          <w:rFonts w:ascii="Times New Roman" w:hAnsi="Times New Roman"/>
          <w:color w:val="000000"/>
          <w:sz w:val="28"/>
        </w:rPr>
        <w:t>hand</w:t>
      </w:r>
      <w:r w:rsidRPr="001774AF">
        <w:rPr>
          <w:rFonts w:ascii="Times New Roman" w:hAnsi="Times New Roman"/>
          <w:color w:val="000000"/>
          <w:sz w:val="28"/>
          <w:lang w:val="ru-RU"/>
        </w:rPr>
        <w:t xml:space="preserve"> – </w:t>
      </w:r>
      <w:r>
        <w:rPr>
          <w:rFonts w:ascii="Times New Roman" w:hAnsi="Times New Roman"/>
          <w:color w:val="000000"/>
          <w:sz w:val="28"/>
        </w:rPr>
        <w:t>to</w:t>
      </w:r>
      <w:r w:rsidRPr="001774AF">
        <w:rPr>
          <w:rFonts w:ascii="Times New Roman" w:hAnsi="Times New Roman"/>
          <w:color w:val="000000"/>
          <w:sz w:val="28"/>
          <w:lang w:val="ru-RU"/>
        </w:rPr>
        <w:t xml:space="preserve"> </w:t>
      </w:r>
      <w:r>
        <w:rPr>
          <w:rFonts w:ascii="Times New Roman" w:hAnsi="Times New Roman"/>
          <w:color w:val="000000"/>
          <w:sz w:val="28"/>
        </w:rPr>
        <w:t>hand</w:t>
      </w:r>
      <w:r w:rsidRPr="001774AF">
        <w:rPr>
          <w:rFonts w:ascii="Times New Roman" w:hAnsi="Times New Roman"/>
          <w:color w:val="000000"/>
          <w:sz w:val="28"/>
          <w:lang w:val="ru-RU"/>
        </w:rPr>
        <w:t xml:space="preserve">); </w:t>
      </w:r>
    </w:p>
    <w:p w:rsidR="00AF1BDF" w:rsidRPr="001774AF" w:rsidRDefault="00C026CE">
      <w:pPr>
        <w:spacing w:after="0" w:line="264" w:lineRule="auto"/>
        <w:ind w:firstLine="600"/>
        <w:jc w:val="both"/>
        <w:rPr>
          <w:lang w:val="ru-RU"/>
        </w:rPr>
      </w:pPr>
      <w:r w:rsidRPr="001774AF">
        <w:rPr>
          <w:rFonts w:ascii="Times New Roman" w:hAnsi="Times New Roman"/>
          <w:color w:val="000000"/>
          <w:sz w:val="28"/>
          <w:lang w:val="ru-RU"/>
        </w:rPr>
        <w:lastRenderedPageBreak/>
        <w:t>глаголов от имён прилагательных (</w:t>
      </w:r>
      <w:r>
        <w:rPr>
          <w:rFonts w:ascii="Times New Roman" w:hAnsi="Times New Roman"/>
          <w:color w:val="000000"/>
          <w:sz w:val="28"/>
        </w:rPr>
        <w:t>cool</w:t>
      </w:r>
      <w:r w:rsidRPr="001774AF">
        <w:rPr>
          <w:rFonts w:ascii="Times New Roman" w:hAnsi="Times New Roman"/>
          <w:color w:val="000000"/>
          <w:sz w:val="28"/>
          <w:lang w:val="ru-RU"/>
        </w:rPr>
        <w:t xml:space="preserve"> – </w:t>
      </w:r>
      <w:r>
        <w:rPr>
          <w:rFonts w:ascii="Times New Roman" w:hAnsi="Times New Roman"/>
          <w:color w:val="000000"/>
          <w:sz w:val="28"/>
        </w:rPr>
        <w:t>to</w:t>
      </w:r>
      <w:r w:rsidRPr="001774AF">
        <w:rPr>
          <w:rFonts w:ascii="Times New Roman" w:hAnsi="Times New Roman"/>
          <w:color w:val="000000"/>
          <w:sz w:val="28"/>
          <w:lang w:val="ru-RU"/>
        </w:rPr>
        <w:t xml:space="preserve"> </w:t>
      </w:r>
      <w:r>
        <w:rPr>
          <w:rFonts w:ascii="Times New Roman" w:hAnsi="Times New Roman"/>
          <w:color w:val="000000"/>
          <w:sz w:val="28"/>
        </w:rPr>
        <w:t>cool</w:t>
      </w:r>
      <w:r w:rsidRPr="001774AF">
        <w:rPr>
          <w:rFonts w:ascii="Times New Roman" w:hAnsi="Times New Roman"/>
          <w:color w:val="000000"/>
          <w:sz w:val="28"/>
          <w:lang w:val="ru-RU"/>
        </w:rPr>
        <w:t>);</w:t>
      </w:r>
    </w:p>
    <w:p w:rsidR="00AF1BDF" w:rsidRPr="001774AF" w:rsidRDefault="00C026CE">
      <w:pPr>
        <w:spacing w:after="0" w:line="264" w:lineRule="auto"/>
        <w:ind w:firstLine="600"/>
        <w:jc w:val="both"/>
        <w:rPr>
          <w:lang w:val="ru-RU"/>
        </w:rPr>
      </w:pPr>
      <w:r w:rsidRPr="001774AF">
        <w:rPr>
          <w:rFonts w:ascii="Times New Roman" w:hAnsi="Times New Roman"/>
          <w:color w:val="000000"/>
          <w:sz w:val="28"/>
          <w:lang w:val="ru-RU"/>
        </w:rPr>
        <w:t>распознавать и употреблять в устной и письменной речи имена прилагательные на -</w:t>
      </w:r>
      <w:r>
        <w:rPr>
          <w:rFonts w:ascii="Times New Roman" w:hAnsi="Times New Roman"/>
          <w:color w:val="000000"/>
          <w:sz w:val="28"/>
        </w:rPr>
        <w:t>ed</w:t>
      </w:r>
      <w:r w:rsidRPr="001774AF">
        <w:rPr>
          <w:rFonts w:ascii="Times New Roman" w:hAnsi="Times New Roman"/>
          <w:color w:val="000000"/>
          <w:sz w:val="28"/>
          <w:lang w:val="ru-RU"/>
        </w:rPr>
        <w:t xml:space="preserve"> и -</w:t>
      </w:r>
      <w:r>
        <w:rPr>
          <w:rFonts w:ascii="Times New Roman" w:hAnsi="Times New Roman"/>
          <w:color w:val="000000"/>
          <w:sz w:val="28"/>
        </w:rPr>
        <w:t>ing</w:t>
      </w:r>
      <w:r w:rsidRPr="001774AF">
        <w:rPr>
          <w:rFonts w:ascii="Times New Roman" w:hAnsi="Times New Roman"/>
          <w:color w:val="000000"/>
          <w:sz w:val="28"/>
          <w:lang w:val="ru-RU"/>
        </w:rPr>
        <w:t xml:space="preserve"> (</w:t>
      </w:r>
      <w:r>
        <w:rPr>
          <w:rFonts w:ascii="Times New Roman" w:hAnsi="Times New Roman"/>
          <w:color w:val="000000"/>
          <w:sz w:val="28"/>
        </w:rPr>
        <w:t>excited</w:t>
      </w:r>
      <w:r w:rsidRPr="001774AF">
        <w:rPr>
          <w:rFonts w:ascii="Times New Roman" w:hAnsi="Times New Roman"/>
          <w:color w:val="000000"/>
          <w:sz w:val="28"/>
          <w:lang w:val="ru-RU"/>
        </w:rPr>
        <w:t xml:space="preserve"> – </w:t>
      </w:r>
      <w:r>
        <w:rPr>
          <w:rFonts w:ascii="Times New Roman" w:hAnsi="Times New Roman"/>
          <w:color w:val="000000"/>
          <w:sz w:val="28"/>
        </w:rPr>
        <w:t>exciting</w:t>
      </w:r>
      <w:r w:rsidRPr="001774AF">
        <w:rPr>
          <w:rFonts w:ascii="Times New Roman" w:hAnsi="Times New Roman"/>
          <w:color w:val="000000"/>
          <w:sz w:val="28"/>
          <w:lang w:val="ru-RU"/>
        </w:rPr>
        <w:t>);</w:t>
      </w:r>
    </w:p>
    <w:p w:rsidR="00AF1BDF" w:rsidRPr="001774AF" w:rsidRDefault="00C026CE">
      <w:pPr>
        <w:spacing w:after="0" w:line="264" w:lineRule="auto"/>
        <w:ind w:firstLine="600"/>
        <w:jc w:val="both"/>
        <w:rPr>
          <w:lang w:val="ru-RU"/>
        </w:rPr>
      </w:pPr>
      <w:r w:rsidRPr="001774AF">
        <w:rPr>
          <w:rFonts w:ascii="Times New Roman" w:hAnsi="Times New Roman"/>
          <w:color w:val="000000"/>
          <w:sz w:val="28"/>
          <w:lang w:val="ru-RU"/>
        </w:rPr>
        <w:t xml:space="preserve">распознавать и употреблять </w:t>
      </w:r>
      <w:proofErr w:type="gramStart"/>
      <w:r w:rsidRPr="001774AF">
        <w:rPr>
          <w:rFonts w:ascii="Times New Roman" w:hAnsi="Times New Roman"/>
          <w:color w:val="000000"/>
          <w:sz w:val="28"/>
          <w:lang w:val="ru-RU"/>
        </w:rPr>
        <w:t>в устной и письменной речи</w:t>
      </w:r>
      <w:proofErr w:type="gramEnd"/>
      <w:r w:rsidRPr="001774AF">
        <w:rPr>
          <w:rFonts w:ascii="Times New Roman" w:hAnsi="Times New Roman"/>
          <w:color w:val="000000"/>
          <w:sz w:val="28"/>
          <w:lang w:val="ru-RU"/>
        </w:rPr>
        <w:t xml:space="preserve"> изученные многозначные лексические единицы, синонимы, антонимы, интернациональные слова, наиболее частотные фразовые глаголы, сокращения и аббревиатуры;</w:t>
      </w:r>
    </w:p>
    <w:p w:rsidR="00AF1BDF" w:rsidRPr="001774AF" w:rsidRDefault="00C026CE">
      <w:pPr>
        <w:spacing w:after="0" w:line="264" w:lineRule="auto"/>
        <w:ind w:firstLine="600"/>
        <w:jc w:val="both"/>
        <w:rPr>
          <w:lang w:val="ru-RU"/>
        </w:rPr>
      </w:pPr>
      <w:r w:rsidRPr="001774AF">
        <w:rPr>
          <w:rFonts w:ascii="Times New Roman" w:hAnsi="Times New Roman"/>
          <w:color w:val="000000"/>
          <w:sz w:val="28"/>
          <w:lang w:val="ru-RU"/>
        </w:rPr>
        <w:t>распознавать и употреблять в устной и письменной речи различные средства связи для обеспечения целостности и логичности устного/письменного высказывания;</w:t>
      </w:r>
    </w:p>
    <w:p w:rsidR="00AF1BDF" w:rsidRPr="001774AF" w:rsidRDefault="00C026CE">
      <w:pPr>
        <w:spacing w:after="0" w:line="264" w:lineRule="auto"/>
        <w:ind w:firstLine="600"/>
        <w:jc w:val="both"/>
        <w:rPr>
          <w:lang w:val="ru-RU"/>
        </w:rPr>
      </w:pPr>
      <w:r w:rsidRPr="001774AF">
        <w:rPr>
          <w:rFonts w:ascii="Times New Roman" w:hAnsi="Times New Roman"/>
          <w:color w:val="000000"/>
          <w:sz w:val="28"/>
          <w:lang w:val="ru-RU"/>
        </w:rPr>
        <w:t>знать и понимать особенности структуры простых и сложных предложений и различных коммуникативных типов предложений английского языка;</w:t>
      </w:r>
    </w:p>
    <w:p w:rsidR="00AF1BDF" w:rsidRPr="001774AF" w:rsidRDefault="00C026CE">
      <w:pPr>
        <w:spacing w:after="0" w:line="264" w:lineRule="auto"/>
        <w:ind w:firstLine="600"/>
        <w:jc w:val="both"/>
        <w:rPr>
          <w:lang w:val="ru-RU"/>
        </w:rPr>
      </w:pPr>
      <w:r w:rsidRPr="001774AF">
        <w:rPr>
          <w:rFonts w:ascii="Times New Roman" w:hAnsi="Times New Roman"/>
          <w:color w:val="000000"/>
          <w:sz w:val="28"/>
          <w:lang w:val="ru-RU"/>
        </w:rPr>
        <w:t>распознавать и употреблять в устной и письменной речи:</w:t>
      </w:r>
    </w:p>
    <w:p w:rsidR="00AF1BDF" w:rsidRPr="001774AF" w:rsidRDefault="00C026CE">
      <w:pPr>
        <w:spacing w:after="0" w:line="264" w:lineRule="auto"/>
        <w:ind w:firstLine="600"/>
        <w:jc w:val="both"/>
        <w:rPr>
          <w:lang w:val="ru-RU"/>
        </w:rPr>
      </w:pPr>
      <w:r w:rsidRPr="001774AF">
        <w:rPr>
          <w:rFonts w:ascii="Times New Roman" w:hAnsi="Times New Roman"/>
          <w:color w:val="000000"/>
          <w:sz w:val="28"/>
          <w:lang w:val="ru-RU"/>
        </w:rPr>
        <w:t xml:space="preserve">предложения, в том числе с несколькими обстоятельствами, следующими в определённом порядке; </w:t>
      </w:r>
    </w:p>
    <w:p w:rsidR="00AF1BDF" w:rsidRPr="001774AF" w:rsidRDefault="00C026CE">
      <w:pPr>
        <w:spacing w:after="0" w:line="264" w:lineRule="auto"/>
        <w:ind w:firstLine="600"/>
        <w:jc w:val="both"/>
        <w:rPr>
          <w:lang w:val="ru-RU"/>
        </w:rPr>
      </w:pPr>
      <w:r w:rsidRPr="001774AF">
        <w:rPr>
          <w:rFonts w:ascii="Times New Roman" w:hAnsi="Times New Roman"/>
          <w:color w:val="000000"/>
          <w:sz w:val="28"/>
          <w:lang w:val="ru-RU"/>
        </w:rPr>
        <w:t xml:space="preserve">предложения с начальным </w:t>
      </w:r>
      <w:r>
        <w:rPr>
          <w:rFonts w:ascii="Times New Roman" w:hAnsi="Times New Roman"/>
          <w:color w:val="000000"/>
          <w:sz w:val="28"/>
        </w:rPr>
        <w:t>It</w:t>
      </w:r>
      <w:r w:rsidRPr="001774AF">
        <w:rPr>
          <w:rFonts w:ascii="Times New Roman" w:hAnsi="Times New Roman"/>
          <w:color w:val="000000"/>
          <w:sz w:val="28"/>
          <w:lang w:val="ru-RU"/>
        </w:rPr>
        <w:t xml:space="preserve">; </w:t>
      </w:r>
    </w:p>
    <w:p w:rsidR="00AF1BDF" w:rsidRPr="001774AF" w:rsidRDefault="00C026CE">
      <w:pPr>
        <w:spacing w:after="0" w:line="264" w:lineRule="auto"/>
        <w:ind w:firstLine="600"/>
        <w:jc w:val="both"/>
        <w:rPr>
          <w:lang w:val="ru-RU"/>
        </w:rPr>
      </w:pPr>
      <w:r w:rsidRPr="001774AF">
        <w:rPr>
          <w:rFonts w:ascii="Times New Roman" w:hAnsi="Times New Roman"/>
          <w:color w:val="000000"/>
          <w:sz w:val="28"/>
          <w:lang w:val="ru-RU"/>
        </w:rPr>
        <w:t xml:space="preserve">предложения с начальным </w:t>
      </w:r>
      <w:r>
        <w:rPr>
          <w:rFonts w:ascii="Times New Roman" w:hAnsi="Times New Roman"/>
          <w:color w:val="000000"/>
          <w:sz w:val="28"/>
        </w:rPr>
        <w:t>There</w:t>
      </w:r>
      <w:r w:rsidRPr="001774AF">
        <w:rPr>
          <w:rFonts w:ascii="Times New Roman" w:hAnsi="Times New Roman"/>
          <w:color w:val="000000"/>
          <w:sz w:val="28"/>
          <w:lang w:val="ru-RU"/>
        </w:rPr>
        <w:t xml:space="preserve"> + </w:t>
      </w:r>
      <w:r>
        <w:rPr>
          <w:rFonts w:ascii="Times New Roman" w:hAnsi="Times New Roman"/>
          <w:color w:val="000000"/>
          <w:sz w:val="28"/>
        </w:rPr>
        <w:t>to</w:t>
      </w:r>
      <w:r w:rsidRPr="001774AF">
        <w:rPr>
          <w:rFonts w:ascii="Times New Roman" w:hAnsi="Times New Roman"/>
          <w:color w:val="000000"/>
          <w:sz w:val="28"/>
          <w:lang w:val="ru-RU"/>
        </w:rPr>
        <w:t xml:space="preserve"> </w:t>
      </w:r>
      <w:r>
        <w:rPr>
          <w:rFonts w:ascii="Times New Roman" w:hAnsi="Times New Roman"/>
          <w:color w:val="000000"/>
          <w:sz w:val="28"/>
        </w:rPr>
        <w:t>be</w:t>
      </w:r>
      <w:r w:rsidRPr="001774AF">
        <w:rPr>
          <w:rFonts w:ascii="Times New Roman" w:hAnsi="Times New Roman"/>
          <w:color w:val="000000"/>
          <w:sz w:val="28"/>
          <w:lang w:val="ru-RU"/>
        </w:rPr>
        <w:t xml:space="preserve">; </w:t>
      </w:r>
    </w:p>
    <w:p w:rsidR="00AF1BDF" w:rsidRPr="001774AF" w:rsidRDefault="00C026CE">
      <w:pPr>
        <w:spacing w:after="0" w:line="264" w:lineRule="auto"/>
        <w:ind w:firstLine="600"/>
        <w:jc w:val="both"/>
        <w:rPr>
          <w:lang w:val="ru-RU"/>
        </w:rPr>
      </w:pPr>
      <w:r w:rsidRPr="001774AF">
        <w:rPr>
          <w:rFonts w:ascii="Times New Roman" w:hAnsi="Times New Roman"/>
          <w:color w:val="000000"/>
          <w:sz w:val="28"/>
          <w:lang w:val="ru-RU"/>
        </w:rPr>
        <w:t xml:space="preserve">предложения с глагольными конструкциями, содержащими глаголы-связки </w:t>
      </w:r>
      <w:r>
        <w:rPr>
          <w:rFonts w:ascii="Times New Roman" w:hAnsi="Times New Roman"/>
          <w:color w:val="000000"/>
          <w:sz w:val="28"/>
        </w:rPr>
        <w:t>to</w:t>
      </w:r>
      <w:r w:rsidRPr="001774AF">
        <w:rPr>
          <w:rFonts w:ascii="Times New Roman" w:hAnsi="Times New Roman"/>
          <w:color w:val="000000"/>
          <w:sz w:val="28"/>
          <w:lang w:val="ru-RU"/>
        </w:rPr>
        <w:t xml:space="preserve"> </w:t>
      </w:r>
      <w:r>
        <w:rPr>
          <w:rFonts w:ascii="Times New Roman" w:hAnsi="Times New Roman"/>
          <w:color w:val="000000"/>
          <w:sz w:val="28"/>
        </w:rPr>
        <w:t>be</w:t>
      </w:r>
      <w:r w:rsidRPr="001774AF">
        <w:rPr>
          <w:rFonts w:ascii="Times New Roman" w:hAnsi="Times New Roman"/>
          <w:color w:val="000000"/>
          <w:sz w:val="28"/>
          <w:lang w:val="ru-RU"/>
        </w:rPr>
        <w:t xml:space="preserve">, </w:t>
      </w:r>
      <w:r>
        <w:rPr>
          <w:rFonts w:ascii="Times New Roman" w:hAnsi="Times New Roman"/>
          <w:color w:val="000000"/>
          <w:sz w:val="28"/>
        </w:rPr>
        <w:t>to</w:t>
      </w:r>
      <w:r w:rsidRPr="001774AF">
        <w:rPr>
          <w:rFonts w:ascii="Times New Roman" w:hAnsi="Times New Roman"/>
          <w:color w:val="000000"/>
          <w:sz w:val="28"/>
          <w:lang w:val="ru-RU"/>
        </w:rPr>
        <w:t xml:space="preserve"> </w:t>
      </w:r>
      <w:r>
        <w:rPr>
          <w:rFonts w:ascii="Times New Roman" w:hAnsi="Times New Roman"/>
          <w:color w:val="000000"/>
          <w:sz w:val="28"/>
        </w:rPr>
        <w:t>look</w:t>
      </w:r>
      <w:r w:rsidRPr="001774AF">
        <w:rPr>
          <w:rFonts w:ascii="Times New Roman" w:hAnsi="Times New Roman"/>
          <w:color w:val="000000"/>
          <w:sz w:val="28"/>
          <w:lang w:val="ru-RU"/>
        </w:rPr>
        <w:t xml:space="preserve">, </w:t>
      </w:r>
      <w:r>
        <w:rPr>
          <w:rFonts w:ascii="Times New Roman" w:hAnsi="Times New Roman"/>
          <w:color w:val="000000"/>
          <w:sz w:val="28"/>
        </w:rPr>
        <w:t>to</w:t>
      </w:r>
      <w:r w:rsidRPr="001774AF">
        <w:rPr>
          <w:rFonts w:ascii="Times New Roman" w:hAnsi="Times New Roman"/>
          <w:color w:val="000000"/>
          <w:sz w:val="28"/>
          <w:lang w:val="ru-RU"/>
        </w:rPr>
        <w:t xml:space="preserve"> </w:t>
      </w:r>
      <w:r>
        <w:rPr>
          <w:rFonts w:ascii="Times New Roman" w:hAnsi="Times New Roman"/>
          <w:color w:val="000000"/>
          <w:sz w:val="28"/>
        </w:rPr>
        <w:t>seem</w:t>
      </w:r>
      <w:r w:rsidRPr="001774AF">
        <w:rPr>
          <w:rFonts w:ascii="Times New Roman" w:hAnsi="Times New Roman"/>
          <w:color w:val="000000"/>
          <w:sz w:val="28"/>
          <w:lang w:val="ru-RU"/>
        </w:rPr>
        <w:t xml:space="preserve">, </w:t>
      </w:r>
      <w:r>
        <w:rPr>
          <w:rFonts w:ascii="Times New Roman" w:hAnsi="Times New Roman"/>
          <w:color w:val="000000"/>
          <w:sz w:val="28"/>
        </w:rPr>
        <w:t>to</w:t>
      </w:r>
      <w:r w:rsidRPr="001774AF">
        <w:rPr>
          <w:rFonts w:ascii="Times New Roman" w:hAnsi="Times New Roman"/>
          <w:color w:val="000000"/>
          <w:sz w:val="28"/>
          <w:lang w:val="ru-RU"/>
        </w:rPr>
        <w:t xml:space="preserve"> </w:t>
      </w:r>
      <w:r>
        <w:rPr>
          <w:rFonts w:ascii="Times New Roman" w:hAnsi="Times New Roman"/>
          <w:color w:val="000000"/>
          <w:sz w:val="28"/>
        </w:rPr>
        <w:t>feel</w:t>
      </w:r>
      <w:r w:rsidRPr="001774AF">
        <w:rPr>
          <w:rFonts w:ascii="Times New Roman" w:hAnsi="Times New Roman"/>
          <w:color w:val="000000"/>
          <w:sz w:val="28"/>
          <w:lang w:val="ru-RU"/>
        </w:rPr>
        <w:t xml:space="preserve">; </w:t>
      </w:r>
    </w:p>
    <w:p w:rsidR="00AF1BDF" w:rsidRPr="001774AF" w:rsidRDefault="00C026CE">
      <w:pPr>
        <w:spacing w:after="0" w:line="264" w:lineRule="auto"/>
        <w:ind w:firstLine="600"/>
        <w:jc w:val="both"/>
        <w:rPr>
          <w:lang w:val="ru-RU"/>
        </w:rPr>
      </w:pPr>
      <w:r w:rsidRPr="001774AF">
        <w:rPr>
          <w:rFonts w:ascii="Times New Roman" w:hAnsi="Times New Roman"/>
          <w:color w:val="000000"/>
          <w:sz w:val="28"/>
          <w:lang w:val="ru-RU"/>
        </w:rPr>
        <w:t xml:space="preserve">предложения </w:t>
      </w:r>
      <w:r>
        <w:rPr>
          <w:rFonts w:ascii="Times New Roman" w:hAnsi="Times New Roman"/>
          <w:color w:val="000000"/>
          <w:sz w:val="28"/>
        </w:rPr>
        <w:t>c</w:t>
      </w:r>
      <w:r w:rsidRPr="001774AF">
        <w:rPr>
          <w:rFonts w:ascii="Times New Roman" w:hAnsi="Times New Roman"/>
          <w:color w:val="000000"/>
          <w:sz w:val="28"/>
          <w:lang w:val="ru-RU"/>
        </w:rPr>
        <w:t xml:space="preserve">о сложным подлежащим – </w:t>
      </w:r>
      <w:r>
        <w:rPr>
          <w:rFonts w:ascii="Times New Roman" w:hAnsi="Times New Roman"/>
          <w:color w:val="000000"/>
          <w:sz w:val="28"/>
        </w:rPr>
        <w:t>Complex</w:t>
      </w:r>
      <w:r w:rsidRPr="001774AF">
        <w:rPr>
          <w:rFonts w:ascii="Times New Roman" w:hAnsi="Times New Roman"/>
          <w:color w:val="000000"/>
          <w:sz w:val="28"/>
          <w:lang w:val="ru-RU"/>
        </w:rPr>
        <w:t xml:space="preserve"> </w:t>
      </w:r>
      <w:r>
        <w:rPr>
          <w:rFonts w:ascii="Times New Roman" w:hAnsi="Times New Roman"/>
          <w:color w:val="000000"/>
          <w:sz w:val="28"/>
        </w:rPr>
        <w:t>Subject</w:t>
      </w:r>
      <w:r w:rsidRPr="001774AF">
        <w:rPr>
          <w:rFonts w:ascii="Times New Roman" w:hAnsi="Times New Roman"/>
          <w:color w:val="000000"/>
          <w:sz w:val="28"/>
          <w:lang w:val="ru-RU"/>
        </w:rPr>
        <w:t>;</w:t>
      </w:r>
    </w:p>
    <w:p w:rsidR="00AF1BDF" w:rsidRPr="001774AF" w:rsidRDefault="00C026CE">
      <w:pPr>
        <w:spacing w:after="0" w:line="264" w:lineRule="auto"/>
        <w:ind w:firstLine="600"/>
        <w:jc w:val="both"/>
        <w:rPr>
          <w:lang w:val="ru-RU"/>
        </w:rPr>
      </w:pPr>
      <w:r w:rsidRPr="001774AF">
        <w:rPr>
          <w:rFonts w:ascii="Times New Roman" w:hAnsi="Times New Roman"/>
          <w:color w:val="000000"/>
          <w:sz w:val="28"/>
          <w:lang w:val="ru-RU"/>
        </w:rPr>
        <w:t xml:space="preserve">предложения </w:t>
      </w:r>
      <w:r>
        <w:rPr>
          <w:rFonts w:ascii="Times New Roman" w:hAnsi="Times New Roman"/>
          <w:color w:val="000000"/>
          <w:sz w:val="28"/>
        </w:rPr>
        <w:t>c</w:t>
      </w:r>
      <w:r w:rsidRPr="001774AF">
        <w:rPr>
          <w:rFonts w:ascii="Times New Roman" w:hAnsi="Times New Roman"/>
          <w:color w:val="000000"/>
          <w:sz w:val="28"/>
          <w:lang w:val="ru-RU"/>
        </w:rPr>
        <w:t xml:space="preserve">о сложным дополнением – </w:t>
      </w:r>
      <w:r>
        <w:rPr>
          <w:rFonts w:ascii="Times New Roman" w:hAnsi="Times New Roman"/>
          <w:color w:val="000000"/>
          <w:sz w:val="28"/>
        </w:rPr>
        <w:t>Complex</w:t>
      </w:r>
      <w:r w:rsidRPr="001774AF">
        <w:rPr>
          <w:rFonts w:ascii="Times New Roman" w:hAnsi="Times New Roman"/>
          <w:color w:val="000000"/>
          <w:sz w:val="28"/>
          <w:lang w:val="ru-RU"/>
        </w:rPr>
        <w:t xml:space="preserve"> </w:t>
      </w:r>
      <w:r>
        <w:rPr>
          <w:rFonts w:ascii="Times New Roman" w:hAnsi="Times New Roman"/>
          <w:color w:val="000000"/>
          <w:sz w:val="28"/>
        </w:rPr>
        <w:t>Object</w:t>
      </w:r>
      <w:r w:rsidRPr="001774AF">
        <w:rPr>
          <w:rFonts w:ascii="Times New Roman" w:hAnsi="Times New Roman"/>
          <w:color w:val="000000"/>
          <w:sz w:val="28"/>
          <w:lang w:val="ru-RU"/>
        </w:rPr>
        <w:t xml:space="preserve">; </w:t>
      </w:r>
    </w:p>
    <w:p w:rsidR="00AF1BDF" w:rsidRPr="001774AF" w:rsidRDefault="00C026CE">
      <w:pPr>
        <w:spacing w:after="0" w:line="264" w:lineRule="auto"/>
        <w:ind w:firstLine="600"/>
        <w:jc w:val="both"/>
        <w:rPr>
          <w:lang w:val="ru-RU"/>
        </w:rPr>
      </w:pPr>
      <w:r w:rsidRPr="001774AF">
        <w:rPr>
          <w:rFonts w:ascii="Times New Roman" w:hAnsi="Times New Roman"/>
          <w:color w:val="000000"/>
          <w:sz w:val="28"/>
          <w:lang w:val="ru-RU"/>
        </w:rPr>
        <w:t xml:space="preserve">сложносочинённые предложения с сочинительными союзами </w:t>
      </w:r>
      <w:r>
        <w:rPr>
          <w:rFonts w:ascii="Times New Roman" w:hAnsi="Times New Roman"/>
          <w:color w:val="000000"/>
          <w:sz w:val="28"/>
        </w:rPr>
        <w:t>and</w:t>
      </w:r>
      <w:r w:rsidRPr="001774AF">
        <w:rPr>
          <w:rFonts w:ascii="Times New Roman" w:hAnsi="Times New Roman"/>
          <w:color w:val="000000"/>
          <w:sz w:val="28"/>
          <w:lang w:val="ru-RU"/>
        </w:rPr>
        <w:t xml:space="preserve">, </w:t>
      </w:r>
      <w:r>
        <w:rPr>
          <w:rFonts w:ascii="Times New Roman" w:hAnsi="Times New Roman"/>
          <w:color w:val="000000"/>
          <w:sz w:val="28"/>
        </w:rPr>
        <w:t>but</w:t>
      </w:r>
      <w:r w:rsidRPr="001774AF">
        <w:rPr>
          <w:rFonts w:ascii="Times New Roman" w:hAnsi="Times New Roman"/>
          <w:color w:val="000000"/>
          <w:sz w:val="28"/>
          <w:lang w:val="ru-RU"/>
        </w:rPr>
        <w:t xml:space="preserve">, </w:t>
      </w:r>
      <w:r>
        <w:rPr>
          <w:rFonts w:ascii="Times New Roman" w:hAnsi="Times New Roman"/>
          <w:color w:val="000000"/>
          <w:sz w:val="28"/>
        </w:rPr>
        <w:t>or</w:t>
      </w:r>
      <w:r w:rsidRPr="001774AF">
        <w:rPr>
          <w:rFonts w:ascii="Times New Roman" w:hAnsi="Times New Roman"/>
          <w:color w:val="000000"/>
          <w:sz w:val="28"/>
          <w:lang w:val="ru-RU"/>
        </w:rPr>
        <w:t>;</w:t>
      </w:r>
    </w:p>
    <w:p w:rsidR="00AF1BDF" w:rsidRPr="001774AF" w:rsidRDefault="00C026CE">
      <w:pPr>
        <w:spacing w:after="0" w:line="264" w:lineRule="auto"/>
        <w:ind w:firstLine="600"/>
        <w:jc w:val="both"/>
        <w:rPr>
          <w:lang w:val="ru-RU"/>
        </w:rPr>
      </w:pPr>
      <w:r w:rsidRPr="001774AF">
        <w:rPr>
          <w:rFonts w:ascii="Times New Roman" w:hAnsi="Times New Roman"/>
          <w:color w:val="000000"/>
          <w:sz w:val="28"/>
          <w:lang w:val="ru-RU"/>
        </w:rPr>
        <w:t xml:space="preserve">сложноподчинённые предложения с союзами и союзными словами </w:t>
      </w:r>
      <w:r>
        <w:rPr>
          <w:rFonts w:ascii="Times New Roman" w:hAnsi="Times New Roman"/>
          <w:color w:val="000000"/>
          <w:sz w:val="28"/>
        </w:rPr>
        <w:t>because</w:t>
      </w:r>
      <w:r w:rsidRPr="001774AF">
        <w:rPr>
          <w:rFonts w:ascii="Times New Roman" w:hAnsi="Times New Roman"/>
          <w:color w:val="000000"/>
          <w:sz w:val="28"/>
          <w:lang w:val="ru-RU"/>
        </w:rPr>
        <w:t xml:space="preserve">, </w:t>
      </w:r>
      <w:r>
        <w:rPr>
          <w:rFonts w:ascii="Times New Roman" w:hAnsi="Times New Roman"/>
          <w:color w:val="000000"/>
          <w:sz w:val="28"/>
        </w:rPr>
        <w:t>if</w:t>
      </w:r>
      <w:r w:rsidRPr="001774AF">
        <w:rPr>
          <w:rFonts w:ascii="Times New Roman" w:hAnsi="Times New Roman"/>
          <w:color w:val="000000"/>
          <w:sz w:val="28"/>
          <w:lang w:val="ru-RU"/>
        </w:rPr>
        <w:t xml:space="preserve">, </w:t>
      </w:r>
      <w:r>
        <w:rPr>
          <w:rFonts w:ascii="Times New Roman" w:hAnsi="Times New Roman"/>
          <w:color w:val="000000"/>
          <w:sz w:val="28"/>
        </w:rPr>
        <w:t>when</w:t>
      </w:r>
      <w:r w:rsidRPr="001774AF">
        <w:rPr>
          <w:rFonts w:ascii="Times New Roman" w:hAnsi="Times New Roman"/>
          <w:color w:val="000000"/>
          <w:sz w:val="28"/>
          <w:lang w:val="ru-RU"/>
        </w:rPr>
        <w:t xml:space="preserve">, </w:t>
      </w:r>
      <w:r>
        <w:rPr>
          <w:rFonts w:ascii="Times New Roman" w:hAnsi="Times New Roman"/>
          <w:color w:val="000000"/>
          <w:sz w:val="28"/>
        </w:rPr>
        <w:t>where</w:t>
      </w:r>
      <w:r w:rsidRPr="001774AF">
        <w:rPr>
          <w:rFonts w:ascii="Times New Roman" w:hAnsi="Times New Roman"/>
          <w:color w:val="000000"/>
          <w:sz w:val="28"/>
          <w:lang w:val="ru-RU"/>
        </w:rPr>
        <w:t xml:space="preserve">, </w:t>
      </w:r>
      <w:r>
        <w:rPr>
          <w:rFonts w:ascii="Times New Roman" w:hAnsi="Times New Roman"/>
          <w:color w:val="000000"/>
          <w:sz w:val="28"/>
        </w:rPr>
        <w:t>what</w:t>
      </w:r>
      <w:r w:rsidRPr="001774AF">
        <w:rPr>
          <w:rFonts w:ascii="Times New Roman" w:hAnsi="Times New Roman"/>
          <w:color w:val="000000"/>
          <w:sz w:val="28"/>
          <w:lang w:val="ru-RU"/>
        </w:rPr>
        <w:t xml:space="preserve">, </w:t>
      </w:r>
      <w:r>
        <w:rPr>
          <w:rFonts w:ascii="Times New Roman" w:hAnsi="Times New Roman"/>
          <w:color w:val="000000"/>
          <w:sz w:val="28"/>
        </w:rPr>
        <w:t>why</w:t>
      </w:r>
      <w:r w:rsidRPr="001774AF">
        <w:rPr>
          <w:rFonts w:ascii="Times New Roman" w:hAnsi="Times New Roman"/>
          <w:color w:val="000000"/>
          <w:sz w:val="28"/>
          <w:lang w:val="ru-RU"/>
        </w:rPr>
        <w:t xml:space="preserve">, </w:t>
      </w:r>
      <w:r>
        <w:rPr>
          <w:rFonts w:ascii="Times New Roman" w:hAnsi="Times New Roman"/>
          <w:color w:val="000000"/>
          <w:sz w:val="28"/>
        </w:rPr>
        <w:t>how</w:t>
      </w:r>
      <w:r w:rsidRPr="001774AF">
        <w:rPr>
          <w:rFonts w:ascii="Times New Roman" w:hAnsi="Times New Roman"/>
          <w:color w:val="000000"/>
          <w:sz w:val="28"/>
          <w:lang w:val="ru-RU"/>
        </w:rPr>
        <w:t>;</w:t>
      </w:r>
    </w:p>
    <w:p w:rsidR="00AF1BDF" w:rsidRPr="001774AF" w:rsidRDefault="00C026CE">
      <w:pPr>
        <w:spacing w:after="0" w:line="264" w:lineRule="auto"/>
        <w:ind w:firstLine="600"/>
        <w:jc w:val="both"/>
        <w:rPr>
          <w:lang w:val="ru-RU"/>
        </w:rPr>
      </w:pPr>
      <w:r w:rsidRPr="001774AF">
        <w:rPr>
          <w:rFonts w:ascii="Times New Roman" w:hAnsi="Times New Roman"/>
          <w:color w:val="000000"/>
          <w:sz w:val="28"/>
          <w:lang w:val="ru-RU"/>
        </w:rPr>
        <w:t xml:space="preserve">сложноподчинённые предложения с определительными придаточными с союзными словами </w:t>
      </w:r>
      <w:r>
        <w:rPr>
          <w:rFonts w:ascii="Times New Roman" w:hAnsi="Times New Roman"/>
          <w:color w:val="000000"/>
          <w:sz w:val="28"/>
        </w:rPr>
        <w:t>who</w:t>
      </w:r>
      <w:r w:rsidRPr="001774AF">
        <w:rPr>
          <w:rFonts w:ascii="Times New Roman" w:hAnsi="Times New Roman"/>
          <w:color w:val="000000"/>
          <w:sz w:val="28"/>
          <w:lang w:val="ru-RU"/>
        </w:rPr>
        <w:t xml:space="preserve">, </w:t>
      </w:r>
      <w:r>
        <w:rPr>
          <w:rFonts w:ascii="Times New Roman" w:hAnsi="Times New Roman"/>
          <w:color w:val="000000"/>
          <w:sz w:val="28"/>
        </w:rPr>
        <w:t>which</w:t>
      </w:r>
      <w:r w:rsidRPr="001774AF">
        <w:rPr>
          <w:rFonts w:ascii="Times New Roman" w:hAnsi="Times New Roman"/>
          <w:color w:val="000000"/>
          <w:sz w:val="28"/>
          <w:lang w:val="ru-RU"/>
        </w:rPr>
        <w:t xml:space="preserve">, </w:t>
      </w:r>
      <w:r>
        <w:rPr>
          <w:rFonts w:ascii="Times New Roman" w:hAnsi="Times New Roman"/>
          <w:color w:val="000000"/>
          <w:sz w:val="28"/>
        </w:rPr>
        <w:t>that</w:t>
      </w:r>
      <w:r w:rsidRPr="001774AF">
        <w:rPr>
          <w:rFonts w:ascii="Times New Roman" w:hAnsi="Times New Roman"/>
          <w:color w:val="000000"/>
          <w:sz w:val="28"/>
          <w:lang w:val="ru-RU"/>
        </w:rPr>
        <w:t>;</w:t>
      </w:r>
    </w:p>
    <w:p w:rsidR="00AF1BDF" w:rsidRPr="001774AF" w:rsidRDefault="00C026CE">
      <w:pPr>
        <w:spacing w:after="0" w:line="264" w:lineRule="auto"/>
        <w:ind w:firstLine="600"/>
        <w:jc w:val="both"/>
        <w:rPr>
          <w:lang w:val="ru-RU"/>
        </w:rPr>
      </w:pPr>
      <w:r w:rsidRPr="001774AF">
        <w:rPr>
          <w:rFonts w:ascii="Times New Roman" w:hAnsi="Times New Roman"/>
          <w:color w:val="000000"/>
          <w:sz w:val="28"/>
          <w:lang w:val="ru-RU"/>
        </w:rPr>
        <w:t xml:space="preserve">сложноподчинённые предложения с союзными словами </w:t>
      </w:r>
      <w:r>
        <w:rPr>
          <w:rFonts w:ascii="Times New Roman" w:hAnsi="Times New Roman"/>
          <w:color w:val="000000"/>
          <w:sz w:val="28"/>
        </w:rPr>
        <w:t>whoever</w:t>
      </w:r>
      <w:r w:rsidRPr="001774AF">
        <w:rPr>
          <w:rFonts w:ascii="Times New Roman" w:hAnsi="Times New Roman"/>
          <w:color w:val="000000"/>
          <w:sz w:val="28"/>
          <w:lang w:val="ru-RU"/>
        </w:rPr>
        <w:t xml:space="preserve">, </w:t>
      </w:r>
      <w:r>
        <w:rPr>
          <w:rFonts w:ascii="Times New Roman" w:hAnsi="Times New Roman"/>
          <w:color w:val="000000"/>
          <w:sz w:val="28"/>
        </w:rPr>
        <w:t>whatever</w:t>
      </w:r>
      <w:r w:rsidRPr="001774AF">
        <w:rPr>
          <w:rFonts w:ascii="Times New Roman" w:hAnsi="Times New Roman"/>
          <w:color w:val="000000"/>
          <w:sz w:val="28"/>
          <w:lang w:val="ru-RU"/>
        </w:rPr>
        <w:t xml:space="preserve">, </w:t>
      </w:r>
      <w:r>
        <w:rPr>
          <w:rFonts w:ascii="Times New Roman" w:hAnsi="Times New Roman"/>
          <w:color w:val="000000"/>
          <w:sz w:val="28"/>
        </w:rPr>
        <w:t>however</w:t>
      </w:r>
      <w:r w:rsidRPr="001774AF">
        <w:rPr>
          <w:rFonts w:ascii="Times New Roman" w:hAnsi="Times New Roman"/>
          <w:color w:val="000000"/>
          <w:sz w:val="28"/>
          <w:lang w:val="ru-RU"/>
        </w:rPr>
        <w:t xml:space="preserve">, </w:t>
      </w:r>
      <w:r>
        <w:rPr>
          <w:rFonts w:ascii="Times New Roman" w:hAnsi="Times New Roman"/>
          <w:color w:val="000000"/>
          <w:sz w:val="28"/>
        </w:rPr>
        <w:t>whenever</w:t>
      </w:r>
      <w:r w:rsidRPr="001774AF">
        <w:rPr>
          <w:rFonts w:ascii="Times New Roman" w:hAnsi="Times New Roman"/>
          <w:color w:val="000000"/>
          <w:sz w:val="28"/>
          <w:lang w:val="ru-RU"/>
        </w:rPr>
        <w:t>;</w:t>
      </w:r>
    </w:p>
    <w:p w:rsidR="00AF1BDF" w:rsidRPr="001774AF" w:rsidRDefault="00C026CE">
      <w:pPr>
        <w:spacing w:after="0" w:line="264" w:lineRule="auto"/>
        <w:ind w:firstLine="600"/>
        <w:jc w:val="both"/>
        <w:rPr>
          <w:lang w:val="ru-RU"/>
        </w:rPr>
      </w:pPr>
      <w:r w:rsidRPr="001774AF">
        <w:rPr>
          <w:rFonts w:ascii="Times New Roman" w:hAnsi="Times New Roman"/>
          <w:color w:val="000000"/>
          <w:sz w:val="28"/>
          <w:lang w:val="ru-RU"/>
        </w:rPr>
        <w:t>условные предложения с глаголами в изъявительном наклонении (</w:t>
      </w:r>
      <w:r>
        <w:rPr>
          <w:rFonts w:ascii="Times New Roman" w:hAnsi="Times New Roman"/>
          <w:color w:val="000000"/>
          <w:sz w:val="28"/>
        </w:rPr>
        <w:t>Conditional</w:t>
      </w:r>
      <w:r w:rsidRPr="001774AF">
        <w:rPr>
          <w:rFonts w:ascii="Times New Roman" w:hAnsi="Times New Roman"/>
          <w:color w:val="000000"/>
          <w:sz w:val="28"/>
          <w:lang w:val="ru-RU"/>
        </w:rPr>
        <w:t xml:space="preserve"> 0, </w:t>
      </w:r>
      <w:r>
        <w:rPr>
          <w:rFonts w:ascii="Times New Roman" w:hAnsi="Times New Roman"/>
          <w:color w:val="000000"/>
          <w:sz w:val="28"/>
        </w:rPr>
        <w:t>Conditional</w:t>
      </w:r>
      <w:r w:rsidRPr="001774AF">
        <w:rPr>
          <w:rFonts w:ascii="Times New Roman" w:hAnsi="Times New Roman"/>
          <w:color w:val="000000"/>
          <w:sz w:val="28"/>
          <w:lang w:val="ru-RU"/>
        </w:rPr>
        <w:t xml:space="preserve"> </w:t>
      </w:r>
      <w:r>
        <w:rPr>
          <w:rFonts w:ascii="Times New Roman" w:hAnsi="Times New Roman"/>
          <w:color w:val="000000"/>
          <w:sz w:val="28"/>
        </w:rPr>
        <w:t>I</w:t>
      </w:r>
      <w:r w:rsidRPr="001774AF">
        <w:rPr>
          <w:rFonts w:ascii="Times New Roman" w:hAnsi="Times New Roman"/>
          <w:color w:val="000000"/>
          <w:sz w:val="28"/>
          <w:lang w:val="ru-RU"/>
        </w:rPr>
        <w:t>) и с глаголами в сослагательном наклонении (</w:t>
      </w:r>
      <w:r>
        <w:rPr>
          <w:rFonts w:ascii="Times New Roman" w:hAnsi="Times New Roman"/>
          <w:color w:val="000000"/>
          <w:sz w:val="28"/>
        </w:rPr>
        <w:t>Conditional</w:t>
      </w:r>
      <w:r w:rsidRPr="001774AF">
        <w:rPr>
          <w:rFonts w:ascii="Times New Roman" w:hAnsi="Times New Roman"/>
          <w:color w:val="000000"/>
          <w:sz w:val="28"/>
          <w:lang w:val="ru-RU"/>
        </w:rPr>
        <w:t xml:space="preserve"> </w:t>
      </w:r>
      <w:r>
        <w:rPr>
          <w:rFonts w:ascii="Times New Roman" w:hAnsi="Times New Roman"/>
          <w:color w:val="000000"/>
          <w:sz w:val="28"/>
        </w:rPr>
        <w:t>II</w:t>
      </w:r>
      <w:r w:rsidRPr="001774AF">
        <w:rPr>
          <w:rFonts w:ascii="Times New Roman" w:hAnsi="Times New Roman"/>
          <w:color w:val="000000"/>
          <w:sz w:val="28"/>
          <w:lang w:val="ru-RU"/>
        </w:rPr>
        <w:t>);</w:t>
      </w:r>
    </w:p>
    <w:p w:rsidR="00AF1BDF" w:rsidRDefault="00C026CE">
      <w:pPr>
        <w:spacing w:after="0" w:line="264" w:lineRule="auto"/>
        <w:ind w:firstLine="600"/>
        <w:jc w:val="both"/>
      </w:pPr>
      <w:r>
        <w:rPr>
          <w:rFonts w:ascii="Times New Roman" w:hAnsi="Times New Roman"/>
          <w:color w:val="000000"/>
          <w:sz w:val="28"/>
        </w:rPr>
        <w:t xml:space="preserve">все типы вопросительных предложений (общий, специальный, альтернативный, разделительный вопросы в Present/Past/Future Simple Tense, Present/Past Continuous Tense, Present/Past Perfect Tense, Present Perfect Continuous Tense); </w:t>
      </w:r>
    </w:p>
    <w:p w:rsidR="00AF1BDF" w:rsidRPr="001774AF" w:rsidRDefault="00C026CE">
      <w:pPr>
        <w:spacing w:after="0" w:line="264" w:lineRule="auto"/>
        <w:ind w:firstLine="600"/>
        <w:jc w:val="both"/>
        <w:rPr>
          <w:lang w:val="ru-RU"/>
        </w:rPr>
      </w:pPr>
      <w:r w:rsidRPr="001774AF">
        <w:rPr>
          <w:rFonts w:ascii="Times New Roman" w:hAnsi="Times New Roman"/>
          <w:color w:val="000000"/>
          <w:sz w:val="28"/>
          <w:lang w:val="ru-RU"/>
        </w:rPr>
        <w:lastRenderedPageBreak/>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rsidR="00AF1BDF" w:rsidRPr="001774AF" w:rsidRDefault="00C026CE">
      <w:pPr>
        <w:spacing w:after="0" w:line="264" w:lineRule="auto"/>
        <w:ind w:firstLine="600"/>
        <w:jc w:val="both"/>
        <w:rPr>
          <w:lang w:val="ru-RU"/>
        </w:rPr>
      </w:pPr>
      <w:r w:rsidRPr="001774AF">
        <w:rPr>
          <w:rFonts w:ascii="Times New Roman" w:hAnsi="Times New Roman"/>
          <w:color w:val="000000"/>
          <w:sz w:val="28"/>
          <w:lang w:val="ru-RU"/>
        </w:rPr>
        <w:t xml:space="preserve">модальные глаголы в косвенной речи в настоящем и прошедшем времени; </w:t>
      </w:r>
    </w:p>
    <w:p w:rsidR="00AF1BDF" w:rsidRDefault="00C026CE">
      <w:pPr>
        <w:spacing w:after="0" w:line="264" w:lineRule="auto"/>
        <w:ind w:firstLine="600"/>
        <w:jc w:val="both"/>
      </w:pPr>
      <w:r>
        <w:rPr>
          <w:rFonts w:ascii="Times New Roman" w:hAnsi="Times New Roman"/>
          <w:color w:val="000000"/>
          <w:sz w:val="28"/>
        </w:rPr>
        <w:t xml:space="preserve">предложения с конструкциями as … as, not so … as, both … and …, either … or, neither … nor; </w:t>
      </w:r>
    </w:p>
    <w:p w:rsidR="00AF1BDF" w:rsidRPr="001774AF" w:rsidRDefault="00C026CE">
      <w:pPr>
        <w:spacing w:after="0" w:line="264" w:lineRule="auto"/>
        <w:ind w:firstLine="600"/>
        <w:jc w:val="both"/>
        <w:rPr>
          <w:lang w:val="ru-RU"/>
        </w:rPr>
      </w:pPr>
      <w:r w:rsidRPr="001774AF">
        <w:rPr>
          <w:rFonts w:ascii="Times New Roman" w:hAnsi="Times New Roman"/>
          <w:color w:val="000000"/>
          <w:sz w:val="28"/>
          <w:lang w:val="ru-RU"/>
        </w:rPr>
        <w:t xml:space="preserve">предложения с </w:t>
      </w:r>
      <w:r>
        <w:rPr>
          <w:rFonts w:ascii="Times New Roman" w:hAnsi="Times New Roman"/>
          <w:color w:val="000000"/>
          <w:sz w:val="28"/>
        </w:rPr>
        <w:t>I</w:t>
      </w:r>
      <w:r w:rsidRPr="001774AF">
        <w:rPr>
          <w:rFonts w:ascii="Times New Roman" w:hAnsi="Times New Roman"/>
          <w:color w:val="000000"/>
          <w:sz w:val="28"/>
          <w:lang w:val="ru-RU"/>
        </w:rPr>
        <w:t xml:space="preserve"> </w:t>
      </w:r>
      <w:r>
        <w:rPr>
          <w:rFonts w:ascii="Times New Roman" w:hAnsi="Times New Roman"/>
          <w:color w:val="000000"/>
          <w:sz w:val="28"/>
        </w:rPr>
        <w:t>wish</w:t>
      </w:r>
      <w:r w:rsidRPr="001774AF">
        <w:rPr>
          <w:rFonts w:ascii="Times New Roman" w:hAnsi="Times New Roman"/>
          <w:color w:val="000000"/>
          <w:sz w:val="28"/>
          <w:lang w:val="ru-RU"/>
        </w:rPr>
        <w:t xml:space="preserve">; </w:t>
      </w:r>
    </w:p>
    <w:p w:rsidR="00AF1BDF" w:rsidRPr="001774AF" w:rsidRDefault="00C026CE">
      <w:pPr>
        <w:spacing w:after="0" w:line="264" w:lineRule="auto"/>
        <w:ind w:firstLine="600"/>
        <w:jc w:val="both"/>
        <w:rPr>
          <w:lang w:val="ru-RU"/>
        </w:rPr>
      </w:pPr>
      <w:r w:rsidRPr="001774AF">
        <w:rPr>
          <w:rFonts w:ascii="Times New Roman" w:hAnsi="Times New Roman"/>
          <w:color w:val="000000"/>
          <w:sz w:val="28"/>
          <w:lang w:val="ru-RU"/>
        </w:rPr>
        <w:t>конструкции с глаголами на -</w:t>
      </w:r>
      <w:r>
        <w:rPr>
          <w:rFonts w:ascii="Times New Roman" w:hAnsi="Times New Roman"/>
          <w:color w:val="000000"/>
          <w:sz w:val="28"/>
        </w:rPr>
        <w:t>ing</w:t>
      </w:r>
      <w:r w:rsidRPr="001774AF">
        <w:rPr>
          <w:rFonts w:ascii="Times New Roman" w:hAnsi="Times New Roman"/>
          <w:color w:val="000000"/>
          <w:sz w:val="28"/>
          <w:lang w:val="ru-RU"/>
        </w:rPr>
        <w:t xml:space="preserve">: </w:t>
      </w:r>
      <w:r>
        <w:rPr>
          <w:rFonts w:ascii="Times New Roman" w:hAnsi="Times New Roman"/>
          <w:color w:val="000000"/>
          <w:sz w:val="28"/>
        </w:rPr>
        <w:t>to</w:t>
      </w:r>
      <w:r w:rsidRPr="001774AF">
        <w:rPr>
          <w:rFonts w:ascii="Times New Roman" w:hAnsi="Times New Roman"/>
          <w:color w:val="000000"/>
          <w:sz w:val="28"/>
          <w:lang w:val="ru-RU"/>
        </w:rPr>
        <w:t xml:space="preserve"> </w:t>
      </w:r>
      <w:r>
        <w:rPr>
          <w:rFonts w:ascii="Times New Roman" w:hAnsi="Times New Roman"/>
          <w:color w:val="000000"/>
          <w:sz w:val="28"/>
        </w:rPr>
        <w:t>love</w:t>
      </w:r>
      <w:r w:rsidRPr="001774AF">
        <w:rPr>
          <w:rFonts w:ascii="Times New Roman" w:hAnsi="Times New Roman"/>
          <w:color w:val="000000"/>
          <w:sz w:val="28"/>
          <w:lang w:val="ru-RU"/>
        </w:rPr>
        <w:t>/</w:t>
      </w:r>
      <w:r>
        <w:rPr>
          <w:rFonts w:ascii="Times New Roman" w:hAnsi="Times New Roman"/>
          <w:color w:val="000000"/>
          <w:sz w:val="28"/>
        </w:rPr>
        <w:t>hate</w:t>
      </w:r>
      <w:r w:rsidRPr="001774AF">
        <w:rPr>
          <w:rFonts w:ascii="Times New Roman" w:hAnsi="Times New Roman"/>
          <w:color w:val="000000"/>
          <w:sz w:val="28"/>
          <w:lang w:val="ru-RU"/>
        </w:rPr>
        <w:t xml:space="preserve"> </w:t>
      </w:r>
      <w:r>
        <w:rPr>
          <w:rFonts w:ascii="Times New Roman" w:hAnsi="Times New Roman"/>
          <w:color w:val="000000"/>
          <w:sz w:val="28"/>
        </w:rPr>
        <w:t>doing</w:t>
      </w:r>
      <w:r w:rsidRPr="001774AF">
        <w:rPr>
          <w:rFonts w:ascii="Times New Roman" w:hAnsi="Times New Roman"/>
          <w:color w:val="000000"/>
          <w:sz w:val="28"/>
          <w:lang w:val="ru-RU"/>
        </w:rPr>
        <w:t xml:space="preserve"> </w:t>
      </w:r>
      <w:r>
        <w:rPr>
          <w:rFonts w:ascii="Times New Roman" w:hAnsi="Times New Roman"/>
          <w:color w:val="000000"/>
          <w:sz w:val="28"/>
        </w:rPr>
        <w:t>smth</w:t>
      </w:r>
      <w:r w:rsidRPr="001774AF">
        <w:rPr>
          <w:rFonts w:ascii="Times New Roman" w:hAnsi="Times New Roman"/>
          <w:color w:val="000000"/>
          <w:sz w:val="28"/>
          <w:lang w:val="ru-RU"/>
        </w:rPr>
        <w:t>;</w:t>
      </w:r>
    </w:p>
    <w:p w:rsidR="00AF1BDF" w:rsidRDefault="00C026CE">
      <w:pPr>
        <w:spacing w:after="0" w:line="264" w:lineRule="auto"/>
        <w:ind w:firstLine="600"/>
        <w:jc w:val="both"/>
      </w:pPr>
      <w:r>
        <w:rPr>
          <w:rFonts w:ascii="Times New Roman" w:hAnsi="Times New Roman"/>
          <w:color w:val="000000"/>
          <w:sz w:val="28"/>
        </w:rPr>
        <w:t xml:space="preserve">конструкции c глаголами to stop, to remember, to forget (разница в значении to stop doing smth и to stop to do smth); </w:t>
      </w:r>
    </w:p>
    <w:p w:rsidR="00AF1BDF" w:rsidRDefault="00C026CE">
      <w:pPr>
        <w:spacing w:after="0" w:line="264" w:lineRule="auto"/>
        <w:ind w:firstLine="600"/>
        <w:jc w:val="both"/>
      </w:pPr>
      <w:r>
        <w:rPr>
          <w:rFonts w:ascii="Times New Roman" w:hAnsi="Times New Roman"/>
          <w:color w:val="000000"/>
          <w:sz w:val="28"/>
        </w:rPr>
        <w:t>конструкция It takes me … to do smth;</w:t>
      </w:r>
    </w:p>
    <w:p w:rsidR="00AF1BDF" w:rsidRPr="001774AF" w:rsidRDefault="00C026CE">
      <w:pPr>
        <w:spacing w:after="0" w:line="264" w:lineRule="auto"/>
        <w:ind w:firstLine="600"/>
        <w:jc w:val="both"/>
        <w:rPr>
          <w:lang w:val="ru-RU"/>
        </w:rPr>
      </w:pPr>
      <w:r w:rsidRPr="001774AF">
        <w:rPr>
          <w:rFonts w:ascii="Times New Roman" w:hAnsi="Times New Roman"/>
          <w:color w:val="000000"/>
          <w:sz w:val="28"/>
          <w:lang w:val="ru-RU"/>
        </w:rPr>
        <w:t xml:space="preserve">конструкция </w:t>
      </w:r>
      <w:r>
        <w:rPr>
          <w:rFonts w:ascii="Times New Roman" w:hAnsi="Times New Roman"/>
          <w:color w:val="000000"/>
          <w:sz w:val="28"/>
        </w:rPr>
        <w:t>used</w:t>
      </w:r>
      <w:r w:rsidRPr="001774AF">
        <w:rPr>
          <w:rFonts w:ascii="Times New Roman" w:hAnsi="Times New Roman"/>
          <w:color w:val="000000"/>
          <w:sz w:val="28"/>
          <w:lang w:val="ru-RU"/>
        </w:rPr>
        <w:t xml:space="preserve"> </w:t>
      </w:r>
      <w:r>
        <w:rPr>
          <w:rFonts w:ascii="Times New Roman" w:hAnsi="Times New Roman"/>
          <w:color w:val="000000"/>
          <w:sz w:val="28"/>
        </w:rPr>
        <w:t>to</w:t>
      </w:r>
      <w:r w:rsidRPr="001774AF">
        <w:rPr>
          <w:rFonts w:ascii="Times New Roman" w:hAnsi="Times New Roman"/>
          <w:color w:val="000000"/>
          <w:sz w:val="28"/>
          <w:lang w:val="ru-RU"/>
        </w:rPr>
        <w:t xml:space="preserve"> + инфинитив глагола;</w:t>
      </w:r>
    </w:p>
    <w:p w:rsidR="00AF1BDF" w:rsidRDefault="00C026CE">
      <w:pPr>
        <w:spacing w:after="0" w:line="264" w:lineRule="auto"/>
        <w:ind w:firstLine="600"/>
        <w:jc w:val="both"/>
      </w:pPr>
      <w:r>
        <w:rPr>
          <w:rFonts w:ascii="Times New Roman" w:hAnsi="Times New Roman"/>
          <w:color w:val="000000"/>
          <w:sz w:val="28"/>
        </w:rPr>
        <w:t xml:space="preserve">конструкции be/get used to smth, be/get used to doing smth; </w:t>
      </w:r>
    </w:p>
    <w:p w:rsidR="00AF1BDF" w:rsidRDefault="00C026CE">
      <w:pPr>
        <w:spacing w:after="0" w:line="264" w:lineRule="auto"/>
        <w:ind w:firstLine="600"/>
        <w:jc w:val="both"/>
      </w:pPr>
      <w:r>
        <w:rPr>
          <w:rFonts w:ascii="Times New Roman" w:hAnsi="Times New Roman"/>
          <w:color w:val="000000"/>
          <w:sz w:val="28"/>
        </w:rPr>
        <w:t xml:space="preserve">конструкции I prefer, I’d prefer, I’d rather prefer, выражающие предпочтение, а также конструкций I’d rather, You’d better; </w:t>
      </w:r>
    </w:p>
    <w:p w:rsidR="00AF1BDF" w:rsidRPr="001774AF" w:rsidRDefault="00C026CE">
      <w:pPr>
        <w:spacing w:after="0" w:line="264" w:lineRule="auto"/>
        <w:ind w:firstLine="600"/>
        <w:jc w:val="both"/>
        <w:rPr>
          <w:lang w:val="ru-RU"/>
        </w:rPr>
      </w:pPr>
      <w:r w:rsidRPr="001774AF">
        <w:rPr>
          <w:rFonts w:ascii="Times New Roman" w:hAnsi="Times New Roman"/>
          <w:color w:val="000000"/>
          <w:sz w:val="28"/>
          <w:lang w:val="ru-RU"/>
        </w:rPr>
        <w:t>подлежащее, выраженное собирательным существительным (</w:t>
      </w:r>
      <w:r>
        <w:rPr>
          <w:rFonts w:ascii="Times New Roman" w:hAnsi="Times New Roman"/>
          <w:color w:val="000000"/>
          <w:sz w:val="28"/>
        </w:rPr>
        <w:t>family</w:t>
      </w:r>
      <w:r w:rsidRPr="001774AF">
        <w:rPr>
          <w:rFonts w:ascii="Times New Roman" w:hAnsi="Times New Roman"/>
          <w:color w:val="000000"/>
          <w:sz w:val="28"/>
          <w:lang w:val="ru-RU"/>
        </w:rPr>
        <w:t xml:space="preserve">, </w:t>
      </w:r>
      <w:r>
        <w:rPr>
          <w:rFonts w:ascii="Times New Roman" w:hAnsi="Times New Roman"/>
          <w:color w:val="000000"/>
          <w:sz w:val="28"/>
        </w:rPr>
        <w:t>police</w:t>
      </w:r>
      <w:r w:rsidRPr="001774AF">
        <w:rPr>
          <w:rFonts w:ascii="Times New Roman" w:hAnsi="Times New Roman"/>
          <w:color w:val="000000"/>
          <w:sz w:val="28"/>
          <w:lang w:val="ru-RU"/>
        </w:rPr>
        <w:t xml:space="preserve">), и его согласование со сказуемым; </w:t>
      </w:r>
    </w:p>
    <w:p w:rsidR="00AF1BDF" w:rsidRPr="001774AF" w:rsidRDefault="00C026CE">
      <w:pPr>
        <w:spacing w:after="0" w:line="264" w:lineRule="auto"/>
        <w:ind w:firstLine="600"/>
        <w:jc w:val="both"/>
        <w:rPr>
          <w:lang w:val="ru-RU"/>
        </w:rPr>
      </w:pPr>
      <w:r w:rsidRPr="001774AF">
        <w:rPr>
          <w:rFonts w:ascii="Times New Roman" w:hAnsi="Times New Roman"/>
          <w:color w:val="000000"/>
          <w:sz w:val="28"/>
          <w:lang w:val="ru-RU"/>
        </w:rPr>
        <w:t>глаголы (правильные и неправильные) в видовременных формах действительного залога в изъявительном наклонении (</w:t>
      </w:r>
      <w:r>
        <w:rPr>
          <w:rFonts w:ascii="Times New Roman" w:hAnsi="Times New Roman"/>
          <w:color w:val="000000"/>
          <w:sz w:val="28"/>
        </w:rPr>
        <w:t>Present</w:t>
      </w:r>
      <w:r w:rsidRPr="001774AF">
        <w:rPr>
          <w:rFonts w:ascii="Times New Roman" w:hAnsi="Times New Roman"/>
          <w:color w:val="000000"/>
          <w:sz w:val="28"/>
          <w:lang w:val="ru-RU"/>
        </w:rPr>
        <w:t>/</w:t>
      </w:r>
      <w:r>
        <w:rPr>
          <w:rFonts w:ascii="Times New Roman" w:hAnsi="Times New Roman"/>
          <w:color w:val="000000"/>
          <w:sz w:val="28"/>
        </w:rPr>
        <w:t>Past</w:t>
      </w:r>
      <w:r w:rsidRPr="001774AF">
        <w:rPr>
          <w:rFonts w:ascii="Times New Roman" w:hAnsi="Times New Roman"/>
          <w:color w:val="000000"/>
          <w:sz w:val="28"/>
          <w:lang w:val="ru-RU"/>
        </w:rPr>
        <w:t>/</w:t>
      </w:r>
      <w:r>
        <w:rPr>
          <w:rFonts w:ascii="Times New Roman" w:hAnsi="Times New Roman"/>
          <w:color w:val="000000"/>
          <w:sz w:val="28"/>
        </w:rPr>
        <w:t>Future</w:t>
      </w:r>
      <w:r w:rsidRPr="001774AF">
        <w:rPr>
          <w:rFonts w:ascii="Times New Roman" w:hAnsi="Times New Roman"/>
          <w:color w:val="000000"/>
          <w:sz w:val="28"/>
          <w:lang w:val="ru-RU"/>
        </w:rPr>
        <w:t xml:space="preserve"> </w:t>
      </w:r>
      <w:r>
        <w:rPr>
          <w:rFonts w:ascii="Times New Roman" w:hAnsi="Times New Roman"/>
          <w:color w:val="000000"/>
          <w:sz w:val="28"/>
        </w:rPr>
        <w:t>Simple</w:t>
      </w:r>
      <w:r w:rsidRPr="001774AF">
        <w:rPr>
          <w:rFonts w:ascii="Times New Roman" w:hAnsi="Times New Roman"/>
          <w:color w:val="000000"/>
          <w:sz w:val="28"/>
          <w:lang w:val="ru-RU"/>
        </w:rPr>
        <w:t xml:space="preserve"> </w:t>
      </w:r>
      <w:r>
        <w:rPr>
          <w:rFonts w:ascii="Times New Roman" w:hAnsi="Times New Roman"/>
          <w:color w:val="000000"/>
          <w:sz w:val="28"/>
        </w:rPr>
        <w:t>Tense</w:t>
      </w:r>
      <w:r w:rsidRPr="001774AF">
        <w:rPr>
          <w:rFonts w:ascii="Times New Roman" w:hAnsi="Times New Roman"/>
          <w:color w:val="000000"/>
          <w:sz w:val="28"/>
          <w:lang w:val="ru-RU"/>
        </w:rPr>
        <w:t xml:space="preserve">, </w:t>
      </w:r>
      <w:r>
        <w:rPr>
          <w:rFonts w:ascii="Times New Roman" w:hAnsi="Times New Roman"/>
          <w:color w:val="000000"/>
          <w:sz w:val="28"/>
        </w:rPr>
        <w:t>Present</w:t>
      </w:r>
      <w:r w:rsidRPr="001774AF">
        <w:rPr>
          <w:rFonts w:ascii="Times New Roman" w:hAnsi="Times New Roman"/>
          <w:color w:val="000000"/>
          <w:sz w:val="28"/>
          <w:lang w:val="ru-RU"/>
        </w:rPr>
        <w:t>/</w:t>
      </w:r>
      <w:r>
        <w:rPr>
          <w:rFonts w:ascii="Times New Roman" w:hAnsi="Times New Roman"/>
          <w:color w:val="000000"/>
          <w:sz w:val="28"/>
        </w:rPr>
        <w:t>Past</w:t>
      </w:r>
      <w:r w:rsidRPr="001774AF">
        <w:rPr>
          <w:rFonts w:ascii="Times New Roman" w:hAnsi="Times New Roman"/>
          <w:color w:val="000000"/>
          <w:sz w:val="28"/>
          <w:lang w:val="ru-RU"/>
        </w:rPr>
        <w:t>/</w:t>
      </w:r>
      <w:r>
        <w:rPr>
          <w:rFonts w:ascii="Times New Roman" w:hAnsi="Times New Roman"/>
          <w:color w:val="000000"/>
          <w:sz w:val="28"/>
        </w:rPr>
        <w:t>Future</w:t>
      </w:r>
      <w:r w:rsidRPr="001774AF">
        <w:rPr>
          <w:rFonts w:ascii="Times New Roman" w:hAnsi="Times New Roman"/>
          <w:color w:val="000000"/>
          <w:sz w:val="28"/>
          <w:lang w:val="ru-RU"/>
        </w:rPr>
        <w:t xml:space="preserve"> </w:t>
      </w:r>
      <w:r>
        <w:rPr>
          <w:rFonts w:ascii="Times New Roman" w:hAnsi="Times New Roman"/>
          <w:color w:val="000000"/>
          <w:sz w:val="28"/>
        </w:rPr>
        <w:t>Continuous</w:t>
      </w:r>
      <w:r w:rsidRPr="001774AF">
        <w:rPr>
          <w:rFonts w:ascii="Times New Roman" w:hAnsi="Times New Roman"/>
          <w:color w:val="000000"/>
          <w:sz w:val="28"/>
          <w:lang w:val="ru-RU"/>
        </w:rPr>
        <w:t xml:space="preserve"> </w:t>
      </w:r>
      <w:r>
        <w:rPr>
          <w:rFonts w:ascii="Times New Roman" w:hAnsi="Times New Roman"/>
          <w:color w:val="000000"/>
          <w:sz w:val="28"/>
        </w:rPr>
        <w:t>Tense</w:t>
      </w:r>
      <w:r w:rsidRPr="001774AF">
        <w:rPr>
          <w:rFonts w:ascii="Times New Roman" w:hAnsi="Times New Roman"/>
          <w:color w:val="000000"/>
          <w:sz w:val="28"/>
          <w:lang w:val="ru-RU"/>
        </w:rPr>
        <w:t xml:space="preserve">, </w:t>
      </w:r>
      <w:r>
        <w:rPr>
          <w:rFonts w:ascii="Times New Roman" w:hAnsi="Times New Roman"/>
          <w:color w:val="000000"/>
          <w:sz w:val="28"/>
        </w:rPr>
        <w:t>Present</w:t>
      </w:r>
      <w:r w:rsidRPr="001774AF">
        <w:rPr>
          <w:rFonts w:ascii="Times New Roman" w:hAnsi="Times New Roman"/>
          <w:color w:val="000000"/>
          <w:sz w:val="28"/>
          <w:lang w:val="ru-RU"/>
        </w:rPr>
        <w:t>/</w:t>
      </w:r>
      <w:r>
        <w:rPr>
          <w:rFonts w:ascii="Times New Roman" w:hAnsi="Times New Roman"/>
          <w:color w:val="000000"/>
          <w:sz w:val="28"/>
        </w:rPr>
        <w:t>Past</w:t>
      </w:r>
      <w:r w:rsidRPr="001774AF">
        <w:rPr>
          <w:rFonts w:ascii="Times New Roman" w:hAnsi="Times New Roman"/>
          <w:color w:val="000000"/>
          <w:sz w:val="28"/>
          <w:lang w:val="ru-RU"/>
        </w:rPr>
        <w:t xml:space="preserve"> </w:t>
      </w:r>
      <w:r>
        <w:rPr>
          <w:rFonts w:ascii="Times New Roman" w:hAnsi="Times New Roman"/>
          <w:color w:val="000000"/>
          <w:sz w:val="28"/>
        </w:rPr>
        <w:t>Perfect</w:t>
      </w:r>
      <w:r w:rsidRPr="001774AF">
        <w:rPr>
          <w:rFonts w:ascii="Times New Roman" w:hAnsi="Times New Roman"/>
          <w:color w:val="000000"/>
          <w:sz w:val="28"/>
          <w:lang w:val="ru-RU"/>
        </w:rPr>
        <w:t xml:space="preserve"> </w:t>
      </w:r>
      <w:r>
        <w:rPr>
          <w:rFonts w:ascii="Times New Roman" w:hAnsi="Times New Roman"/>
          <w:color w:val="000000"/>
          <w:sz w:val="28"/>
        </w:rPr>
        <w:t>Tense</w:t>
      </w:r>
      <w:r w:rsidRPr="001774AF">
        <w:rPr>
          <w:rFonts w:ascii="Times New Roman" w:hAnsi="Times New Roman"/>
          <w:color w:val="000000"/>
          <w:sz w:val="28"/>
          <w:lang w:val="ru-RU"/>
        </w:rPr>
        <w:t xml:space="preserve">, </w:t>
      </w:r>
      <w:r>
        <w:rPr>
          <w:rFonts w:ascii="Times New Roman" w:hAnsi="Times New Roman"/>
          <w:color w:val="000000"/>
          <w:sz w:val="28"/>
        </w:rPr>
        <w:t>Present</w:t>
      </w:r>
      <w:r w:rsidRPr="001774AF">
        <w:rPr>
          <w:rFonts w:ascii="Times New Roman" w:hAnsi="Times New Roman"/>
          <w:color w:val="000000"/>
          <w:sz w:val="28"/>
          <w:lang w:val="ru-RU"/>
        </w:rPr>
        <w:t xml:space="preserve"> </w:t>
      </w:r>
      <w:r>
        <w:rPr>
          <w:rFonts w:ascii="Times New Roman" w:hAnsi="Times New Roman"/>
          <w:color w:val="000000"/>
          <w:sz w:val="28"/>
        </w:rPr>
        <w:t>Perfect</w:t>
      </w:r>
      <w:r w:rsidRPr="001774AF">
        <w:rPr>
          <w:rFonts w:ascii="Times New Roman" w:hAnsi="Times New Roman"/>
          <w:color w:val="000000"/>
          <w:sz w:val="28"/>
          <w:lang w:val="ru-RU"/>
        </w:rPr>
        <w:t xml:space="preserve"> </w:t>
      </w:r>
      <w:r>
        <w:rPr>
          <w:rFonts w:ascii="Times New Roman" w:hAnsi="Times New Roman"/>
          <w:color w:val="000000"/>
          <w:sz w:val="28"/>
        </w:rPr>
        <w:t>Continuous</w:t>
      </w:r>
      <w:r w:rsidRPr="001774AF">
        <w:rPr>
          <w:rFonts w:ascii="Times New Roman" w:hAnsi="Times New Roman"/>
          <w:color w:val="000000"/>
          <w:sz w:val="28"/>
          <w:lang w:val="ru-RU"/>
        </w:rPr>
        <w:t xml:space="preserve"> </w:t>
      </w:r>
      <w:r>
        <w:rPr>
          <w:rFonts w:ascii="Times New Roman" w:hAnsi="Times New Roman"/>
          <w:color w:val="000000"/>
          <w:sz w:val="28"/>
        </w:rPr>
        <w:t>Tense</w:t>
      </w:r>
      <w:r w:rsidRPr="001774AF">
        <w:rPr>
          <w:rFonts w:ascii="Times New Roman" w:hAnsi="Times New Roman"/>
          <w:color w:val="000000"/>
          <w:sz w:val="28"/>
          <w:lang w:val="ru-RU"/>
        </w:rPr>
        <w:t xml:space="preserve">, </w:t>
      </w:r>
      <w:r>
        <w:rPr>
          <w:rFonts w:ascii="Times New Roman" w:hAnsi="Times New Roman"/>
          <w:color w:val="000000"/>
          <w:sz w:val="28"/>
        </w:rPr>
        <w:t>Future</w:t>
      </w:r>
      <w:r w:rsidRPr="001774AF">
        <w:rPr>
          <w:rFonts w:ascii="Times New Roman" w:hAnsi="Times New Roman"/>
          <w:color w:val="000000"/>
          <w:sz w:val="28"/>
          <w:lang w:val="ru-RU"/>
        </w:rPr>
        <w:t>-</w:t>
      </w:r>
      <w:r>
        <w:rPr>
          <w:rFonts w:ascii="Times New Roman" w:hAnsi="Times New Roman"/>
          <w:color w:val="000000"/>
          <w:sz w:val="28"/>
        </w:rPr>
        <w:t>in</w:t>
      </w:r>
      <w:r w:rsidRPr="001774AF">
        <w:rPr>
          <w:rFonts w:ascii="Times New Roman" w:hAnsi="Times New Roman"/>
          <w:color w:val="000000"/>
          <w:sz w:val="28"/>
          <w:lang w:val="ru-RU"/>
        </w:rPr>
        <w:t>-</w:t>
      </w:r>
      <w:r>
        <w:rPr>
          <w:rFonts w:ascii="Times New Roman" w:hAnsi="Times New Roman"/>
          <w:color w:val="000000"/>
          <w:sz w:val="28"/>
        </w:rPr>
        <w:t>the</w:t>
      </w:r>
      <w:r w:rsidRPr="001774AF">
        <w:rPr>
          <w:rFonts w:ascii="Times New Roman" w:hAnsi="Times New Roman"/>
          <w:color w:val="000000"/>
          <w:sz w:val="28"/>
          <w:lang w:val="ru-RU"/>
        </w:rPr>
        <w:t>-</w:t>
      </w:r>
      <w:r>
        <w:rPr>
          <w:rFonts w:ascii="Times New Roman" w:hAnsi="Times New Roman"/>
          <w:color w:val="000000"/>
          <w:sz w:val="28"/>
        </w:rPr>
        <w:t>Past</w:t>
      </w:r>
      <w:r w:rsidRPr="001774AF">
        <w:rPr>
          <w:rFonts w:ascii="Times New Roman" w:hAnsi="Times New Roman"/>
          <w:color w:val="000000"/>
          <w:sz w:val="28"/>
          <w:lang w:val="ru-RU"/>
        </w:rPr>
        <w:t xml:space="preserve"> </w:t>
      </w:r>
      <w:r>
        <w:rPr>
          <w:rFonts w:ascii="Times New Roman" w:hAnsi="Times New Roman"/>
          <w:color w:val="000000"/>
          <w:sz w:val="28"/>
        </w:rPr>
        <w:t>Tense</w:t>
      </w:r>
      <w:r w:rsidRPr="001774AF">
        <w:rPr>
          <w:rFonts w:ascii="Times New Roman" w:hAnsi="Times New Roman"/>
          <w:color w:val="000000"/>
          <w:sz w:val="28"/>
          <w:lang w:val="ru-RU"/>
        </w:rPr>
        <w:t>) и наиболее употребительных формах страдательного залога (</w:t>
      </w:r>
      <w:r>
        <w:rPr>
          <w:rFonts w:ascii="Times New Roman" w:hAnsi="Times New Roman"/>
          <w:color w:val="000000"/>
          <w:sz w:val="28"/>
        </w:rPr>
        <w:t>Present</w:t>
      </w:r>
      <w:r w:rsidRPr="001774AF">
        <w:rPr>
          <w:rFonts w:ascii="Times New Roman" w:hAnsi="Times New Roman"/>
          <w:color w:val="000000"/>
          <w:sz w:val="28"/>
          <w:lang w:val="ru-RU"/>
        </w:rPr>
        <w:t>/</w:t>
      </w:r>
      <w:r>
        <w:rPr>
          <w:rFonts w:ascii="Times New Roman" w:hAnsi="Times New Roman"/>
          <w:color w:val="000000"/>
          <w:sz w:val="28"/>
        </w:rPr>
        <w:t>Past</w:t>
      </w:r>
      <w:r w:rsidRPr="001774AF">
        <w:rPr>
          <w:rFonts w:ascii="Times New Roman" w:hAnsi="Times New Roman"/>
          <w:color w:val="000000"/>
          <w:sz w:val="28"/>
          <w:lang w:val="ru-RU"/>
        </w:rPr>
        <w:t xml:space="preserve"> </w:t>
      </w:r>
      <w:r>
        <w:rPr>
          <w:rFonts w:ascii="Times New Roman" w:hAnsi="Times New Roman"/>
          <w:color w:val="000000"/>
          <w:sz w:val="28"/>
        </w:rPr>
        <w:t>Simple</w:t>
      </w:r>
      <w:r w:rsidRPr="001774AF">
        <w:rPr>
          <w:rFonts w:ascii="Times New Roman" w:hAnsi="Times New Roman"/>
          <w:color w:val="000000"/>
          <w:sz w:val="28"/>
          <w:lang w:val="ru-RU"/>
        </w:rPr>
        <w:t xml:space="preserve"> </w:t>
      </w:r>
      <w:r>
        <w:rPr>
          <w:rFonts w:ascii="Times New Roman" w:hAnsi="Times New Roman"/>
          <w:color w:val="000000"/>
          <w:sz w:val="28"/>
        </w:rPr>
        <w:t>Passive</w:t>
      </w:r>
      <w:r w:rsidRPr="001774AF">
        <w:rPr>
          <w:rFonts w:ascii="Times New Roman" w:hAnsi="Times New Roman"/>
          <w:color w:val="000000"/>
          <w:sz w:val="28"/>
          <w:lang w:val="ru-RU"/>
        </w:rPr>
        <w:t xml:space="preserve">, </w:t>
      </w:r>
      <w:r>
        <w:rPr>
          <w:rFonts w:ascii="Times New Roman" w:hAnsi="Times New Roman"/>
          <w:color w:val="000000"/>
          <w:sz w:val="28"/>
        </w:rPr>
        <w:t>Present</w:t>
      </w:r>
      <w:r w:rsidRPr="001774AF">
        <w:rPr>
          <w:rFonts w:ascii="Times New Roman" w:hAnsi="Times New Roman"/>
          <w:color w:val="000000"/>
          <w:sz w:val="28"/>
          <w:lang w:val="ru-RU"/>
        </w:rPr>
        <w:t xml:space="preserve"> </w:t>
      </w:r>
      <w:r>
        <w:rPr>
          <w:rFonts w:ascii="Times New Roman" w:hAnsi="Times New Roman"/>
          <w:color w:val="000000"/>
          <w:sz w:val="28"/>
        </w:rPr>
        <w:t>Perfect</w:t>
      </w:r>
      <w:r w:rsidRPr="001774AF">
        <w:rPr>
          <w:rFonts w:ascii="Times New Roman" w:hAnsi="Times New Roman"/>
          <w:color w:val="000000"/>
          <w:sz w:val="28"/>
          <w:lang w:val="ru-RU"/>
        </w:rPr>
        <w:t xml:space="preserve"> </w:t>
      </w:r>
      <w:r>
        <w:rPr>
          <w:rFonts w:ascii="Times New Roman" w:hAnsi="Times New Roman"/>
          <w:color w:val="000000"/>
          <w:sz w:val="28"/>
        </w:rPr>
        <w:t>Passive</w:t>
      </w:r>
      <w:r w:rsidRPr="001774AF">
        <w:rPr>
          <w:rFonts w:ascii="Times New Roman" w:hAnsi="Times New Roman"/>
          <w:color w:val="000000"/>
          <w:sz w:val="28"/>
          <w:lang w:val="ru-RU"/>
        </w:rPr>
        <w:t xml:space="preserve">); </w:t>
      </w:r>
    </w:p>
    <w:p w:rsidR="00AF1BDF" w:rsidRDefault="00C026CE">
      <w:pPr>
        <w:spacing w:after="0" w:line="264" w:lineRule="auto"/>
        <w:ind w:firstLine="600"/>
        <w:jc w:val="both"/>
      </w:pPr>
      <w:r>
        <w:rPr>
          <w:rFonts w:ascii="Times New Roman" w:hAnsi="Times New Roman"/>
          <w:color w:val="000000"/>
          <w:sz w:val="28"/>
        </w:rPr>
        <w:t xml:space="preserve">конструкция to be going to, формы Future Simple Tense и Present Continuous Tense для выражения будущего действия; </w:t>
      </w:r>
    </w:p>
    <w:p w:rsidR="00AF1BDF" w:rsidRDefault="00C026CE">
      <w:pPr>
        <w:spacing w:after="0" w:line="264" w:lineRule="auto"/>
        <w:ind w:firstLine="600"/>
        <w:jc w:val="both"/>
      </w:pPr>
      <w:r>
        <w:rPr>
          <w:rFonts w:ascii="Times New Roman" w:hAnsi="Times New Roman"/>
          <w:color w:val="000000"/>
          <w:sz w:val="28"/>
        </w:rPr>
        <w:t xml:space="preserve">модальные глаголы и их эквиваленты (can/be able to, could, must/have to, may, might, should, shall, would, will, need); </w:t>
      </w:r>
    </w:p>
    <w:p w:rsidR="00AF1BDF" w:rsidRDefault="00C026CE">
      <w:pPr>
        <w:spacing w:after="0" w:line="264" w:lineRule="auto"/>
        <w:ind w:firstLine="600"/>
        <w:jc w:val="both"/>
      </w:pPr>
      <w:r>
        <w:rPr>
          <w:rFonts w:ascii="Times New Roman" w:hAnsi="Times New Roman"/>
          <w:color w:val="000000"/>
          <w:sz w:val="28"/>
        </w:rPr>
        <w:t>неличные формы глагола – инфинитив, герундий, причастие (Participle I и Participle II), причастия в функции определения (Participle I – a playing child, Participle II – a written text);</w:t>
      </w:r>
    </w:p>
    <w:p w:rsidR="00AF1BDF" w:rsidRPr="001774AF" w:rsidRDefault="00C026CE">
      <w:pPr>
        <w:spacing w:after="0" w:line="264" w:lineRule="auto"/>
        <w:ind w:firstLine="600"/>
        <w:jc w:val="both"/>
        <w:rPr>
          <w:lang w:val="ru-RU"/>
        </w:rPr>
      </w:pPr>
      <w:r w:rsidRPr="001774AF">
        <w:rPr>
          <w:rFonts w:ascii="Times New Roman" w:hAnsi="Times New Roman"/>
          <w:color w:val="000000"/>
          <w:sz w:val="28"/>
          <w:lang w:val="ru-RU"/>
        </w:rPr>
        <w:t xml:space="preserve">определённый, неопределённый и нулевой артикли; </w:t>
      </w:r>
    </w:p>
    <w:p w:rsidR="00AF1BDF" w:rsidRPr="001774AF" w:rsidRDefault="00C026CE">
      <w:pPr>
        <w:spacing w:after="0" w:line="264" w:lineRule="auto"/>
        <w:ind w:firstLine="600"/>
        <w:jc w:val="both"/>
        <w:rPr>
          <w:lang w:val="ru-RU"/>
        </w:rPr>
      </w:pPr>
      <w:r w:rsidRPr="001774AF">
        <w:rPr>
          <w:rFonts w:ascii="Times New Roman" w:hAnsi="Times New Roman"/>
          <w:color w:val="000000"/>
          <w:sz w:val="28"/>
          <w:lang w:val="ru-RU"/>
        </w:rPr>
        <w:t xml:space="preserve">имена существительные во множественном числе, образованных по правилу, и исключения; </w:t>
      </w:r>
    </w:p>
    <w:p w:rsidR="00AF1BDF" w:rsidRPr="001774AF" w:rsidRDefault="00C026CE">
      <w:pPr>
        <w:spacing w:after="0" w:line="264" w:lineRule="auto"/>
        <w:ind w:firstLine="600"/>
        <w:jc w:val="both"/>
        <w:rPr>
          <w:lang w:val="ru-RU"/>
        </w:rPr>
      </w:pPr>
      <w:r w:rsidRPr="001774AF">
        <w:rPr>
          <w:rFonts w:ascii="Times New Roman" w:hAnsi="Times New Roman"/>
          <w:color w:val="000000"/>
          <w:sz w:val="28"/>
          <w:lang w:val="ru-RU"/>
        </w:rPr>
        <w:t xml:space="preserve">неисчисляемые имена существительные, имеющие форму только множественного числа; </w:t>
      </w:r>
    </w:p>
    <w:p w:rsidR="00AF1BDF" w:rsidRPr="001774AF" w:rsidRDefault="00C026CE">
      <w:pPr>
        <w:spacing w:after="0" w:line="264" w:lineRule="auto"/>
        <w:ind w:firstLine="600"/>
        <w:jc w:val="both"/>
        <w:rPr>
          <w:lang w:val="ru-RU"/>
        </w:rPr>
      </w:pPr>
      <w:r w:rsidRPr="001774AF">
        <w:rPr>
          <w:rFonts w:ascii="Times New Roman" w:hAnsi="Times New Roman"/>
          <w:color w:val="000000"/>
          <w:sz w:val="28"/>
          <w:lang w:val="ru-RU"/>
        </w:rPr>
        <w:t>притяжательный падеж имён существительных;</w:t>
      </w:r>
    </w:p>
    <w:p w:rsidR="00AF1BDF" w:rsidRPr="001774AF" w:rsidRDefault="00C026CE">
      <w:pPr>
        <w:spacing w:after="0" w:line="264" w:lineRule="auto"/>
        <w:ind w:firstLine="600"/>
        <w:jc w:val="both"/>
        <w:rPr>
          <w:lang w:val="ru-RU"/>
        </w:rPr>
      </w:pPr>
      <w:r w:rsidRPr="001774AF">
        <w:rPr>
          <w:rFonts w:ascii="Times New Roman" w:hAnsi="Times New Roman"/>
          <w:color w:val="000000"/>
          <w:sz w:val="28"/>
          <w:lang w:val="ru-RU"/>
        </w:rPr>
        <w:t>имена прилагательные и наречия в положительной, сравнительной и превосходной степенях, образованных по правилу, и исключения;</w:t>
      </w:r>
    </w:p>
    <w:p w:rsidR="00AF1BDF" w:rsidRPr="001774AF" w:rsidRDefault="00C026CE">
      <w:pPr>
        <w:spacing w:after="0" w:line="264" w:lineRule="auto"/>
        <w:ind w:firstLine="600"/>
        <w:jc w:val="both"/>
        <w:rPr>
          <w:lang w:val="ru-RU"/>
        </w:rPr>
      </w:pPr>
      <w:r w:rsidRPr="001774AF">
        <w:rPr>
          <w:rFonts w:ascii="Times New Roman" w:hAnsi="Times New Roman"/>
          <w:color w:val="000000"/>
          <w:sz w:val="28"/>
          <w:lang w:val="ru-RU"/>
        </w:rPr>
        <w:lastRenderedPageBreak/>
        <w:t xml:space="preserve">порядок следования нескольких прилагательных (мнение – размер – возраст – цвет – происхождение); </w:t>
      </w:r>
    </w:p>
    <w:p w:rsidR="00AF1BDF" w:rsidRDefault="00C026CE">
      <w:pPr>
        <w:spacing w:after="0" w:line="264" w:lineRule="auto"/>
        <w:ind w:firstLine="600"/>
        <w:jc w:val="both"/>
      </w:pPr>
      <w:r>
        <w:rPr>
          <w:rFonts w:ascii="Times New Roman" w:hAnsi="Times New Roman"/>
          <w:color w:val="000000"/>
          <w:sz w:val="28"/>
        </w:rPr>
        <w:t>слова, выражающие количество (many/much, little/a little, few/a few, a lot of);</w:t>
      </w:r>
    </w:p>
    <w:p w:rsidR="00AF1BDF" w:rsidRPr="001774AF" w:rsidRDefault="00C026CE">
      <w:pPr>
        <w:spacing w:after="0" w:line="264" w:lineRule="auto"/>
        <w:ind w:firstLine="600"/>
        <w:jc w:val="both"/>
        <w:rPr>
          <w:lang w:val="ru-RU"/>
        </w:rPr>
      </w:pPr>
      <w:r w:rsidRPr="001774AF">
        <w:rPr>
          <w:rFonts w:ascii="Times New Roman" w:hAnsi="Times New Roman"/>
          <w:color w:val="000000"/>
          <w:sz w:val="28"/>
          <w:lang w:val="ru-RU"/>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w:t>
      </w:r>
    </w:p>
    <w:p w:rsidR="00AF1BDF" w:rsidRPr="001774AF" w:rsidRDefault="00C026CE">
      <w:pPr>
        <w:spacing w:after="0" w:line="264" w:lineRule="auto"/>
        <w:ind w:firstLine="600"/>
        <w:jc w:val="both"/>
        <w:rPr>
          <w:lang w:val="ru-RU"/>
        </w:rPr>
      </w:pPr>
      <w:r w:rsidRPr="001774AF">
        <w:rPr>
          <w:rFonts w:ascii="Times New Roman" w:hAnsi="Times New Roman"/>
          <w:color w:val="000000"/>
          <w:sz w:val="28"/>
          <w:lang w:val="ru-RU"/>
        </w:rPr>
        <w:t xml:space="preserve">неопределённые местоимения и их производные, отрицательные местоимения </w:t>
      </w:r>
      <w:r>
        <w:rPr>
          <w:rFonts w:ascii="Times New Roman" w:hAnsi="Times New Roman"/>
          <w:color w:val="000000"/>
          <w:sz w:val="28"/>
        </w:rPr>
        <w:t>none</w:t>
      </w:r>
      <w:r w:rsidRPr="001774AF">
        <w:rPr>
          <w:rFonts w:ascii="Times New Roman" w:hAnsi="Times New Roman"/>
          <w:color w:val="000000"/>
          <w:sz w:val="28"/>
          <w:lang w:val="ru-RU"/>
        </w:rPr>
        <w:t xml:space="preserve">, </w:t>
      </w:r>
      <w:r>
        <w:rPr>
          <w:rFonts w:ascii="Times New Roman" w:hAnsi="Times New Roman"/>
          <w:color w:val="000000"/>
          <w:sz w:val="28"/>
        </w:rPr>
        <w:t>no</w:t>
      </w:r>
      <w:r w:rsidRPr="001774AF">
        <w:rPr>
          <w:rFonts w:ascii="Times New Roman" w:hAnsi="Times New Roman"/>
          <w:color w:val="000000"/>
          <w:sz w:val="28"/>
          <w:lang w:val="ru-RU"/>
        </w:rPr>
        <w:t xml:space="preserve"> и производные последнего (</w:t>
      </w:r>
      <w:r>
        <w:rPr>
          <w:rFonts w:ascii="Times New Roman" w:hAnsi="Times New Roman"/>
          <w:color w:val="000000"/>
          <w:sz w:val="28"/>
        </w:rPr>
        <w:t>nobody</w:t>
      </w:r>
      <w:r w:rsidRPr="001774AF">
        <w:rPr>
          <w:rFonts w:ascii="Times New Roman" w:hAnsi="Times New Roman"/>
          <w:color w:val="000000"/>
          <w:sz w:val="28"/>
          <w:lang w:val="ru-RU"/>
        </w:rPr>
        <w:t xml:space="preserve">, </w:t>
      </w:r>
      <w:r>
        <w:rPr>
          <w:rFonts w:ascii="Times New Roman" w:hAnsi="Times New Roman"/>
          <w:color w:val="000000"/>
          <w:sz w:val="28"/>
        </w:rPr>
        <w:t>nothing</w:t>
      </w:r>
      <w:r w:rsidRPr="001774AF">
        <w:rPr>
          <w:rFonts w:ascii="Times New Roman" w:hAnsi="Times New Roman"/>
          <w:color w:val="000000"/>
          <w:sz w:val="28"/>
          <w:lang w:val="ru-RU"/>
        </w:rPr>
        <w:t>, и другие);</w:t>
      </w:r>
    </w:p>
    <w:p w:rsidR="00AF1BDF" w:rsidRPr="001774AF" w:rsidRDefault="00C026CE">
      <w:pPr>
        <w:spacing w:after="0" w:line="264" w:lineRule="auto"/>
        <w:ind w:firstLine="600"/>
        <w:jc w:val="both"/>
        <w:rPr>
          <w:lang w:val="ru-RU"/>
        </w:rPr>
      </w:pPr>
      <w:r w:rsidRPr="001774AF">
        <w:rPr>
          <w:rFonts w:ascii="Times New Roman" w:hAnsi="Times New Roman"/>
          <w:color w:val="000000"/>
          <w:sz w:val="28"/>
          <w:lang w:val="ru-RU"/>
        </w:rPr>
        <w:t xml:space="preserve">количественные и порядковые числительные; </w:t>
      </w:r>
    </w:p>
    <w:p w:rsidR="00AF1BDF" w:rsidRPr="001774AF" w:rsidRDefault="00C026CE">
      <w:pPr>
        <w:spacing w:after="0" w:line="264" w:lineRule="auto"/>
        <w:ind w:firstLine="600"/>
        <w:jc w:val="both"/>
        <w:rPr>
          <w:lang w:val="ru-RU"/>
        </w:rPr>
      </w:pPr>
      <w:r w:rsidRPr="001774AF">
        <w:rPr>
          <w:rFonts w:ascii="Times New Roman" w:hAnsi="Times New Roman"/>
          <w:color w:val="000000"/>
          <w:sz w:val="28"/>
          <w:lang w:val="ru-RU"/>
        </w:rPr>
        <w:t>предлоги места, времени, направления, предлоги, употребляемые с глаголами в страдательном залоге.</w:t>
      </w:r>
    </w:p>
    <w:p w:rsidR="00AF1BDF" w:rsidRPr="001774AF" w:rsidRDefault="00C026CE">
      <w:pPr>
        <w:spacing w:after="0" w:line="264" w:lineRule="auto"/>
        <w:ind w:firstLine="600"/>
        <w:jc w:val="both"/>
        <w:rPr>
          <w:lang w:val="ru-RU"/>
        </w:rPr>
      </w:pPr>
      <w:r w:rsidRPr="001774AF">
        <w:rPr>
          <w:rFonts w:ascii="Times New Roman" w:hAnsi="Times New Roman"/>
          <w:color w:val="000000"/>
          <w:sz w:val="28"/>
          <w:lang w:val="ru-RU"/>
        </w:rPr>
        <w:t>6) владеть социокультурными знаниями и умениями:</w:t>
      </w:r>
    </w:p>
    <w:p w:rsidR="00AF1BDF" w:rsidRPr="001774AF" w:rsidRDefault="00C026CE">
      <w:pPr>
        <w:spacing w:after="0" w:line="264" w:lineRule="auto"/>
        <w:ind w:firstLine="600"/>
        <w:jc w:val="both"/>
        <w:rPr>
          <w:lang w:val="ru-RU"/>
        </w:rPr>
      </w:pPr>
      <w:r w:rsidRPr="001774AF">
        <w:rPr>
          <w:rFonts w:ascii="Times New Roman" w:hAnsi="Times New Roman"/>
          <w:color w:val="000000"/>
          <w:sz w:val="28"/>
          <w:lang w:val="ru-RU"/>
        </w:rPr>
        <w:t>знать/понимать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учётом этих различий;</w:t>
      </w:r>
    </w:p>
    <w:p w:rsidR="00AF1BDF" w:rsidRPr="001774AF" w:rsidRDefault="00C026CE">
      <w:pPr>
        <w:spacing w:after="0" w:line="264" w:lineRule="auto"/>
        <w:ind w:firstLine="600"/>
        <w:jc w:val="both"/>
        <w:rPr>
          <w:lang w:val="ru-RU"/>
        </w:rPr>
      </w:pPr>
      <w:r w:rsidRPr="001774AF">
        <w:rPr>
          <w:rFonts w:ascii="Times New Roman" w:hAnsi="Times New Roman"/>
          <w:color w:val="000000"/>
          <w:sz w:val="28"/>
          <w:lang w:val="ru-RU"/>
        </w:rPr>
        <w:t xml:space="preserve">знать/понимать и использовать в устной и письменной речи наиболее употребительную тематическую фоновую лексику и реалии страны/стран изучаемого языка (государственное устройство, система образования, страницы истории, основные праздники, этикетные особенности общения и другие); </w:t>
      </w:r>
    </w:p>
    <w:p w:rsidR="00AF1BDF" w:rsidRPr="001774AF" w:rsidRDefault="00C026CE">
      <w:pPr>
        <w:spacing w:after="0" w:line="264" w:lineRule="auto"/>
        <w:ind w:firstLine="600"/>
        <w:jc w:val="both"/>
        <w:rPr>
          <w:lang w:val="ru-RU"/>
        </w:rPr>
      </w:pPr>
      <w:r w:rsidRPr="001774AF">
        <w:rPr>
          <w:rFonts w:ascii="Times New Roman" w:hAnsi="Times New Roman"/>
          <w:color w:val="000000"/>
          <w:sz w:val="28"/>
          <w:lang w:val="ru-RU"/>
        </w:rPr>
        <w:t xml:space="preserve">иметь базовые знания о социокультурном портрете и культурном наследии родной̆ страны и страны/стран изучаемого языка; представлять родную страну и её культуру на иностранном языке; </w:t>
      </w:r>
    </w:p>
    <w:p w:rsidR="00AF1BDF" w:rsidRPr="001774AF" w:rsidRDefault="00C026CE">
      <w:pPr>
        <w:spacing w:after="0" w:line="264" w:lineRule="auto"/>
        <w:ind w:firstLine="600"/>
        <w:jc w:val="both"/>
        <w:rPr>
          <w:lang w:val="ru-RU"/>
        </w:rPr>
      </w:pPr>
      <w:r w:rsidRPr="001774AF">
        <w:rPr>
          <w:rFonts w:ascii="Times New Roman" w:hAnsi="Times New Roman"/>
          <w:color w:val="000000"/>
          <w:sz w:val="28"/>
          <w:lang w:val="ru-RU"/>
        </w:rPr>
        <w:t>проявлять уважение к иной культуре, соблюдать нормы вежливости в межкультурном общении.</w:t>
      </w:r>
    </w:p>
    <w:p w:rsidR="00AF1BDF" w:rsidRPr="001774AF" w:rsidRDefault="00C026CE">
      <w:pPr>
        <w:spacing w:after="0" w:line="264" w:lineRule="auto"/>
        <w:ind w:firstLine="600"/>
        <w:jc w:val="both"/>
        <w:rPr>
          <w:lang w:val="ru-RU"/>
        </w:rPr>
      </w:pPr>
      <w:r w:rsidRPr="001774AF">
        <w:rPr>
          <w:rFonts w:ascii="Times New Roman" w:hAnsi="Times New Roman"/>
          <w:color w:val="000000"/>
          <w:sz w:val="28"/>
          <w:lang w:val="ru-RU"/>
        </w:rPr>
        <w:t xml:space="preserve">7) владеть компенсаторными умениями, позволяющими в случае сбоя коммуникации, а также в условиях дефицита языковых средств: </w:t>
      </w:r>
    </w:p>
    <w:p w:rsidR="00AF1BDF" w:rsidRPr="001774AF" w:rsidRDefault="00C026CE">
      <w:pPr>
        <w:spacing w:after="0" w:line="264" w:lineRule="auto"/>
        <w:ind w:firstLine="600"/>
        <w:jc w:val="both"/>
        <w:rPr>
          <w:lang w:val="ru-RU"/>
        </w:rPr>
      </w:pPr>
      <w:r w:rsidRPr="001774AF">
        <w:rPr>
          <w:rFonts w:ascii="Times New Roman" w:hAnsi="Times New Roman"/>
          <w:color w:val="000000"/>
          <w:sz w:val="28"/>
          <w:lang w:val="ru-RU"/>
        </w:rPr>
        <w:t xml:space="preserve">использовать различные приёмы переработки информации: при говорении – переспрос, при говорении и письме – описание/перифраз/толкование, при чтении и аудировании – языковую и контекстуальную догадку; </w:t>
      </w:r>
    </w:p>
    <w:p w:rsidR="00AF1BDF" w:rsidRPr="001774AF" w:rsidRDefault="00C026CE">
      <w:pPr>
        <w:spacing w:after="0" w:line="264" w:lineRule="auto"/>
        <w:ind w:firstLine="600"/>
        <w:jc w:val="both"/>
        <w:rPr>
          <w:lang w:val="ru-RU"/>
        </w:rPr>
      </w:pPr>
      <w:r w:rsidRPr="001774AF">
        <w:rPr>
          <w:rFonts w:ascii="Times New Roman" w:hAnsi="Times New Roman"/>
          <w:color w:val="000000"/>
          <w:sz w:val="28"/>
          <w:lang w:val="ru-RU"/>
        </w:rPr>
        <w:t xml:space="preserve">владеть метапредметными умениями, позволяющими совершенствовать учебную деятельность по овладению иностранным языком; </w:t>
      </w:r>
    </w:p>
    <w:p w:rsidR="00AF1BDF" w:rsidRPr="001774AF" w:rsidRDefault="00C026CE">
      <w:pPr>
        <w:spacing w:after="0" w:line="264" w:lineRule="auto"/>
        <w:ind w:firstLine="600"/>
        <w:jc w:val="both"/>
        <w:rPr>
          <w:lang w:val="ru-RU"/>
        </w:rPr>
      </w:pPr>
      <w:r w:rsidRPr="001774AF">
        <w:rPr>
          <w:rFonts w:ascii="Times New Roman" w:hAnsi="Times New Roman"/>
          <w:color w:val="000000"/>
          <w:sz w:val="28"/>
          <w:lang w:val="ru-RU"/>
        </w:rPr>
        <w:t xml:space="preserve">сравнивать, классифицировать, систематизировать и обобщать по существенным признакам изученные языковые явления (лексические и грамматические); </w:t>
      </w:r>
    </w:p>
    <w:p w:rsidR="00AF1BDF" w:rsidRPr="001774AF" w:rsidRDefault="00C026CE">
      <w:pPr>
        <w:spacing w:after="0" w:line="264" w:lineRule="auto"/>
        <w:ind w:firstLine="600"/>
        <w:jc w:val="both"/>
        <w:rPr>
          <w:lang w:val="ru-RU"/>
        </w:rPr>
      </w:pPr>
      <w:r w:rsidRPr="001774AF">
        <w:rPr>
          <w:rFonts w:ascii="Times New Roman" w:hAnsi="Times New Roman"/>
          <w:color w:val="000000"/>
          <w:sz w:val="28"/>
          <w:lang w:val="ru-RU"/>
        </w:rPr>
        <w:t xml:space="preserve">использовать иноязычные словари и справочники, в том числе информационно-справочные системы в электронной форме; </w:t>
      </w:r>
    </w:p>
    <w:p w:rsidR="00AF1BDF" w:rsidRPr="001774AF" w:rsidRDefault="00C026CE">
      <w:pPr>
        <w:spacing w:after="0" w:line="264" w:lineRule="auto"/>
        <w:ind w:firstLine="600"/>
        <w:jc w:val="both"/>
        <w:rPr>
          <w:lang w:val="ru-RU"/>
        </w:rPr>
      </w:pPr>
      <w:r w:rsidRPr="001774AF">
        <w:rPr>
          <w:rFonts w:ascii="Times New Roman" w:hAnsi="Times New Roman"/>
          <w:color w:val="000000"/>
          <w:sz w:val="28"/>
          <w:lang w:val="ru-RU"/>
        </w:rPr>
        <w:lastRenderedPageBreak/>
        <w:t xml:space="preserve">участвовать в учебно-исследовательской, проектной деятельности предметного и межпредметного характера с использованием материалов на английском языке и применением информационно-коммуникационных технологий; </w:t>
      </w:r>
    </w:p>
    <w:p w:rsidR="00AF1BDF" w:rsidRPr="001774AF" w:rsidRDefault="00C026CE">
      <w:pPr>
        <w:spacing w:after="0" w:line="264" w:lineRule="auto"/>
        <w:ind w:firstLine="600"/>
        <w:jc w:val="both"/>
        <w:rPr>
          <w:lang w:val="ru-RU"/>
        </w:rPr>
      </w:pPr>
      <w:r w:rsidRPr="001774AF">
        <w:rPr>
          <w:rFonts w:ascii="Times New Roman" w:hAnsi="Times New Roman"/>
          <w:color w:val="000000"/>
          <w:sz w:val="28"/>
          <w:lang w:val="ru-RU"/>
        </w:rPr>
        <w:t>соблюдать правила информационной безопасности в ситуациях повседневной жизни и при работе в сети Интернет.</w:t>
      </w:r>
    </w:p>
    <w:p w:rsidR="00AF1BDF" w:rsidRPr="001774AF" w:rsidRDefault="00AF1BDF">
      <w:pPr>
        <w:rPr>
          <w:lang w:val="ru-RU"/>
        </w:rPr>
        <w:sectPr w:rsidR="00AF1BDF" w:rsidRPr="001774AF">
          <w:pgSz w:w="11906" w:h="16383"/>
          <w:pgMar w:top="1134" w:right="850" w:bottom="1134" w:left="1701" w:header="720" w:footer="720" w:gutter="0"/>
          <w:cols w:space="720"/>
        </w:sectPr>
      </w:pPr>
    </w:p>
    <w:p w:rsidR="00AF1BDF" w:rsidRDefault="00C026CE">
      <w:pPr>
        <w:spacing w:after="0"/>
        <w:ind w:left="120"/>
      </w:pPr>
      <w:bookmarkStart w:id="9" w:name="block-35137646"/>
      <w:bookmarkEnd w:id="8"/>
      <w:r w:rsidRPr="001774AF">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AF1BDF" w:rsidRDefault="00C026CE">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837"/>
      </w:tblGrid>
      <w:tr w:rsidR="00AF1BDF">
        <w:trPr>
          <w:trHeight w:val="144"/>
          <w:tblCellSpacing w:w="20" w:type="nil"/>
        </w:trPr>
        <w:tc>
          <w:tcPr>
            <w:tcW w:w="412" w:type="dxa"/>
            <w:vMerge w:val="restart"/>
            <w:tcMar>
              <w:top w:w="50" w:type="dxa"/>
              <w:left w:w="100" w:type="dxa"/>
            </w:tcMar>
            <w:vAlign w:val="center"/>
          </w:tcPr>
          <w:p w:rsidR="00AF1BDF" w:rsidRDefault="00C026CE">
            <w:pPr>
              <w:spacing w:after="0"/>
              <w:ind w:left="135"/>
            </w:pPr>
            <w:r>
              <w:rPr>
                <w:rFonts w:ascii="Times New Roman" w:hAnsi="Times New Roman"/>
                <w:b/>
                <w:color w:val="000000"/>
                <w:sz w:val="24"/>
              </w:rPr>
              <w:t xml:space="preserve">№ п/п </w:t>
            </w:r>
          </w:p>
          <w:p w:rsidR="00AF1BDF" w:rsidRDefault="00AF1BDF">
            <w:pPr>
              <w:spacing w:after="0"/>
              <w:ind w:left="135"/>
            </w:pPr>
          </w:p>
        </w:tc>
        <w:tc>
          <w:tcPr>
            <w:tcW w:w="3960" w:type="dxa"/>
            <w:vMerge w:val="restart"/>
            <w:tcMar>
              <w:top w:w="50" w:type="dxa"/>
              <w:left w:w="100" w:type="dxa"/>
            </w:tcMar>
            <w:vAlign w:val="center"/>
          </w:tcPr>
          <w:p w:rsidR="00AF1BDF" w:rsidRDefault="00C026CE">
            <w:pPr>
              <w:spacing w:after="0"/>
              <w:ind w:left="135"/>
            </w:pPr>
            <w:r>
              <w:rPr>
                <w:rFonts w:ascii="Times New Roman" w:hAnsi="Times New Roman"/>
                <w:b/>
                <w:color w:val="000000"/>
                <w:sz w:val="24"/>
              </w:rPr>
              <w:t xml:space="preserve">Наименование разделов и тем программы </w:t>
            </w:r>
          </w:p>
          <w:p w:rsidR="00AF1BDF" w:rsidRDefault="00AF1BDF">
            <w:pPr>
              <w:spacing w:after="0"/>
              <w:ind w:left="135"/>
            </w:pPr>
          </w:p>
        </w:tc>
        <w:tc>
          <w:tcPr>
            <w:tcW w:w="0" w:type="auto"/>
            <w:gridSpan w:val="3"/>
            <w:tcMar>
              <w:top w:w="50" w:type="dxa"/>
              <w:left w:w="100" w:type="dxa"/>
            </w:tcMar>
            <w:vAlign w:val="center"/>
          </w:tcPr>
          <w:p w:rsidR="00AF1BDF" w:rsidRDefault="00C026CE">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AF1BDF" w:rsidRDefault="00C026CE">
            <w:pPr>
              <w:spacing w:after="0"/>
              <w:ind w:left="135"/>
            </w:pPr>
            <w:r>
              <w:rPr>
                <w:rFonts w:ascii="Times New Roman" w:hAnsi="Times New Roman"/>
                <w:b/>
                <w:color w:val="000000"/>
                <w:sz w:val="24"/>
              </w:rPr>
              <w:t xml:space="preserve">Электронные (цифровые) образовательные ресурсы </w:t>
            </w:r>
          </w:p>
          <w:p w:rsidR="00AF1BDF" w:rsidRDefault="00AF1BDF">
            <w:pPr>
              <w:spacing w:after="0"/>
              <w:ind w:left="135"/>
            </w:pPr>
          </w:p>
        </w:tc>
      </w:tr>
      <w:tr w:rsidR="00AF1BDF">
        <w:trPr>
          <w:trHeight w:val="144"/>
          <w:tblCellSpacing w:w="20" w:type="nil"/>
        </w:trPr>
        <w:tc>
          <w:tcPr>
            <w:tcW w:w="0" w:type="auto"/>
            <w:vMerge/>
            <w:tcBorders>
              <w:top w:val="nil"/>
            </w:tcBorders>
            <w:tcMar>
              <w:top w:w="50" w:type="dxa"/>
              <w:left w:w="100" w:type="dxa"/>
            </w:tcMar>
          </w:tcPr>
          <w:p w:rsidR="00AF1BDF" w:rsidRDefault="00AF1BDF"/>
        </w:tc>
        <w:tc>
          <w:tcPr>
            <w:tcW w:w="0" w:type="auto"/>
            <w:vMerge/>
            <w:tcBorders>
              <w:top w:val="nil"/>
            </w:tcBorders>
            <w:tcMar>
              <w:top w:w="50" w:type="dxa"/>
              <w:left w:w="100" w:type="dxa"/>
            </w:tcMar>
          </w:tcPr>
          <w:p w:rsidR="00AF1BDF" w:rsidRDefault="00AF1BDF"/>
        </w:tc>
        <w:tc>
          <w:tcPr>
            <w:tcW w:w="889" w:type="dxa"/>
            <w:tcMar>
              <w:top w:w="50" w:type="dxa"/>
              <w:left w:w="100" w:type="dxa"/>
            </w:tcMar>
            <w:vAlign w:val="center"/>
          </w:tcPr>
          <w:p w:rsidR="00AF1BDF" w:rsidRDefault="00C026CE">
            <w:pPr>
              <w:spacing w:after="0"/>
              <w:ind w:left="135"/>
            </w:pPr>
            <w:r>
              <w:rPr>
                <w:rFonts w:ascii="Times New Roman" w:hAnsi="Times New Roman"/>
                <w:b/>
                <w:color w:val="000000"/>
                <w:sz w:val="24"/>
              </w:rPr>
              <w:t xml:space="preserve">Всего </w:t>
            </w:r>
          </w:p>
          <w:p w:rsidR="00AF1BDF" w:rsidRDefault="00AF1BDF">
            <w:pPr>
              <w:spacing w:after="0"/>
              <w:ind w:left="135"/>
            </w:pPr>
          </w:p>
        </w:tc>
        <w:tc>
          <w:tcPr>
            <w:tcW w:w="1598" w:type="dxa"/>
            <w:tcMar>
              <w:top w:w="50" w:type="dxa"/>
              <w:left w:w="100" w:type="dxa"/>
            </w:tcMar>
            <w:vAlign w:val="center"/>
          </w:tcPr>
          <w:p w:rsidR="00AF1BDF" w:rsidRDefault="00C026CE">
            <w:pPr>
              <w:spacing w:after="0"/>
              <w:ind w:left="135"/>
            </w:pPr>
            <w:r>
              <w:rPr>
                <w:rFonts w:ascii="Times New Roman" w:hAnsi="Times New Roman"/>
                <w:b/>
                <w:color w:val="000000"/>
                <w:sz w:val="24"/>
              </w:rPr>
              <w:t xml:space="preserve">Контрольные работы </w:t>
            </w:r>
          </w:p>
          <w:p w:rsidR="00AF1BDF" w:rsidRDefault="00AF1BDF">
            <w:pPr>
              <w:spacing w:after="0"/>
              <w:ind w:left="135"/>
            </w:pPr>
          </w:p>
        </w:tc>
        <w:tc>
          <w:tcPr>
            <w:tcW w:w="1692" w:type="dxa"/>
            <w:tcMar>
              <w:top w:w="50" w:type="dxa"/>
              <w:left w:w="100" w:type="dxa"/>
            </w:tcMar>
            <w:vAlign w:val="center"/>
          </w:tcPr>
          <w:p w:rsidR="00AF1BDF" w:rsidRDefault="00C026CE">
            <w:pPr>
              <w:spacing w:after="0"/>
              <w:ind w:left="135"/>
            </w:pPr>
            <w:r>
              <w:rPr>
                <w:rFonts w:ascii="Times New Roman" w:hAnsi="Times New Roman"/>
                <w:b/>
                <w:color w:val="000000"/>
                <w:sz w:val="24"/>
              </w:rPr>
              <w:t xml:space="preserve">Практические работы </w:t>
            </w:r>
          </w:p>
          <w:p w:rsidR="00AF1BDF" w:rsidRDefault="00AF1BDF">
            <w:pPr>
              <w:spacing w:after="0"/>
              <w:ind w:left="135"/>
            </w:pPr>
          </w:p>
        </w:tc>
        <w:tc>
          <w:tcPr>
            <w:tcW w:w="0" w:type="auto"/>
            <w:vMerge/>
            <w:tcBorders>
              <w:top w:val="nil"/>
            </w:tcBorders>
            <w:tcMar>
              <w:top w:w="50" w:type="dxa"/>
              <w:left w:w="100" w:type="dxa"/>
            </w:tcMar>
          </w:tcPr>
          <w:p w:rsidR="00AF1BDF" w:rsidRDefault="00AF1BDF"/>
        </w:tc>
      </w:tr>
      <w:tr w:rsidR="00AF1BDF" w:rsidRPr="001774AF">
        <w:trPr>
          <w:trHeight w:val="144"/>
          <w:tblCellSpacing w:w="20" w:type="nil"/>
        </w:trPr>
        <w:tc>
          <w:tcPr>
            <w:tcW w:w="412" w:type="dxa"/>
            <w:tcMar>
              <w:top w:w="50" w:type="dxa"/>
              <w:left w:w="100" w:type="dxa"/>
            </w:tcMar>
            <w:vAlign w:val="center"/>
          </w:tcPr>
          <w:p w:rsidR="00AF1BDF" w:rsidRDefault="00C026CE">
            <w:pPr>
              <w:spacing w:after="0"/>
            </w:pPr>
            <w:r>
              <w:rPr>
                <w:rFonts w:ascii="Times New Roman" w:hAnsi="Times New Roman"/>
                <w:color w:val="000000"/>
                <w:sz w:val="24"/>
              </w:rPr>
              <w:t>1</w:t>
            </w:r>
          </w:p>
        </w:tc>
        <w:tc>
          <w:tcPr>
            <w:tcW w:w="3960" w:type="dxa"/>
            <w:tcMar>
              <w:top w:w="50" w:type="dxa"/>
              <w:left w:w="100" w:type="dxa"/>
            </w:tcMar>
            <w:vAlign w:val="center"/>
          </w:tcPr>
          <w:p w:rsidR="00AF1BDF" w:rsidRDefault="00C026CE">
            <w:pPr>
              <w:spacing w:after="0"/>
              <w:ind w:left="135"/>
            </w:pPr>
            <w:r w:rsidRPr="001774AF">
              <w:rPr>
                <w:rFonts w:ascii="Times New Roman" w:hAnsi="Times New Roman"/>
                <w:color w:val="000000"/>
                <w:sz w:val="24"/>
                <w:lang w:val="ru-RU"/>
              </w:rPr>
              <w:t xml:space="preserve">Повседневная жизнь семьи. Межличностные отношения в семье, с друзьями и знакомыми. </w:t>
            </w:r>
            <w:r>
              <w:rPr>
                <w:rFonts w:ascii="Times New Roman" w:hAnsi="Times New Roman"/>
                <w:color w:val="000000"/>
                <w:sz w:val="24"/>
              </w:rPr>
              <w:t>Конфликтные ситуации, их предупреждение и разрешение</w:t>
            </w:r>
          </w:p>
        </w:tc>
        <w:tc>
          <w:tcPr>
            <w:tcW w:w="889" w:type="dxa"/>
            <w:tcMar>
              <w:top w:w="50" w:type="dxa"/>
              <w:left w:w="100" w:type="dxa"/>
            </w:tcMar>
            <w:vAlign w:val="center"/>
          </w:tcPr>
          <w:p w:rsidR="00AF1BDF" w:rsidRDefault="00C026CE">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AF1BDF" w:rsidRDefault="00AF1BDF">
            <w:pPr>
              <w:spacing w:after="0"/>
              <w:ind w:left="135"/>
              <w:jc w:val="center"/>
            </w:pPr>
          </w:p>
        </w:tc>
        <w:tc>
          <w:tcPr>
            <w:tcW w:w="1692" w:type="dxa"/>
            <w:tcMar>
              <w:top w:w="50" w:type="dxa"/>
              <w:left w:w="100" w:type="dxa"/>
            </w:tcMar>
            <w:vAlign w:val="center"/>
          </w:tcPr>
          <w:p w:rsidR="00AF1BDF" w:rsidRDefault="00AF1BDF">
            <w:pPr>
              <w:spacing w:after="0"/>
              <w:ind w:left="135"/>
              <w:jc w:val="center"/>
            </w:pPr>
          </w:p>
        </w:tc>
        <w:tc>
          <w:tcPr>
            <w:tcW w:w="2403" w:type="dxa"/>
            <w:tcMar>
              <w:top w:w="50" w:type="dxa"/>
              <w:left w:w="100" w:type="dxa"/>
            </w:tcMar>
            <w:vAlign w:val="center"/>
          </w:tcPr>
          <w:p w:rsidR="00AF1BDF" w:rsidRPr="001774AF" w:rsidRDefault="00C026CE">
            <w:pPr>
              <w:spacing w:after="0"/>
              <w:ind w:left="135"/>
              <w:rPr>
                <w:lang w:val="ru-RU"/>
              </w:rPr>
            </w:pPr>
            <w:r w:rsidRPr="001774AF">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1774AF">
                <w:rPr>
                  <w:rFonts w:ascii="Times New Roman" w:hAnsi="Times New Roman"/>
                  <w:color w:val="0000FF"/>
                  <w:u w:val="single"/>
                  <w:lang w:val="ru-RU"/>
                </w:rPr>
                <w:t>://</w:t>
              </w:r>
              <w:r>
                <w:rPr>
                  <w:rFonts w:ascii="Times New Roman" w:hAnsi="Times New Roman"/>
                  <w:color w:val="0000FF"/>
                  <w:u w:val="single"/>
                </w:rPr>
                <w:t>m</w:t>
              </w:r>
              <w:r w:rsidRPr="001774AF">
                <w:rPr>
                  <w:rFonts w:ascii="Times New Roman" w:hAnsi="Times New Roman"/>
                  <w:color w:val="0000FF"/>
                  <w:u w:val="single"/>
                  <w:lang w:val="ru-RU"/>
                </w:rPr>
                <w:t>.</w:t>
              </w:r>
              <w:r>
                <w:rPr>
                  <w:rFonts w:ascii="Times New Roman" w:hAnsi="Times New Roman"/>
                  <w:color w:val="0000FF"/>
                  <w:u w:val="single"/>
                </w:rPr>
                <w:t>edsoo</w:t>
              </w:r>
              <w:r w:rsidRPr="001774AF">
                <w:rPr>
                  <w:rFonts w:ascii="Times New Roman" w:hAnsi="Times New Roman"/>
                  <w:color w:val="0000FF"/>
                  <w:u w:val="single"/>
                  <w:lang w:val="ru-RU"/>
                </w:rPr>
                <w:t>.</w:t>
              </w:r>
              <w:r>
                <w:rPr>
                  <w:rFonts w:ascii="Times New Roman" w:hAnsi="Times New Roman"/>
                  <w:color w:val="0000FF"/>
                  <w:u w:val="single"/>
                </w:rPr>
                <w:t>ru</w:t>
              </w:r>
              <w:r w:rsidRPr="001774AF">
                <w:rPr>
                  <w:rFonts w:ascii="Times New Roman" w:hAnsi="Times New Roman"/>
                  <w:color w:val="0000FF"/>
                  <w:u w:val="single"/>
                  <w:lang w:val="ru-RU"/>
                </w:rPr>
                <w:t>/262455</w:t>
              </w:r>
              <w:r>
                <w:rPr>
                  <w:rFonts w:ascii="Times New Roman" w:hAnsi="Times New Roman"/>
                  <w:color w:val="0000FF"/>
                  <w:u w:val="single"/>
                </w:rPr>
                <w:t>fd</w:t>
              </w:r>
            </w:hyperlink>
          </w:p>
        </w:tc>
      </w:tr>
      <w:tr w:rsidR="00AF1BDF" w:rsidRPr="001774AF">
        <w:trPr>
          <w:trHeight w:val="144"/>
          <w:tblCellSpacing w:w="20" w:type="nil"/>
        </w:trPr>
        <w:tc>
          <w:tcPr>
            <w:tcW w:w="412" w:type="dxa"/>
            <w:tcMar>
              <w:top w:w="50" w:type="dxa"/>
              <w:left w:w="100" w:type="dxa"/>
            </w:tcMar>
            <w:vAlign w:val="center"/>
          </w:tcPr>
          <w:p w:rsidR="00AF1BDF" w:rsidRDefault="00C026CE">
            <w:pPr>
              <w:spacing w:after="0"/>
            </w:pPr>
            <w:r>
              <w:rPr>
                <w:rFonts w:ascii="Times New Roman" w:hAnsi="Times New Roman"/>
                <w:color w:val="000000"/>
                <w:sz w:val="24"/>
              </w:rPr>
              <w:t>2</w:t>
            </w:r>
          </w:p>
        </w:tc>
        <w:tc>
          <w:tcPr>
            <w:tcW w:w="3960" w:type="dxa"/>
            <w:tcMar>
              <w:top w:w="50" w:type="dxa"/>
              <w:left w:w="100" w:type="dxa"/>
            </w:tcMar>
            <w:vAlign w:val="center"/>
          </w:tcPr>
          <w:p w:rsidR="00AF1BDF" w:rsidRPr="001774AF" w:rsidRDefault="00C026CE">
            <w:pPr>
              <w:spacing w:after="0"/>
              <w:ind w:left="135"/>
              <w:rPr>
                <w:lang w:val="ru-RU"/>
              </w:rPr>
            </w:pPr>
            <w:r w:rsidRPr="001774AF">
              <w:rPr>
                <w:rFonts w:ascii="Times New Roman" w:hAnsi="Times New Roman"/>
                <w:color w:val="000000"/>
                <w:sz w:val="24"/>
                <w:lang w:val="ru-RU"/>
              </w:rPr>
              <w:t>Внешность и характеристика человека, литературного персонажа</w:t>
            </w:r>
          </w:p>
        </w:tc>
        <w:tc>
          <w:tcPr>
            <w:tcW w:w="889" w:type="dxa"/>
            <w:tcMar>
              <w:top w:w="50" w:type="dxa"/>
              <w:left w:w="100" w:type="dxa"/>
            </w:tcMar>
            <w:vAlign w:val="center"/>
          </w:tcPr>
          <w:p w:rsidR="00AF1BDF" w:rsidRDefault="00C026CE">
            <w:pPr>
              <w:spacing w:after="0"/>
              <w:ind w:left="135"/>
              <w:jc w:val="center"/>
            </w:pPr>
            <w:r w:rsidRPr="001774AF">
              <w:rPr>
                <w:rFonts w:ascii="Times New Roman" w:hAnsi="Times New Roman"/>
                <w:color w:val="000000"/>
                <w:sz w:val="24"/>
                <w:lang w:val="ru-RU"/>
              </w:rPr>
              <w:t xml:space="preserve"> </w:t>
            </w:r>
            <w:r>
              <w:rPr>
                <w:rFonts w:ascii="Times New Roman" w:hAnsi="Times New Roman"/>
                <w:color w:val="000000"/>
                <w:sz w:val="24"/>
              </w:rPr>
              <w:t xml:space="preserve">4 </w:t>
            </w:r>
          </w:p>
        </w:tc>
        <w:tc>
          <w:tcPr>
            <w:tcW w:w="1598" w:type="dxa"/>
            <w:tcMar>
              <w:top w:w="50" w:type="dxa"/>
              <w:left w:w="100" w:type="dxa"/>
            </w:tcMar>
            <w:vAlign w:val="center"/>
          </w:tcPr>
          <w:p w:rsidR="00AF1BDF" w:rsidRDefault="00AF1BDF">
            <w:pPr>
              <w:spacing w:after="0"/>
              <w:ind w:left="135"/>
              <w:jc w:val="center"/>
            </w:pPr>
          </w:p>
        </w:tc>
        <w:tc>
          <w:tcPr>
            <w:tcW w:w="1692" w:type="dxa"/>
            <w:tcMar>
              <w:top w:w="50" w:type="dxa"/>
              <w:left w:w="100" w:type="dxa"/>
            </w:tcMar>
            <w:vAlign w:val="center"/>
          </w:tcPr>
          <w:p w:rsidR="00AF1BDF" w:rsidRDefault="00AF1BDF">
            <w:pPr>
              <w:spacing w:after="0"/>
              <w:ind w:left="135"/>
              <w:jc w:val="center"/>
            </w:pPr>
          </w:p>
        </w:tc>
        <w:tc>
          <w:tcPr>
            <w:tcW w:w="2403" w:type="dxa"/>
            <w:tcMar>
              <w:top w:w="50" w:type="dxa"/>
              <w:left w:w="100" w:type="dxa"/>
            </w:tcMar>
            <w:vAlign w:val="center"/>
          </w:tcPr>
          <w:p w:rsidR="00AF1BDF" w:rsidRPr="001774AF" w:rsidRDefault="00C026CE">
            <w:pPr>
              <w:spacing w:after="0"/>
              <w:ind w:left="135"/>
              <w:rPr>
                <w:lang w:val="ru-RU"/>
              </w:rPr>
            </w:pPr>
            <w:r w:rsidRPr="001774AF">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1774AF">
                <w:rPr>
                  <w:rFonts w:ascii="Times New Roman" w:hAnsi="Times New Roman"/>
                  <w:color w:val="0000FF"/>
                  <w:u w:val="single"/>
                  <w:lang w:val="ru-RU"/>
                </w:rPr>
                <w:t>://</w:t>
              </w:r>
              <w:r>
                <w:rPr>
                  <w:rFonts w:ascii="Times New Roman" w:hAnsi="Times New Roman"/>
                  <w:color w:val="0000FF"/>
                  <w:u w:val="single"/>
                </w:rPr>
                <w:t>m</w:t>
              </w:r>
              <w:r w:rsidRPr="001774AF">
                <w:rPr>
                  <w:rFonts w:ascii="Times New Roman" w:hAnsi="Times New Roman"/>
                  <w:color w:val="0000FF"/>
                  <w:u w:val="single"/>
                  <w:lang w:val="ru-RU"/>
                </w:rPr>
                <w:t>.</w:t>
              </w:r>
              <w:r>
                <w:rPr>
                  <w:rFonts w:ascii="Times New Roman" w:hAnsi="Times New Roman"/>
                  <w:color w:val="0000FF"/>
                  <w:u w:val="single"/>
                </w:rPr>
                <w:t>edsoo</w:t>
              </w:r>
              <w:r w:rsidRPr="001774AF">
                <w:rPr>
                  <w:rFonts w:ascii="Times New Roman" w:hAnsi="Times New Roman"/>
                  <w:color w:val="0000FF"/>
                  <w:u w:val="single"/>
                  <w:lang w:val="ru-RU"/>
                </w:rPr>
                <w:t>.</w:t>
              </w:r>
              <w:r>
                <w:rPr>
                  <w:rFonts w:ascii="Times New Roman" w:hAnsi="Times New Roman"/>
                  <w:color w:val="0000FF"/>
                  <w:u w:val="single"/>
                </w:rPr>
                <w:t>ru</w:t>
              </w:r>
              <w:r w:rsidRPr="001774AF">
                <w:rPr>
                  <w:rFonts w:ascii="Times New Roman" w:hAnsi="Times New Roman"/>
                  <w:color w:val="0000FF"/>
                  <w:u w:val="single"/>
                  <w:lang w:val="ru-RU"/>
                </w:rPr>
                <w:t>/262455</w:t>
              </w:r>
              <w:r>
                <w:rPr>
                  <w:rFonts w:ascii="Times New Roman" w:hAnsi="Times New Roman"/>
                  <w:color w:val="0000FF"/>
                  <w:u w:val="single"/>
                </w:rPr>
                <w:t>fd</w:t>
              </w:r>
            </w:hyperlink>
          </w:p>
        </w:tc>
      </w:tr>
      <w:tr w:rsidR="00AF1BDF" w:rsidRPr="001774AF">
        <w:trPr>
          <w:trHeight w:val="144"/>
          <w:tblCellSpacing w:w="20" w:type="nil"/>
        </w:trPr>
        <w:tc>
          <w:tcPr>
            <w:tcW w:w="412" w:type="dxa"/>
            <w:tcMar>
              <w:top w:w="50" w:type="dxa"/>
              <w:left w:w="100" w:type="dxa"/>
            </w:tcMar>
            <w:vAlign w:val="center"/>
          </w:tcPr>
          <w:p w:rsidR="00AF1BDF" w:rsidRDefault="00C026CE">
            <w:pPr>
              <w:spacing w:after="0"/>
            </w:pPr>
            <w:r>
              <w:rPr>
                <w:rFonts w:ascii="Times New Roman" w:hAnsi="Times New Roman"/>
                <w:color w:val="000000"/>
                <w:sz w:val="24"/>
              </w:rPr>
              <w:t>3</w:t>
            </w:r>
          </w:p>
        </w:tc>
        <w:tc>
          <w:tcPr>
            <w:tcW w:w="3960" w:type="dxa"/>
            <w:tcMar>
              <w:top w:w="50" w:type="dxa"/>
              <w:left w:w="100" w:type="dxa"/>
            </w:tcMar>
            <w:vAlign w:val="center"/>
          </w:tcPr>
          <w:p w:rsidR="00AF1BDF" w:rsidRDefault="00C026CE">
            <w:pPr>
              <w:spacing w:after="0"/>
              <w:ind w:left="135"/>
            </w:pPr>
            <w:r w:rsidRPr="001774AF">
              <w:rPr>
                <w:rFonts w:ascii="Times New Roman" w:hAnsi="Times New Roman"/>
                <w:color w:val="000000"/>
                <w:sz w:val="24"/>
                <w:lang w:val="ru-RU"/>
              </w:rPr>
              <w:t xml:space="preserve">Здоровый образ жизни и забота о здоровье: режим труда и отдыха, спорт, сбалансированное питание, посещение врача. </w:t>
            </w:r>
            <w:r>
              <w:rPr>
                <w:rFonts w:ascii="Times New Roman" w:hAnsi="Times New Roman"/>
                <w:color w:val="000000"/>
                <w:sz w:val="24"/>
              </w:rPr>
              <w:t>Отказ от вредных привычек</w:t>
            </w:r>
          </w:p>
        </w:tc>
        <w:tc>
          <w:tcPr>
            <w:tcW w:w="889" w:type="dxa"/>
            <w:tcMar>
              <w:top w:w="50" w:type="dxa"/>
              <w:left w:w="100" w:type="dxa"/>
            </w:tcMar>
            <w:vAlign w:val="center"/>
          </w:tcPr>
          <w:p w:rsidR="00AF1BDF" w:rsidRDefault="00C026CE">
            <w:pPr>
              <w:spacing w:after="0"/>
              <w:ind w:left="135"/>
              <w:jc w:val="center"/>
            </w:pPr>
            <w:r>
              <w:rPr>
                <w:rFonts w:ascii="Times New Roman" w:hAnsi="Times New Roman"/>
                <w:color w:val="000000"/>
                <w:sz w:val="24"/>
              </w:rPr>
              <w:t xml:space="preserve"> 10 </w:t>
            </w:r>
          </w:p>
        </w:tc>
        <w:tc>
          <w:tcPr>
            <w:tcW w:w="1598" w:type="dxa"/>
            <w:tcMar>
              <w:top w:w="50" w:type="dxa"/>
              <w:left w:w="100" w:type="dxa"/>
            </w:tcMar>
            <w:vAlign w:val="center"/>
          </w:tcPr>
          <w:p w:rsidR="00AF1BDF" w:rsidRDefault="00C026CE">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AF1BDF" w:rsidRDefault="00AF1BDF">
            <w:pPr>
              <w:spacing w:after="0"/>
              <w:ind w:left="135"/>
              <w:jc w:val="center"/>
            </w:pPr>
          </w:p>
        </w:tc>
        <w:tc>
          <w:tcPr>
            <w:tcW w:w="2403" w:type="dxa"/>
            <w:tcMar>
              <w:top w:w="50" w:type="dxa"/>
              <w:left w:w="100" w:type="dxa"/>
            </w:tcMar>
            <w:vAlign w:val="center"/>
          </w:tcPr>
          <w:p w:rsidR="00AF1BDF" w:rsidRPr="001774AF" w:rsidRDefault="00C026CE">
            <w:pPr>
              <w:spacing w:after="0"/>
              <w:ind w:left="135"/>
              <w:rPr>
                <w:lang w:val="ru-RU"/>
              </w:rPr>
            </w:pPr>
            <w:r w:rsidRPr="001774AF">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1774AF">
                <w:rPr>
                  <w:rFonts w:ascii="Times New Roman" w:hAnsi="Times New Roman"/>
                  <w:color w:val="0000FF"/>
                  <w:u w:val="single"/>
                  <w:lang w:val="ru-RU"/>
                </w:rPr>
                <w:t>://</w:t>
              </w:r>
              <w:r>
                <w:rPr>
                  <w:rFonts w:ascii="Times New Roman" w:hAnsi="Times New Roman"/>
                  <w:color w:val="0000FF"/>
                  <w:u w:val="single"/>
                </w:rPr>
                <w:t>m</w:t>
              </w:r>
              <w:r w:rsidRPr="001774AF">
                <w:rPr>
                  <w:rFonts w:ascii="Times New Roman" w:hAnsi="Times New Roman"/>
                  <w:color w:val="0000FF"/>
                  <w:u w:val="single"/>
                  <w:lang w:val="ru-RU"/>
                </w:rPr>
                <w:t>.</w:t>
              </w:r>
              <w:r>
                <w:rPr>
                  <w:rFonts w:ascii="Times New Roman" w:hAnsi="Times New Roman"/>
                  <w:color w:val="0000FF"/>
                  <w:u w:val="single"/>
                </w:rPr>
                <w:t>edsoo</w:t>
              </w:r>
              <w:r w:rsidRPr="001774AF">
                <w:rPr>
                  <w:rFonts w:ascii="Times New Roman" w:hAnsi="Times New Roman"/>
                  <w:color w:val="0000FF"/>
                  <w:u w:val="single"/>
                  <w:lang w:val="ru-RU"/>
                </w:rPr>
                <w:t>.</w:t>
              </w:r>
              <w:r>
                <w:rPr>
                  <w:rFonts w:ascii="Times New Roman" w:hAnsi="Times New Roman"/>
                  <w:color w:val="0000FF"/>
                  <w:u w:val="single"/>
                </w:rPr>
                <w:t>ru</w:t>
              </w:r>
              <w:r w:rsidRPr="001774AF">
                <w:rPr>
                  <w:rFonts w:ascii="Times New Roman" w:hAnsi="Times New Roman"/>
                  <w:color w:val="0000FF"/>
                  <w:u w:val="single"/>
                  <w:lang w:val="ru-RU"/>
                </w:rPr>
                <w:t>/262455</w:t>
              </w:r>
              <w:r>
                <w:rPr>
                  <w:rFonts w:ascii="Times New Roman" w:hAnsi="Times New Roman"/>
                  <w:color w:val="0000FF"/>
                  <w:u w:val="single"/>
                </w:rPr>
                <w:t>fd</w:t>
              </w:r>
            </w:hyperlink>
          </w:p>
        </w:tc>
      </w:tr>
      <w:tr w:rsidR="00AF1BDF" w:rsidRPr="001774AF">
        <w:trPr>
          <w:trHeight w:val="144"/>
          <w:tblCellSpacing w:w="20" w:type="nil"/>
        </w:trPr>
        <w:tc>
          <w:tcPr>
            <w:tcW w:w="412" w:type="dxa"/>
            <w:tcMar>
              <w:top w:w="50" w:type="dxa"/>
              <w:left w:w="100" w:type="dxa"/>
            </w:tcMar>
            <w:vAlign w:val="center"/>
          </w:tcPr>
          <w:p w:rsidR="00AF1BDF" w:rsidRDefault="00C026CE">
            <w:pPr>
              <w:spacing w:after="0"/>
            </w:pPr>
            <w:r>
              <w:rPr>
                <w:rFonts w:ascii="Times New Roman" w:hAnsi="Times New Roman"/>
                <w:color w:val="000000"/>
                <w:sz w:val="24"/>
              </w:rPr>
              <w:t>4</w:t>
            </w:r>
          </w:p>
        </w:tc>
        <w:tc>
          <w:tcPr>
            <w:tcW w:w="3960" w:type="dxa"/>
            <w:tcMar>
              <w:top w:w="50" w:type="dxa"/>
              <w:left w:w="100" w:type="dxa"/>
            </w:tcMar>
            <w:vAlign w:val="center"/>
          </w:tcPr>
          <w:p w:rsidR="00AF1BDF" w:rsidRDefault="00C026CE">
            <w:pPr>
              <w:spacing w:after="0"/>
              <w:ind w:left="135"/>
            </w:pPr>
            <w:r w:rsidRPr="001774AF">
              <w:rPr>
                <w:rFonts w:ascii="Times New Roman" w:hAnsi="Times New Roman"/>
                <w:color w:val="000000"/>
                <w:sz w:val="24"/>
                <w:lang w:val="ru-RU"/>
              </w:rPr>
              <w:t xml:space="preserve">Школьное образование, школьная жизнь, школьные праздники. Переписка с зарубежными сверстниками. Взаимоотношения в школе. </w:t>
            </w:r>
            <w:r>
              <w:rPr>
                <w:rFonts w:ascii="Times New Roman" w:hAnsi="Times New Roman"/>
                <w:color w:val="000000"/>
                <w:sz w:val="24"/>
              </w:rPr>
              <w:t>Проблемы и решения. Права и обязанности старшеклассника</w:t>
            </w:r>
          </w:p>
        </w:tc>
        <w:tc>
          <w:tcPr>
            <w:tcW w:w="889" w:type="dxa"/>
            <w:tcMar>
              <w:top w:w="50" w:type="dxa"/>
              <w:left w:w="100" w:type="dxa"/>
            </w:tcMar>
            <w:vAlign w:val="center"/>
          </w:tcPr>
          <w:p w:rsidR="00AF1BDF" w:rsidRDefault="00C026CE">
            <w:pPr>
              <w:spacing w:after="0"/>
              <w:ind w:left="135"/>
              <w:jc w:val="center"/>
            </w:pPr>
            <w:r>
              <w:rPr>
                <w:rFonts w:ascii="Times New Roman" w:hAnsi="Times New Roman"/>
                <w:color w:val="000000"/>
                <w:sz w:val="24"/>
              </w:rPr>
              <w:t xml:space="preserve"> 7 </w:t>
            </w:r>
          </w:p>
        </w:tc>
        <w:tc>
          <w:tcPr>
            <w:tcW w:w="1598" w:type="dxa"/>
            <w:tcMar>
              <w:top w:w="50" w:type="dxa"/>
              <w:left w:w="100" w:type="dxa"/>
            </w:tcMar>
            <w:vAlign w:val="center"/>
          </w:tcPr>
          <w:p w:rsidR="00AF1BDF" w:rsidRDefault="00AF1BDF">
            <w:pPr>
              <w:spacing w:after="0"/>
              <w:ind w:left="135"/>
              <w:jc w:val="center"/>
            </w:pPr>
          </w:p>
        </w:tc>
        <w:tc>
          <w:tcPr>
            <w:tcW w:w="1692" w:type="dxa"/>
            <w:tcMar>
              <w:top w:w="50" w:type="dxa"/>
              <w:left w:w="100" w:type="dxa"/>
            </w:tcMar>
            <w:vAlign w:val="center"/>
          </w:tcPr>
          <w:p w:rsidR="00AF1BDF" w:rsidRDefault="00AF1BDF">
            <w:pPr>
              <w:spacing w:after="0"/>
              <w:ind w:left="135"/>
              <w:jc w:val="center"/>
            </w:pPr>
          </w:p>
        </w:tc>
        <w:tc>
          <w:tcPr>
            <w:tcW w:w="2403" w:type="dxa"/>
            <w:tcMar>
              <w:top w:w="50" w:type="dxa"/>
              <w:left w:w="100" w:type="dxa"/>
            </w:tcMar>
            <w:vAlign w:val="center"/>
          </w:tcPr>
          <w:p w:rsidR="00AF1BDF" w:rsidRPr="001774AF" w:rsidRDefault="00C026CE">
            <w:pPr>
              <w:spacing w:after="0"/>
              <w:ind w:left="135"/>
              <w:rPr>
                <w:lang w:val="ru-RU"/>
              </w:rPr>
            </w:pPr>
            <w:r w:rsidRPr="001774AF">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1774AF">
                <w:rPr>
                  <w:rFonts w:ascii="Times New Roman" w:hAnsi="Times New Roman"/>
                  <w:color w:val="0000FF"/>
                  <w:u w:val="single"/>
                  <w:lang w:val="ru-RU"/>
                </w:rPr>
                <w:t>://</w:t>
              </w:r>
              <w:r>
                <w:rPr>
                  <w:rFonts w:ascii="Times New Roman" w:hAnsi="Times New Roman"/>
                  <w:color w:val="0000FF"/>
                  <w:u w:val="single"/>
                </w:rPr>
                <w:t>m</w:t>
              </w:r>
              <w:r w:rsidRPr="001774AF">
                <w:rPr>
                  <w:rFonts w:ascii="Times New Roman" w:hAnsi="Times New Roman"/>
                  <w:color w:val="0000FF"/>
                  <w:u w:val="single"/>
                  <w:lang w:val="ru-RU"/>
                </w:rPr>
                <w:t>.</w:t>
              </w:r>
              <w:r>
                <w:rPr>
                  <w:rFonts w:ascii="Times New Roman" w:hAnsi="Times New Roman"/>
                  <w:color w:val="0000FF"/>
                  <w:u w:val="single"/>
                </w:rPr>
                <w:t>edsoo</w:t>
              </w:r>
              <w:r w:rsidRPr="001774AF">
                <w:rPr>
                  <w:rFonts w:ascii="Times New Roman" w:hAnsi="Times New Roman"/>
                  <w:color w:val="0000FF"/>
                  <w:u w:val="single"/>
                  <w:lang w:val="ru-RU"/>
                </w:rPr>
                <w:t>.</w:t>
              </w:r>
              <w:r>
                <w:rPr>
                  <w:rFonts w:ascii="Times New Roman" w:hAnsi="Times New Roman"/>
                  <w:color w:val="0000FF"/>
                  <w:u w:val="single"/>
                </w:rPr>
                <w:t>ru</w:t>
              </w:r>
              <w:r w:rsidRPr="001774AF">
                <w:rPr>
                  <w:rFonts w:ascii="Times New Roman" w:hAnsi="Times New Roman"/>
                  <w:color w:val="0000FF"/>
                  <w:u w:val="single"/>
                  <w:lang w:val="ru-RU"/>
                </w:rPr>
                <w:t>/262455</w:t>
              </w:r>
              <w:r>
                <w:rPr>
                  <w:rFonts w:ascii="Times New Roman" w:hAnsi="Times New Roman"/>
                  <w:color w:val="0000FF"/>
                  <w:u w:val="single"/>
                </w:rPr>
                <w:t>fd</w:t>
              </w:r>
            </w:hyperlink>
          </w:p>
        </w:tc>
      </w:tr>
      <w:tr w:rsidR="00AF1BDF" w:rsidRPr="001774AF">
        <w:trPr>
          <w:trHeight w:val="144"/>
          <w:tblCellSpacing w:w="20" w:type="nil"/>
        </w:trPr>
        <w:tc>
          <w:tcPr>
            <w:tcW w:w="412" w:type="dxa"/>
            <w:tcMar>
              <w:top w:w="50" w:type="dxa"/>
              <w:left w:w="100" w:type="dxa"/>
            </w:tcMar>
            <w:vAlign w:val="center"/>
          </w:tcPr>
          <w:p w:rsidR="00AF1BDF" w:rsidRDefault="00C026CE">
            <w:pPr>
              <w:spacing w:after="0"/>
            </w:pPr>
            <w:r>
              <w:rPr>
                <w:rFonts w:ascii="Times New Roman" w:hAnsi="Times New Roman"/>
                <w:color w:val="000000"/>
                <w:sz w:val="24"/>
              </w:rPr>
              <w:t>5</w:t>
            </w:r>
          </w:p>
        </w:tc>
        <w:tc>
          <w:tcPr>
            <w:tcW w:w="3960" w:type="dxa"/>
            <w:tcMar>
              <w:top w:w="50" w:type="dxa"/>
              <w:left w:w="100" w:type="dxa"/>
            </w:tcMar>
            <w:vAlign w:val="center"/>
          </w:tcPr>
          <w:p w:rsidR="00AF1BDF" w:rsidRPr="001774AF" w:rsidRDefault="00C026CE">
            <w:pPr>
              <w:spacing w:after="0"/>
              <w:ind w:left="135"/>
              <w:rPr>
                <w:lang w:val="ru-RU"/>
              </w:rPr>
            </w:pPr>
            <w:r w:rsidRPr="001774AF">
              <w:rPr>
                <w:rFonts w:ascii="Times New Roman" w:hAnsi="Times New Roman"/>
                <w:color w:val="000000"/>
                <w:sz w:val="24"/>
                <w:lang w:val="ru-RU"/>
              </w:rPr>
              <w:t>Современный мир профессий. Проблемы выбора профессии. Роль иностранного языка в планах на будущее</w:t>
            </w:r>
          </w:p>
        </w:tc>
        <w:tc>
          <w:tcPr>
            <w:tcW w:w="889" w:type="dxa"/>
            <w:tcMar>
              <w:top w:w="50" w:type="dxa"/>
              <w:left w:w="100" w:type="dxa"/>
            </w:tcMar>
            <w:vAlign w:val="center"/>
          </w:tcPr>
          <w:p w:rsidR="00AF1BDF" w:rsidRDefault="00C026CE">
            <w:pPr>
              <w:spacing w:after="0"/>
              <w:ind w:left="135"/>
              <w:jc w:val="center"/>
            </w:pPr>
            <w:r w:rsidRPr="001774AF">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rsidR="00AF1BDF" w:rsidRDefault="00C026CE">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AF1BDF" w:rsidRDefault="00AF1BDF">
            <w:pPr>
              <w:spacing w:after="0"/>
              <w:ind w:left="135"/>
              <w:jc w:val="center"/>
            </w:pPr>
          </w:p>
        </w:tc>
        <w:tc>
          <w:tcPr>
            <w:tcW w:w="2403" w:type="dxa"/>
            <w:tcMar>
              <w:top w:w="50" w:type="dxa"/>
              <w:left w:w="100" w:type="dxa"/>
            </w:tcMar>
            <w:vAlign w:val="center"/>
          </w:tcPr>
          <w:p w:rsidR="00AF1BDF" w:rsidRPr="001774AF" w:rsidRDefault="00C026CE">
            <w:pPr>
              <w:spacing w:after="0"/>
              <w:ind w:left="135"/>
              <w:rPr>
                <w:lang w:val="ru-RU"/>
              </w:rPr>
            </w:pPr>
            <w:r w:rsidRPr="001774AF">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1774AF">
                <w:rPr>
                  <w:rFonts w:ascii="Times New Roman" w:hAnsi="Times New Roman"/>
                  <w:color w:val="0000FF"/>
                  <w:u w:val="single"/>
                  <w:lang w:val="ru-RU"/>
                </w:rPr>
                <w:t>://</w:t>
              </w:r>
              <w:r>
                <w:rPr>
                  <w:rFonts w:ascii="Times New Roman" w:hAnsi="Times New Roman"/>
                  <w:color w:val="0000FF"/>
                  <w:u w:val="single"/>
                </w:rPr>
                <w:t>m</w:t>
              </w:r>
              <w:r w:rsidRPr="001774AF">
                <w:rPr>
                  <w:rFonts w:ascii="Times New Roman" w:hAnsi="Times New Roman"/>
                  <w:color w:val="0000FF"/>
                  <w:u w:val="single"/>
                  <w:lang w:val="ru-RU"/>
                </w:rPr>
                <w:t>.</w:t>
              </w:r>
              <w:r>
                <w:rPr>
                  <w:rFonts w:ascii="Times New Roman" w:hAnsi="Times New Roman"/>
                  <w:color w:val="0000FF"/>
                  <w:u w:val="single"/>
                </w:rPr>
                <w:t>edsoo</w:t>
              </w:r>
              <w:r w:rsidRPr="001774AF">
                <w:rPr>
                  <w:rFonts w:ascii="Times New Roman" w:hAnsi="Times New Roman"/>
                  <w:color w:val="0000FF"/>
                  <w:u w:val="single"/>
                  <w:lang w:val="ru-RU"/>
                </w:rPr>
                <w:t>.</w:t>
              </w:r>
              <w:r>
                <w:rPr>
                  <w:rFonts w:ascii="Times New Roman" w:hAnsi="Times New Roman"/>
                  <w:color w:val="0000FF"/>
                  <w:u w:val="single"/>
                </w:rPr>
                <w:t>ru</w:t>
              </w:r>
              <w:r w:rsidRPr="001774AF">
                <w:rPr>
                  <w:rFonts w:ascii="Times New Roman" w:hAnsi="Times New Roman"/>
                  <w:color w:val="0000FF"/>
                  <w:u w:val="single"/>
                  <w:lang w:val="ru-RU"/>
                </w:rPr>
                <w:t>/262455</w:t>
              </w:r>
              <w:r>
                <w:rPr>
                  <w:rFonts w:ascii="Times New Roman" w:hAnsi="Times New Roman"/>
                  <w:color w:val="0000FF"/>
                  <w:u w:val="single"/>
                </w:rPr>
                <w:t>fd</w:t>
              </w:r>
            </w:hyperlink>
          </w:p>
        </w:tc>
      </w:tr>
      <w:tr w:rsidR="00AF1BDF" w:rsidRPr="001774AF">
        <w:trPr>
          <w:trHeight w:val="144"/>
          <w:tblCellSpacing w:w="20" w:type="nil"/>
        </w:trPr>
        <w:tc>
          <w:tcPr>
            <w:tcW w:w="412" w:type="dxa"/>
            <w:tcMar>
              <w:top w:w="50" w:type="dxa"/>
              <w:left w:w="100" w:type="dxa"/>
            </w:tcMar>
            <w:vAlign w:val="center"/>
          </w:tcPr>
          <w:p w:rsidR="00AF1BDF" w:rsidRDefault="00C026CE">
            <w:pPr>
              <w:spacing w:after="0"/>
            </w:pPr>
            <w:r>
              <w:rPr>
                <w:rFonts w:ascii="Times New Roman" w:hAnsi="Times New Roman"/>
                <w:color w:val="000000"/>
                <w:sz w:val="24"/>
              </w:rPr>
              <w:t>6</w:t>
            </w:r>
          </w:p>
        </w:tc>
        <w:tc>
          <w:tcPr>
            <w:tcW w:w="3960" w:type="dxa"/>
            <w:tcMar>
              <w:top w:w="50" w:type="dxa"/>
              <w:left w:w="100" w:type="dxa"/>
            </w:tcMar>
            <w:vAlign w:val="center"/>
          </w:tcPr>
          <w:p w:rsidR="00AF1BDF" w:rsidRDefault="00C026CE">
            <w:pPr>
              <w:spacing w:after="0"/>
              <w:ind w:left="135"/>
            </w:pPr>
            <w:r w:rsidRPr="001774AF">
              <w:rPr>
                <w:rFonts w:ascii="Times New Roman" w:hAnsi="Times New Roman"/>
                <w:color w:val="000000"/>
                <w:sz w:val="24"/>
                <w:lang w:val="ru-RU"/>
              </w:rPr>
              <w:t xml:space="preserve">Молодежь в современном обществе. Досуг </w:t>
            </w:r>
            <w:r w:rsidRPr="001774AF">
              <w:rPr>
                <w:rFonts w:ascii="Times New Roman" w:hAnsi="Times New Roman"/>
                <w:color w:val="000000"/>
                <w:sz w:val="24"/>
                <w:lang w:val="ru-RU"/>
              </w:rPr>
              <w:lastRenderedPageBreak/>
              <w:t xml:space="preserve">молодежи: чтение, кино, театр, музыка, музеи, Интернет, компьютерные игры. </w:t>
            </w:r>
            <w:r>
              <w:rPr>
                <w:rFonts w:ascii="Times New Roman" w:hAnsi="Times New Roman"/>
                <w:color w:val="000000"/>
                <w:sz w:val="24"/>
              </w:rPr>
              <w:t>Любовь и дружба</w:t>
            </w:r>
          </w:p>
        </w:tc>
        <w:tc>
          <w:tcPr>
            <w:tcW w:w="889" w:type="dxa"/>
            <w:tcMar>
              <w:top w:w="50" w:type="dxa"/>
              <w:left w:w="100" w:type="dxa"/>
            </w:tcMar>
            <w:vAlign w:val="center"/>
          </w:tcPr>
          <w:p w:rsidR="00AF1BDF" w:rsidRDefault="00C026CE">
            <w:pPr>
              <w:spacing w:after="0"/>
              <w:ind w:left="135"/>
              <w:jc w:val="center"/>
            </w:pPr>
            <w:r>
              <w:rPr>
                <w:rFonts w:ascii="Times New Roman" w:hAnsi="Times New Roman"/>
                <w:color w:val="000000"/>
                <w:sz w:val="24"/>
              </w:rPr>
              <w:lastRenderedPageBreak/>
              <w:t xml:space="preserve"> 13 </w:t>
            </w:r>
          </w:p>
        </w:tc>
        <w:tc>
          <w:tcPr>
            <w:tcW w:w="1598" w:type="dxa"/>
            <w:tcMar>
              <w:top w:w="50" w:type="dxa"/>
              <w:left w:w="100" w:type="dxa"/>
            </w:tcMar>
            <w:vAlign w:val="center"/>
          </w:tcPr>
          <w:p w:rsidR="00AF1BDF" w:rsidRDefault="00C026CE">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AF1BDF" w:rsidRDefault="00AF1BDF">
            <w:pPr>
              <w:spacing w:after="0"/>
              <w:ind w:left="135"/>
              <w:jc w:val="center"/>
            </w:pPr>
          </w:p>
        </w:tc>
        <w:tc>
          <w:tcPr>
            <w:tcW w:w="2403" w:type="dxa"/>
            <w:tcMar>
              <w:top w:w="50" w:type="dxa"/>
              <w:left w:w="100" w:type="dxa"/>
            </w:tcMar>
            <w:vAlign w:val="center"/>
          </w:tcPr>
          <w:p w:rsidR="00AF1BDF" w:rsidRPr="001774AF" w:rsidRDefault="00C026CE">
            <w:pPr>
              <w:spacing w:after="0"/>
              <w:ind w:left="135"/>
              <w:rPr>
                <w:lang w:val="ru-RU"/>
              </w:rPr>
            </w:pPr>
            <w:r w:rsidRPr="001774AF">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1774AF">
                <w:rPr>
                  <w:rFonts w:ascii="Times New Roman" w:hAnsi="Times New Roman"/>
                  <w:color w:val="0000FF"/>
                  <w:u w:val="single"/>
                  <w:lang w:val="ru-RU"/>
                </w:rPr>
                <w:t>://</w:t>
              </w:r>
              <w:r>
                <w:rPr>
                  <w:rFonts w:ascii="Times New Roman" w:hAnsi="Times New Roman"/>
                  <w:color w:val="0000FF"/>
                  <w:u w:val="single"/>
                </w:rPr>
                <w:t>m</w:t>
              </w:r>
              <w:r w:rsidRPr="001774AF">
                <w:rPr>
                  <w:rFonts w:ascii="Times New Roman" w:hAnsi="Times New Roman"/>
                  <w:color w:val="0000FF"/>
                  <w:u w:val="single"/>
                  <w:lang w:val="ru-RU"/>
                </w:rPr>
                <w:t>.</w:t>
              </w:r>
              <w:r>
                <w:rPr>
                  <w:rFonts w:ascii="Times New Roman" w:hAnsi="Times New Roman"/>
                  <w:color w:val="0000FF"/>
                  <w:u w:val="single"/>
                </w:rPr>
                <w:t>edsoo</w:t>
              </w:r>
              <w:r w:rsidRPr="001774AF">
                <w:rPr>
                  <w:rFonts w:ascii="Times New Roman" w:hAnsi="Times New Roman"/>
                  <w:color w:val="0000FF"/>
                  <w:u w:val="single"/>
                  <w:lang w:val="ru-RU"/>
                </w:rPr>
                <w:t>.</w:t>
              </w:r>
              <w:r>
                <w:rPr>
                  <w:rFonts w:ascii="Times New Roman" w:hAnsi="Times New Roman"/>
                  <w:color w:val="0000FF"/>
                  <w:u w:val="single"/>
                </w:rPr>
                <w:t>ru</w:t>
              </w:r>
              <w:r w:rsidRPr="001774AF">
                <w:rPr>
                  <w:rFonts w:ascii="Times New Roman" w:hAnsi="Times New Roman"/>
                  <w:color w:val="0000FF"/>
                  <w:u w:val="single"/>
                  <w:lang w:val="ru-RU"/>
                </w:rPr>
                <w:t>/262455</w:t>
              </w:r>
              <w:r>
                <w:rPr>
                  <w:rFonts w:ascii="Times New Roman" w:hAnsi="Times New Roman"/>
                  <w:color w:val="0000FF"/>
                  <w:u w:val="single"/>
                </w:rPr>
                <w:t>fd</w:t>
              </w:r>
            </w:hyperlink>
          </w:p>
        </w:tc>
      </w:tr>
      <w:tr w:rsidR="00AF1BDF" w:rsidRPr="001774AF">
        <w:trPr>
          <w:trHeight w:val="144"/>
          <w:tblCellSpacing w:w="20" w:type="nil"/>
        </w:trPr>
        <w:tc>
          <w:tcPr>
            <w:tcW w:w="412" w:type="dxa"/>
            <w:tcMar>
              <w:top w:w="50" w:type="dxa"/>
              <w:left w:w="100" w:type="dxa"/>
            </w:tcMar>
            <w:vAlign w:val="center"/>
          </w:tcPr>
          <w:p w:rsidR="00AF1BDF" w:rsidRDefault="00C026CE">
            <w:pPr>
              <w:spacing w:after="0"/>
            </w:pPr>
            <w:r>
              <w:rPr>
                <w:rFonts w:ascii="Times New Roman" w:hAnsi="Times New Roman"/>
                <w:color w:val="000000"/>
                <w:sz w:val="24"/>
              </w:rPr>
              <w:lastRenderedPageBreak/>
              <w:t>7</w:t>
            </w:r>
          </w:p>
        </w:tc>
        <w:tc>
          <w:tcPr>
            <w:tcW w:w="3960" w:type="dxa"/>
            <w:tcMar>
              <w:top w:w="50" w:type="dxa"/>
              <w:left w:w="100" w:type="dxa"/>
            </w:tcMar>
            <w:vAlign w:val="center"/>
          </w:tcPr>
          <w:p w:rsidR="00AF1BDF" w:rsidRDefault="00C026CE">
            <w:pPr>
              <w:spacing w:after="0"/>
              <w:ind w:left="135"/>
            </w:pPr>
            <w:r w:rsidRPr="001774AF">
              <w:rPr>
                <w:rFonts w:ascii="Times New Roman" w:hAnsi="Times New Roman"/>
                <w:color w:val="000000"/>
                <w:sz w:val="24"/>
                <w:lang w:val="ru-RU"/>
              </w:rPr>
              <w:t xml:space="preserve">Покупки: одежда, обувь, продукты питания. </w:t>
            </w:r>
            <w:r>
              <w:rPr>
                <w:rFonts w:ascii="Times New Roman" w:hAnsi="Times New Roman"/>
                <w:color w:val="000000"/>
                <w:sz w:val="24"/>
              </w:rPr>
              <w:t>Карманные деньги. Молодежная мода</w:t>
            </w:r>
          </w:p>
        </w:tc>
        <w:tc>
          <w:tcPr>
            <w:tcW w:w="889" w:type="dxa"/>
            <w:tcMar>
              <w:top w:w="50" w:type="dxa"/>
              <w:left w:w="100" w:type="dxa"/>
            </w:tcMar>
            <w:vAlign w:val="center"/>
          </w:tcPr>
          <w:p w:rsidR="00AF1BDF" w:rsidRDefault="00C026CE">
            <w:pPr>
              <w:spacing w:after="0"/>
              <w:ind w:left="135"/>
              <w:jc w:val="center"/>
            </w:pPr>
            <w:r>
              <w:rPr>
                <w:rFonts w:ascii="Times New Roman" w:hAnsi="Times New Roman"/>
                <w:color w:val="000000"/>
                <w:sz w:val="24"/>
              </w:rPr>
              <w:t xml:space="preserve"> 5 </w:t>
            </w:r>
          </w:p>
        </w:tc>
        <w:tc>
          <w:tcPr>
            <w:tcW w:w="1598" w:type="dxa"/>
            <w:tcMar>
              <w:top w:w="50" w:type="dxa"/>
              <w:left w:w="100" w:type="dxa"/>
            </w:tcMar>
            <w:vAlign w:val="center"/>
          </w:tcPr>
          <w:p w:rsidR="00AF1BDF" w:rsidRDefault="00AF1BDF">
            <w:pPr>
              <w:spacing w:after="0"/>
              <w:ind w:left="135"/>
              <w:jc w:val="center"/>
            </w:pPr>
          </w:p>
        </w:tc>
        <w:tc>
          <w:tcPr>
            <w:tcW w:w="1692" w:type="dxa"/>
            <w:tcMar>
              <w:top w:w="50" w:type="dxa"/>
              <w:left w:w="100" w:type="dxa"/>
            </w:tcMar>
            <w:vAlign w:val="center"/>
          </w:tcPr>
          <w:p w:rsidR="00AF1BDF" w:rsidRDefault="00AF1BDF">
            <w:pPr>
              <w:spacing w:after="0"/>
              <w:ind w:left="135"/>
              <w:jc w:val="center"/>
            </w:pPr>
          </w:p>
        </w:tc>
        <w:tc>
          <w:tcPr>
            <w:tcW w:w="2403" w:type="dxa"/>
            <w:tcMar>
              <w:top w:w="50" w:type="dxa"/>
              <w:left w:w="100" w:type="dxa"/>
            </w:tcMar>
            <w:vAlign w:val="center"/>
          </w:tcPr>
          <w:p w:rsidR="00AF1BDF" w:rsidRPr="001774AF" w:rsidRDefault="00C026CE">
            <w:pPr>
              <w:spacing w:after="0"/>
              <w:ind w:left="135"/>
              <w:rPr>
                <w:lang w:val="ru-RU"/>
              </w:rPr>
            </w:pPr>
            <w:r w:rsidRPr="001774AF">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1774AF">
                <w:rPr>
                  <w:rFonts w:ascii="Times New Roman" w:hAnsi="Times New Roman"/>
                  <w:color w:val="0000FF"/>
                  <w:u w:val="single"/>
                  <w:lang w:val="ru-RU"/>
                </w:rPr>
                <w:t>://</w:t>
              </w:r>
              <w:r>
                <w:rPr>
                  <w:rFonts w:ascii="Times New Roman" w:hAnsi="Times New Roman"/>
                  <w:color w:val="0000FF"/>
                  <w:u w:val="single"/>
                </w:rPr>
                <w:t>m</w:t>
              </w:r>
              <w:r w:rsidRPr="001774AF">
                <w:rPr>
                  <w:rFonts w:ascii="Times New Roman" w:hAnsi="Times New Roman"/>
                  <w:color w:val="0000FF"/>
                  <w:u w:val="single"/>
                  <w:lang w:val="ru-RU"/>
                </w:rPr>
                <w:t>.</w:t>
              </w:r>
              <w:r>
                <w:rPr>
                  <w:rFonts w:ascii="Times New Roman" w:hAnsi="Times New Roman"/>
                  <w:color w:val="0000FF"/>
                  <w:u w:val="single"/>
                </w:rPr>
                <w:t>edsoo</w:t>
              </w:r>
              <w:r w:rsidRPr="001774AF">
                <w:rPr>
                  <w:rFonts w:ascii="Times New Roman" w:hAnsi="Times New Roman"/>
                  <w:color w:val="0000FF"/>
                  <w:u w:val="single"/>
                  <w:lang w:val="ru-RU"/>
                </w:rPr>
                <w:t>.</w:t>
              </w:r>
              <w:r>
                <w:rPr>
                  <w:rFonts w:ascii="Times New Roman" w:hAnsi="Times New Roman"/>
                  <w:color w:val="0000FF"/>
                  <w:u w:val="single"/>
                </w:rPr>
                <w:t>ru</w:t>
              </w:r>
              <w:r w:rsidRPr="001774AF">
                <w:rPr>
                  <w:rFonts w:ascii="Times New Roman" w:hAnsi="Times New Roman"/>
                  <w:color w:val="0000FF"/>
                  <w:u w:val="single"/>
                  <w:lang w:val="ru-RU"/>
                </w:rPr>
                <w:t>/262455</w:t>
              </w:r>
              <w:r>
                <w:rPr>
                  <w:rFonts w:ascii="Times New Roman" w:hAnsi="Times New Roman"/>
                  <w:color w:val="0000FF"/>
                  <w:u w:val="single"/>
                </w:rPr>
                <w:t>fd</w:t>
              </w:r>
            </w:hyperlink>
          </w:p>
        </w:tc>
      </w:tr>
      <w:tr w:rsidR="00AF1BDF" w:rsidRPr="001774AF">
        <w:trPr>
          <w:trHeight w:val="144"/>
          <w:tblCellSpacing w:w="20" w:type="nil"/>
        </w:trPr>
        <w:tc>
          <w:tcPr>
            <w:tcW w:w="412" w:type="dxa"/>
            <w:tcMar>
              <w:top w:w="50" w:type="dxa"/>
              <w:left w:w="100" w:type="dxa"/>
            </w:tcMar>
            <w:vAlign w:val="center"/>
          </w:tcPr>
          <w:p w:rsidR="00AF1BDF" w:rsidRDefault="00C026CE">
            <w:pPr>
              <w:spacing w:after="0"/>
            </w:pPr>
            <w:r>
              <w:rPr>
                <w:rFonts w:ascii="Times New Roman" w:hAnsi="Times New Roman"/>
                <w:color w:val="000000"/>
                <w:sz w:val="24"/>
              </w:rPr>
              <w:t>8</w:t>
            </w:r>
          </w:p>
        </w:tc>
        <w:tc>
          <w:tcPr>
            <w:tcW w:w="3960" w:type="dxa"/>
            <w:tcMar>
              <w:top w:w="50" w:type="dxa"/>
              <w:left w:w="100" w:type="dxa"/>
            </w:tcMar>
            <w:vAlign w:val="center"/>
          </w:tcPr>
          <w:p w:rsidR="00AF1BDF" w:rsidRPr="001774AF" w:rsidRDefault="00C026CE">
            <w:pPr>
              <w:spacing w:after="0"/>
              <w:ind w:left="135"/>
              <w:rPr>
                <w:lang w:val="ru-RU"/>
              </w:rPr>
            </w:pPr>
            <w:r w:rsidRPr="001774AF">
              <w:rPr>
                <w:rFonts w:ascii="Times New Roman" w:hAnsi="Times New Roman"/>
                <w:color w:val="000000"/>
                <w:sz w:val="24"/>
                <w:lang w:val="ru-RU"/>
              </w:rPr>
              <w:t>Туризм. Виды отдыха. Путешествия по России и зарубежным странам</w:t>
            </w:r>
          </w:p>
        </w:tc>
        <w:tc>
          <w:tcPr>
            <w:tcW w:w="889" w:type="dxa"/>
            <w:tcMar>
              <w:top w:w="50" w:type="dxa"/>
              <w:left w:w="100" w:type="dxa"/>
            </w:tcMar>
            <w:vAlign w:val="center"/>
          </w:tcPr>
          <w:p w:rsidR="00AF1BDF" w:rsidRDefault="00C026CE">
            <w:pPr>
              <w:spacing w:after="0"/>
              <w:ind w:left="135"/>
              <w:jc w:val="center"/>
            </w:pPr>
            <w:r w:rsidRPr="001774AF">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AF1BDF" w:rsidRDefault="00C026CE">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AF1BDF" w:rsidRDefault="00AF1BDF">
            <w:pPr>
              <w:spacing w:after="0"/>
              <w:ind w:left="135"/>
              <w:jc w:val="center"/>
            </w:pPr>
          </w:p>
        </w:tc>
        <w:tc>
          <w:tcPr>
            <w:tcW w:w="2403" w:type="dxa"/>
            <w:tcMar>
              <w:top w:w="50" w:type="dxa"/>
              <w:left w:w="100" w:type="dxa"/>
            </w:tcMar>
            <w:vAlign w:val="center"/>
          </w:tcPr>
          <w:p w:rsidR="00AF1BDF" w:rsidRPr="001774AF" w:rsidRDefault="00C026CE">
            <w:pPr>
              <w:spacing w:after="0"/>
              <w:ind w:left="135"/>
              <w:rPr>
                <w:lang w:val="ru-RU"/>
              </w:rPr>
            </w:pPr>
            <w:r w:rsidRPr="001774AF">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1774AF">
                <w:rPr>
                  <w:rFonts w:ascii="Times New Roman" w:hAnsi="Times New Roman"/>
                  <w:color w:val="0000FF"/>
                  <w:u w:val="single"/>
                  <w:lang w:val="ru-RU"/>
                </w:rPr>
                <w:t>://</w:t>
              </w:r>
              <w:r>
                <w:rPr>
                  <w:rFonts w:ascii="Times New Roman" w:hAnsi="Times New Roman"/>
                  <w:color w:val="0000FF"/>
                  <w:u w:val="single"/>
                </w:rPr>
                <w:t>m</w:t>
              </w:r>
              <w:r w:rsidRPr="001774AF">
                <w:rPr>
                  <w:rFonts w:ascii="Times New Roman" w:hAnsi="Times New Roman"/>
                  <w:color w:val="0000FF"/>
                  <w:u w:val="single"/>
                  <w:lang w:val="ru-RU"/>
                </w:rPr>
                <w:t>.</w:t>
              </w:r>
              <w:r>
                <w:rPr>
                  <w:rFonts w:ascii="Times New Roman" w:hAnsi="Times New Roman"/>
                  <w:color w:val="0000FF"/>
                  <w:u w:val="single"/>
                </w:rPr>
                <w:t>edsoo</w:t>
              </w:r>
              <w:r w:rsidRPr="001774AF">
                <w:rPr>
                  <w:rFonts w:ascii="Times New Roman" w:hAnsi="Times New Roman"/>
                  <w:color w:val="0000FF"/>
                  <w:u w:val="single"/>
                  <w:lang w:val="ru-RU"/>
                </w:rPr>
                <w:t>.</w:t>
              </w:r>
              <w:r>
                <w:rPr>
                  <w:rFonts w:ascii="Times New Roman" w:hAnsi="Times New Roman"/>
                  <w:color w:val="0000FF"/>
                  <w:u w:val="single"/>
                </w:rPr>
                <w:t>ru</w:t>
              </w:r>
              <w:r w:rsidRPr="001774AF">
                <w:rPr>
                  <w:rFonts w:ascii="Times New Roman" w:hAnsi="Times New Roman"/>
                  <w:color w:val="0000FF"/>
                  <w:u w:val="single"/>
                  <w:lang w:val="ru-RU"/>
                </w:rPr>
                <w:t>/262455</w:t>
              </w:r>
              <w:r>
                <w:rPr>
                  <w:rFonts w:ascii="Times New Roman" w:hAnsi="Times New Roman"/>
                  <w:color w:val="0000FF"/>
                  <w:u w:val="single"/>
                </w:rPr>
                <w:t>fd</w:t>
              </w:r>
            </w:hyperlink>
          </w:p>
        </w:tc>
      </w:tr>
      <w:tr w:rsidR="00AF1BDF" w:rsidRPr="001774AF">
        <w:trPr>
          <w:trHeight w:val="144"/>
          <w:tblCellSpacing w:w="20" w:type="nil"/>
        </w:trPr>
        <w:tc>
          <w:tcPr>
            <w:tcW w:w="412" w:type="dxa"/>
            <w:tcMar>
              <w:top w:w="50" w:type="dxa"/>
              <w:left w:w="100" w:type="dxa"/>
            </w:tcMar>
            <w:vAlign w:val="center"/>
          </w:tcPr>
          <w:p w:rsidR="00AF1BDF" w:rsidRDefault="00C026CE">
            <w:pPr>
              <w:spacing w:after="0"/>
            </w:pPr>
            <w:r>
              <w:rPr>
                <w:rFonts w:ascii="Times New Roman" w:hAnsi="Times New Roman"/>
                <w:color w:val="000000"/>
                <w:sz w:val="24"/>
              </w:rPr>
              <w:t>9</w:t>
            </w:r>
          </w:p>
        </w:tc>
        <w:tc>
          <w:tcPr>
            <w:tcW w:w="3960" w:type="dxa"/>
            <w:tcMar>
              <w:top w:w="50" w:type="dxa"/>
              <w:left w:w="100" w:type="dxa"/>
            </w:tcMar>
            <w:vAlign w:val="center"/>
          </w:tcPr>
          <w:p w:rsidR="00AF1BDF" w:rsidRPr="001774AF" w:rsidRDefault="00C026CE">
            <w:pPr>
              <w:spacing w:after="0"/>
              <w:ind w:left="135"/>
              <w:rPr>
                <w:lang w:val="ru-RU"/>
              </w:rPr>
            </w:pPr>
            <w:r w:rsidRPr="001774AF">
              <w:rPr>
                <w:rFonts w:ascii="Times New Roman" w:hAnsi="Times New Roman"/>
                <w:color w:val="000000"/>
                <w:sz w:val="24"/>
                <w:lang w:val="ru-RU"/>
              </w:rPr>
              <w:t>Проблемы экологии. Защита окружающей среды. Стихийные бедствия. Условия проживания в городской и сельской местности</w:t>
            </w:r>
          </w:p>
        </w:tc>
        <w:tc>
          <w:tcPr>
            <w:tcW w:w="889" w:type="dxa"/>
            <w:tcMar>
              <w:top w:w="50" w:type="dxa"/>
              <w:left w:w="100" w:type="dxa"/>
            </w:tcMar>
            <w:vAlign w:val="center"/>
          </w:tcPr>
          <w:p w:rsidR="00AF1BDF" w:rsidRDefault="00C026CE">
            <w:pPr>
              <w:spacing w:after="0"/>
              <w:ind w:left="135"/>
              <w:jc w:val="center"/>
            </w:pPr>
            <w:r w:rsidRPr="001774AF">
              <w:rPr>
                <w:rFonts w:ascii="Times New Roman" w:hAnsi="Times New Roman"/>
                <w:color w:val="000000"/>
                <w:sz w:val="24"/>
                <w:lang w:val="ru-RU"/>
              </w:rPr>
              <w:t xml:space="preserve"> </w:t>
            </w:r>
            <w:r>
              <w:rPr>
                <w:rFonts w:ascii="Times New Roman" w:hAnsi="Times New Roman"/>
                <w:color w:val="000000"/>
                <w:sz w:val="24"/>
              </w:rPr>
              <w:t xml:space="preserve">16 </w:t>
            </w:r>
          </w:p>
        </w:tc>
        <w:tc>
          <w:tcPr>
            <w:tcW w:w="1598" w:type="dxa"/>
            <w:tcMar>
              <w:top w:w="50" w:type="dxa"/>
              <w:left w:w="100" w:type="dxa"/>
            </w:tcMar>
            <w:vAlign w:val="center"/>
          </w:tcPr>
          <w:p w:rsidR="00AF1BDF" w:rsidRDefault="00C026CE">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AF1BDF" w:rsidRDefault="00AF1BDF">
            <w:pPr>
              <w:spacing w:after="0"/>
              <w:ind w:left="135"/>
              <w:jc w:val="center"/>
            </w:pPr>
          </w:p>
        </w:tc>
        <w:tc>
          <w:tcPr>
            <w:tcW w:w="2403" w:type="dxa"/>
            <w:tcMar>
              <w:top w:w="50" w:type="dxa"/>
              <w:left w:w="100" w:type="dxa"/>
            </w:tcMar>
            <w:vAlign w:val="center"/>
          </w:tcPr>
          <w:p w:rsidR="00AF1BDF" w:rsidRPr="001774AF" w:rsidRDefault="00C026CE">
            <w:pPr>
              <w:spacing w:after="0"/>
              <w:ind w:left="135"/>
              <w:rPr>
                <w:lang w:val="ru-RU"/>
              </w:rPr>
            </w:pPr>
            <w:r w:rsidRPr="001774AF">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1774AF">
                <w:rPr>
                  <w:rFonts w:ascii="Times New Roman" w:hAnsi="Times New Roman"/>
                  <w:color w:val="0000FF"/>
                  <w:u w:val="single"/>
                  <w:lang w:val="ru-RU"/>
                </w:rPr>
                <w:t>://</w:t>
              </w:r>
              <w:r>
                <w:rPr>
                  <w:rFonts w:ascii="Times New Roman" w:hAnsi="Times New Roman"/>
                  <w:color w:val="0000FF"/>
                  <w:u w:val="single"/>
                </w:rPr>
                <w:t>m</w:t>
              </w:r>
              <w:r w:rsidRPr="001774AF">
                <w:rPr>
                  <w:rFonts w:ascii="Times New Roman" w:hAnsi="Times New Roman"/>
                  <w:color w:val="0000FF"/>
                  <w:u w:val="single"/>
                  <w:lang w:val="ru-RU"/>
                </w:rPr>
                <w:t>.</w:t>
              </w:r>
              <w:r>
                <w:rPr>
                  <w:rFonts w:ascii="Times New Roman" w:hAnsi="Times New Roman"/>
                  <w:color w:val="0000FF"/>
                  <w:u w:val="single"/>
                </w:rPr>
                <w:t>edsoo</w:t>
              </w:r>
              <w:r w:rsidRPr="001774AF">
                <w:rPr>
                  <w:rFonts w:ascii="Times New Roman" w:hAnsi="Times New Roman"/>
                  <w:color w:val="0000FF"/>
                  <w:u w:val="single"/>
                  <w:lang w:val="ru-RU"/>
                </w:rPr>
                <w:t>.</w:t>
              </w:r>
              <w:r>
                <w:rPr>
                  <w:rFonts w:ascii="Times New Roman" w:hAnsi="Times New Roman"/>
                  <w:color w:val="0000FF"/>
                  <w:u w:val="single"/>
                </w:rPr>
                <w:t>ru</w:t>
              </w:r>
              <w:r w:rsidRPr="001774AF">
                <w:rPr>
                  <w:rFonts w:ascii="Times New Roman" w:hAnsi="Times New Roman"/>
                  <w:color w:val="0000FF"/>
                  <w:u w:val="single"/>
                  <w:lang w:val="ru-RU"/>
                </w:rPr>
                <w:t>/262455</w:t>
              </w:r>
              <w:r>
                <w:rPr>
                  <w:rFonts w:ascii="Times New Roman" w:hAnsi="Times New Roman"/>
                  <w:color w:val="0000FF"/>
                  <w:u w:val="single"/>
                </w:rPr>
                <w:t>fd</w:t>
              </w:r>
            </w:hyperlink>
          </w:p>
        </w:tc>
      </w:tr>
      <w:tr w:rsidR="00AF1BDF" w:rsidRPr="001774AF">
        <w:trPr>
          <w:trHeight w:val="144"/>
          <w:tblCellSpacing w:w="20" w:type="nil"/>
        </w:trPr>
        <w:tc>
          <w:tcPr>
            <w:tcW w:w="412" w:type="dxa"/>
            <w:tcMar>
              <w:top w:w="50" w:type="dxa"/>
              <w:left w:w="100" w:type="dxa"/>
            </w:tcMar>
            <w:vAlign w:val="center"/>
          </w:tcPr>
          <w:p w:rsidR="00AF1BDF" w:rsidRDefault="00C026CE">
            <w:pPr>
              <w:spacing w:after="0"/>
            </w:pPr>
            <w:r>
              <w:rPr>
                <w:rFonts w:ascii="Times New Roman" w:hAnsi="Times New Roman"/>
                <w:color w:val="000000"/>
                <w:sz w:val="24"/>
              </w:rPr>
              <w:t>10</w:t>
            </w:r>
          </w:p>
        </w:tc>
        <w:tc>
          <w:tcPr>
            <w:tcW w:w="3960" w:type="dxa"/>
            <w:tcMar>
              <w:top w:w="50" w:type="dxa"/>
              <w:left w:w="100" w:type="dxa"/>
            </w:tcMar>
            <w:vAlign w:val="center"/>
          </w:tcPr>
          <w:p w:rsidR="00AF1BDF" w:rsidRPr="001774AF" w:rsidRDefault="00C026CE">
            <w:pPr>
              <w:spacing w:after="0"/>
              <w:ind w:left="135"/>
              <w:rPr>
                <w:lang w:val="ru-RU"/>
              </w:rPr>
            </w:pPr>
            <w:r w:rsidRPr="001774AF">
              <w:rPr>
                <w:rFonts w:ascii="Times New Roman" w:hAnsi="Times New Roman"/>
                <w:color w:val="000000"/>
                <w:sz w:val="24"/>
                <w:lang w:val="ru-RU"/>
              </w:rPr>
              <w:t>Технический прогресс: перспективы и последствия. Современные средства связи (мобильные телефоны, смартфоны, планшеты, компьютеры)</w:t>
            </w:r>
          </w:p>
        </w:tc>
        <w:tc>
          <w:tcPr>
            <w:tcW w:w="889" w:type="dxa"/>
            <w:tcMar>
              <w:top w:w="50" w:type="dxa"/>
              <w:left w:w="100" w:type="dxa"/>
            </w:tcMar>
            <w:vAlign w:val="center"/>
          </w:tcPr>
          <w:p w:rsidR="00AF1BDF" w:rsidRDefault="00C026CE">
            <w:pPr>
              <w:spacing w:after="0"/>
              <w:ind w:left="135"/>
              <w:jc w:val="center"/>
            </w:pPr>
            <w:r w:rsidRPr="001774AF">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rsidR="00AF1BDF" w:rsidRDefault="00C026CE">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AF1BDF" w:rsidRDefault="00AF1BDF">
            <w:pPr>
              <w:spacing w:after="0"/>
              <w:ind w:left="135"/>
              <w:jc w:val="center"/>
            </w:pPr>
          </w:p>
        </w:tc>
        <w:tc>
          <w:tcPr>
            <w:tcW w:w="2403" w:type="dxa"/>
            <w:tcMar>
              <w:top w:w="50" w:type="dxa"/>
              <w:left w:w="100" w:type="dxa"/>
            </w:tcMar>
            <w:vAlign w:val="center"/>
          </w:tcPr>
          <w:p w:rsidR="00AF1BDF" w:rsidRPr="001774AF" w:rsidRDefault="00C026CE">
            <w:pPr>
              <w:spacing w:after="0"/>
              <w:ind w:left="135"/>
              <w:rPr>
                <w:lang w:val="ru-RU"/>
              </w:rPr>
            </w:pPr>
            <w:r w:rsidRPr="001774AF">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1774AF">
                <w:rPr>
                  <w:rFonts w:ascii="Times New Roman" w:hAnsi="Times New Roman"/>
                  <w:color w:val="0000FF"/>
                  <w:u w:val="single"/>
                  <w:lang w:val="ru-RU"/>
                </w:rPr>
                <w:t>://</w:t>
              </w:r>
              <w:r>
                <w:rPr>
                  <w:rFonts w:ascii="Times New Roman" w:hAnsi="Times New Roman"/>
                  <w:color w:val="0000FF"/>
                  <w:u w:val="single"/>
                </w:rPr>
                <w:t>m</w:t>
              </w:r>
              <w:r w:rsidRPr="001774AF">
                <w:rPr>
                  <w:rFonts w:ascii="Times New Roman" w:hAnsi="Times New Roman"/>
                  <w:color w:val="0000FF"/>
                  <w:u w:val="single"/>
                  <w:lang w:val="ru-RU"/>
                </w:rPr>
                <w:t>.</w:t>
              </w:r>
              <w:r>
                <w:rPr>
                  <w:rFonts w:ascii="Times New Roman" w:hAnsi="Times New Roman"/>
                  <w:color w:val="0000FF"/>
                  <w:u w:val="single"/>
                </w:rPr>
                <w:t>edsoo</w:t>
              </w:r>
              <w:r w:rsidRPr="001774AF">
                <w:rPr>
                  <w:rFonts w:ascii="Times New Roman" w:hAnsi="Times New Roman"/>
                  <w:color w:val="0000FF"/>
                  <w:u w:val="single"/>
                  <w:lang w:val="ru-RU"/>
                </w:rPr>
                <w:t>.</w:t>
              </w:r>
              <w:r>
                <w:rPr>
                  <w:rFonts w:ascii="Times New Roman" w:hAnsi="Times New Roman"/>
                  <w:color w:val="0000FF"/>
                  <w:u w:val="single"/>
                </w:rPr>
                <w:t>ru</w:t>
              </w:r>
              <w:r w:rsidRPr="001774AF">
                <w:rPr>
                  <w:rFonts w:ascii="Times New Roman" w:hAnsi="Times New Roman"/>
                  <w:color w:val="0000FF"/>
                  <w:u w:val="single"/>
                  <w:lang w:val="ru-RU"/>
                </w:rPr>
                <w:t>/262455</w:t>
              </w:r>
              <w:r>
                <w:rPr>
                  <w:rFonts w:ascii="Times New Roman" w:hAnsi="Times New Roman"/>
                  <w:color w:val="0000FF"/>
                  <w:u w:val="single"/>
                </w:rPr>
                <w:t>fd</w:t>
              </w:r>
            </w:hyperlink>
          </w:p>
        </w:tc>
      </w:tr>
      <w:tr w:rsidR="00AF1BDF" w:rsidRPr="001774AF">
        <w:trPr>
          <w:trHeight w:val="144"/>
          <w:tblCellSpacing w:w="20" w:type="nil"/>
        </w:trPr>
        <w:tc>
          <w:tcPr>
            <w:tcW w:w="412" w:type="dxa"/>
            <w:tcMar>
              <w:top w:w="50" w:type="dxa"/>
              <w:left w:w="100" w:type="dxa"/>
            </w:tcMar>
            <w:vAlign w:val="center"/>
          </w:tcPr>
          <w:p w:rsidR="00AF1BDF" w:rsidRDefault="00C026CE">
            <w:pPr>
              <w:spacing w:after="0"/>
            </w:pPr>
            <w:r>
              <w:rPr>
                <w:rFonts w:ascii="Times New Roman" w:hAnsi="Times New Roman"/>
                <w:color w:val="000000"/>
                <w:sz w:val="24"/>
              </w:rPr>
              <w:t>11</w:t>
            </w:r>
          </w:p>
        </w:tc>
        <w:tc>
          <w:tcPr>
            <w:tcW w:w="3960" w:type="dxa"/>
            <w:tcMar>
              <w:top w:w="50" w:type="dxa"/>
              <w:left w:w="100" w:type="dxa"/>
            </w:tcMar>
            <w:vAlign w:val="center"/>
          </w:tcPr>
          <w:p w:rsidR="00AF1BDF" w:rsidRPr="001774AF" w:rsidRDefault="00C026CE">
            <w:pPr>
              <w:spacing w:after="0"/>
              <w:ind w:left="135"/>
              <w:rPr>
                <w:lang w:val="ru-RU"/>
              </w:rPr>
            </w:pPr>
            <w:r w:rsidRPr="001774AF">
              <w:rPr>
                <w:rFonts w:ascii="Times New Roman" w:hAnsi="Times New Roman"/>
                <w:color w:val="000000"/>
                <w:sz w:val="24"/>
                <w:lang w:val="ru-RU"/>
              </w:rPr>
              <w:t>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tc>
        <w:tc>
          <w:tcPr>
            <w:tcW w:w="889" w:type="dxa"/>
            <w:tcMar>
              <w:top w:w="50" w:type="dxa"/>
              <w:left w:w="100" w:type="dxa"/>
            </w:tcMar>
            <w:vAlign w:val="center"/>
          </w:tcPr>
          <w:p w:rsidR="00AF1BDF" w:rsidRDefault="00C026CE">
            <w:pPr>
              <w:spacing w:after="0"/>
              <w:ind w:left="135"/>
              <w:jc w:val="center"/>
            </w:pPr>
            <w:r w:rsidRPr="001774AF">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AF1BDF" w:rsidRDefault="00AF1BDF">
            <w:pPr>
              <w:spacing w:after="0"/>
              <w:ind w:left="135"/>
              <w:jc w:val="center"/>
            </w:pPr>
          </w:p>
        </w:tc>
        <w:tc>
          <w:tcPr>
            <w:tcW w:w="1692" w:type="dxa"/>
            <w:tcMar>
              <w:top w:w="50" w:type="dxa"/>
              <w:left w:w="100" w:type="dxa"/>
            </w:tcMar>
            <w:vAlign w:val="center"/>
          </w:tcPr>
          <w:p w:rsidR="00AF1BDF" w:rsidRDefault="00AF1BDF">
            <w:pPr>
              <w:spacing w:after="0"/>
              <w:ind w:left="135"/>
              <w:jc w:val="center"/>
            </w:pPr>
          </w:p>
        </w:tc>
        <w:tc>
          <w:tcPr>
            <w:tcW w:w="2403" w:type="dxa"/>
            <w:tcMar>
              <w:top w:w="50" w:type="dxa"/>
              <w:left w:w="100" w:type="dxa"/>
            </w:tcMar>
            <w:vAlign w:val="center"/>
          </w:tcPr>
          <w:p w:rsidR="00AF1BDF" w:rsidRPr="001774AF" w:rsidRDefault="00C026CE">
            <w:pPr>
              <w:spacing w:after="0"/>
              <w:ind w:left="135"/>
              <w:rPr>
                <w:lang w:val="ru-RU"/>
              </w:rPr>
            </w:pPr>
            <w:r w:rsidRPr="001774AF">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1774AF">
                <w:rPr>
                  <w:rFonts w:ascii="Times New Roman" w:hAnsi="Times New Roman"/>
                  <w:color w:val="0000FF"/>
                  <w:u w:val="single"/>
                  <w:lang w:val="ru-RU"/>
                </w:rPr>
                <w:t>://</w:t>
              </w:r>
              <w:r>
                <w:rPr>
                  <w:rFonts w:ascii="Times New Roman" w:hAnsi="Times New Roman"/>
                  <w:color w:val="0000FF"/>
                  <w:u w:val="single"/>
                </w:rPr>
                <w:t>m</w:t>
              </w:r>
              <w:r w:rsidRPr="001774AF">
                <w:rPr>
                  <w:rFonts w:ascii="Times New Roman" w:hAnsi="Times New Roman"/>
                  <w:color w:val="0000FF"/>
                  <w:u w:val="single"/>
                  <w:lang w:val="ru-RU"/>
                </w:rPr>
                <w:t>.</w:t>
              </w:r>
              <w:r>
                <w:rPr>
                  <w:rFonts w:ascii="Times New Roman" w:hAnsi="Times New Roman"/>
                  <w:color w:val="0000FF"/>
                  <w:u w:val="single"/>
                </w:rPr>
                <w:t>edsoo</w:t>
              </w:r>
              <w:r w:rsidRPr="001774AF">
                <w:rPr>
                  <w:rFonts w:ascii="Times New Roman" w:hAnsi="Times New Roman"/>
                  <w:color w:val="0000FF"/>
                  <w:u w:val="single"/>
                  <w:lang w:val="ru-RU"/>
                </w:rPr>
                <w:t>.</w:t>
              </w:r>
              <w:r>
                <w:rPr>
                  <w:rFonts w:ascii="Times New Roman" w:hAnsi="Times New Roman"/>
                  <w:color w:val="0000FF"/>
                  <w:u w:val="single"/>
                </w:rPr>
                <w:t>ru</w:t>
              </w:r>
              <w:r w:rsidRPr="001774AF">
                <w:rPr>
                  <w:rFonts w:ascii="Times New Roman" w:hAnsi="Times New Roman"/>
                  <w:color w:val="0000FF"/>
                  <w:u w:val="single"/>
                  <w:lang w:val="ru-RU"/>
                </w:rPr>
                <w:t>/262455</w:t>
              </w:r>
              <w:r>
                <w:rPr>
                  <w:rFonts w:ascii="Times New Roman" w:hAnsi="Times New Roman"/>
                  <w:color w:val="0000FF"/>
                  <w:u w:val="single"/>
                </w:rPr>
                <w:t>fd</w:t>
              </w:r>
            </w:hyperlink>
          </w:p>
        </w:tc>
      </w:tr>
      <w:tr w:rsidR="00AF1BDF" w:rsidRPr="001774AF">
        <w:trPr>
          <w:trHeight w:val="144"/>
          <w:tblCellSpacing w:w="20" w:type="nil"/>
        </w:trPr>
        <w:tc>
          <w:tcPr>
            <w:tcW w:w="412" w:type="dxa"/>
            <w:tcMar>
              <w:top w:w="50" w:type="dxa"/>
              <w:left w:w="100" w:type="dxa"/>
            </w:tcMar>
            <w:vAlign w:val="center"/>
          </w:tcPr>
          <w:p w:rsidR="00AF1BDF" w:rsidRDefault="00C026CE">
            <w:pPr>
              <w:spacing w:after="0"/>
            </w:pPr>
            <w:r>
              <w:rPr>
                <w:rFonts w:ascii="Times New Roman" w:hAnsi="Times New Roman"/>
                <w:color w:val="000000"/>
                <w:sz w:val="24"/>
              </w:rPr>
              <w:t>12</w:t>
            </w:r>
          </w:p>
        </w:tc>
        <w:tc>
          <w:tcPr>
            <w:tcW w:w="3960" w:type="dxa"/>
            <w:tcMar>
              <w:top w:w="50" w:type="dxa"/>
              <w:left w:w="100" w:type="dxa"/>
            </w:tcMar>
            <w:vAlign w:val="center"/>
          </w:tcPr>
          <w:p w:rsidR="00AF1BDF" w:rsidRPr="001774AF" w:rsidRDefault="00C026CE">
            <w:pPr>
              <w:spacing w:after="0"/>
              <w:ind w:left="135"/>
              <w:rPr>
                <w:lang w:val="ru-RU"/>
              </w:rPr>
            </w:pPr>
            <w:r w:rsidRPr="001774AF">
              <w:rPr>
                <w:rFonts w:ascii="Times New Roman" w:hAnsi="Times New Roman"/>
                <w:color w:val="000000"/>
                <w:sz w:val="24"/>
                <w:lang w:val="ru-RU"/>
              </w:rPr>
              <w:t xml:space="preserve">Выдающиеся люди родной страны и страны/стран изучаемого языка, их вклад в науку и мировую культуру: государственные деятели, ученые, писатели, поэты, художники, композиторы, </w:t>
            </w:r>
            <w:r w:rsidRPr="001774AF">
              <w:rPr>
                <w:rFonts w:ascii="Times New Roman" w:hAnsi="Times New Roman"/>
                <w:color w:val="000000"/>
                <w:sz w:val="24"/>
                <w:lang w:val="ru-RU"/>
              </w:rPr>
              <w:lastRenderedPageBreak/>
              <w:t>путешественники, спортсмены, актеры и т.д.</w:t>
            </w:r>
          </w:p>
        </w:tc>
        <w:tc>
          <w:tcPr>
            <w:tcW w:w="889" w:type="dxa"/>
            <w:tcMar>
              <w:top w:w="50" w:type="dxa"/>
              <w:left w:w="100" w:type="dxa"/>
            </w:tcMar>
            <w:vAlign w:val="center"/>
          </w:tcPr>
          <w:p w:rsidR="00AF1BDF" w:rsidRDefault="00C026CE">
            <w:pPr>
              <w:spacing w:after="0"/>
              <w:ind w:left="135"/>
              <w:jc w:val="center"/>
            </w:pPr>
            <w:r w:rsidRPr="001774AF">
              <w:rPr>
                <w:rFonts w:ascii="Times New Roman" w:hAnsi="Times New Roman"/>
                <w:color w:val="000000"/>
                <w:sz w:val="24"/>
                <w:lang w:val="ru-RU"/>
              </w:rPr>
              <w:lastRenderedPageBreak/>
              <w:t xml:space="preserve"> </w:t>
            </w:r>
            <w:r>
              <w:rPr>
                <w:rFonts w:ascii="Times New Roman" w:hAnsi="Times New Roman"/>
                <w:color w:val="000000"/>
                <w:sz w:val="24"/>
              </w:rPr>
              <w:t xml:space="preserve">6 </w:t>
            </w:r>
          </w:p>
        </w:tc>
        <w:tc>
          <w:tcPr>
            <w:tcW w:w="1598" w:type="dxa"/>
            <w:tcMar>
              <w:top w:w="50" w:type="dxa"/>
              <w:left w:w="100" w:type="dxa"/>
            </w:tcMar>
            <w:vAlign w:val="center"/>
          </w:tcPr>
          <w:p w:rsidR="00AF1BDF" w:rsidRDefault="00AF1BDF">
            <w:pPr>
              <w:spacing w:after="0"/>
              <w:ind w:left="135"/>
              <w:jc w:val="center"/>
            </w:pPr>
          </w:p>
        </w:tc>
        <w:tc>
          <w:tcPr>
            <w:tcW w:w="1692" w:type="dxa"/>
            <w:tcMar>
              <w:top w:w="50" w:type="dxa"/>
              <w:left w:w="100" w:type="dxa"/>
            </w:tcMar>
            <w:vAlign w:val="center"/>
          </w:tcPr>
          <w:p w:rsidR="00AF1BDF" w:rsidRDefault="00AF1BDF">
            <w:pPr>
              <w:spacing w:after="0"/>
              <w:ind w:left="135"/>
              <w:jc w:val="center"/>
            </w:pPr>
          </w:p>
        </w:tc>
        <w:tc>
          <w:tcPr>
            <w:tcW w:w="2403" w:type="dxa"/>
            <w:tcMar>
              <w:top w:w="50" w:type="dxa"/>
              <w:left w:w="100" w:type="dxa"/>
            </w:tcMar>
            <w:vAlign w:val="center"/>
          </w:tcPr>
          <w:p w:rsidR="00AF1BDF" w:rsidRPr="001774AF" w:rsidRDefault="00C026CE">
            <w:pPr>
              <w:spacing w:after="0"/>
              <w:ind w:left="135"/>
              <w:rPr>
                <w:lang w:val="ru-RU"/>
              </w:rPr>
            </w:pPr>
            <w:r w:rsidRPr="001774AF">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1774AF">
                <w:rPr>
                  <w:rFonts w:ascii="Times New Roman" w:hAnsi="Times New Roman"/>
                  <w:color w:val="0000FF"/>
                  <w:u w:val="single"/>
                  <w:lang w:val="ru-RU"/>
                </w:rPr>
                <w:t>://</w:t>
              </w:r>
              <w:r>
                <w:rPr>
                  <w:rFonts w:ascii="Times New Roman" w:hAnsi="Times New Roman"/>
                  <w:color w:val="0000FF"/>
                  <w:u w:val="single"/>
                </w:rPr>
                <w:t>m</w:t>
              </w:r>
              <w:r w:rsidRPr="001774AF">
                <w:rPr>
                  <w:rFonts w:ascii="Times New Roman" w:hAnsi="Times New Roman"/>
                  <w:color w:val="0000FF"/>
                  <w:u w:val="single"/>
                  <w:lang w:val="ru-RU"/>
                </w:rPr>
                <w:t>.</w:t>
              </w:r>
              <w:r>
                <w:rPr>
                  <w:rFonts w:ascii="Times New Roman" w:hAnsi="Times New Roman"/>
                  <w:color w:val="0000FF"/>
                  <w:u w:val="single"/>
                </w:rPr>
                <w:t>edsoo</w:t>
              </w:r>
              <w:r w:rsidRPr="001774AF">
                <w:rPr>
                  <w:rFonts w:ascii="Times New Roman" w:hAnsi="Times New Roman"/>
                  <w:color w:val="0000FF"/>
                  <w:u w:val="single"/>
                  <w:lang w:val="ru-RU"/>
                </w:rPr>
                <w:t>.</w:t>
              </w:r>
              <w:r>
                <w:rPr>
                  <w:rFonts w:ascii="Times New Roman" w:hAnsi="Times New Roman"/>
                  <w:color w:val="0000FF"/>
                  <w:u w:val="single"/>
                </w:rPr>
                <w:t>ru</w:t>
              </w:r>
              <w:r w:rsidRPr="001774AF">
                <w:rPr>
                  <w:rFonts w:ascii="Times New Roman" w:hAnsi="Times New Roman"/>
                  <w:color w:val="0000FF"/>
                  <w:u w:val="single"/>
                  <w:lang w:val="ru-RU"/>
                </w:rPr>
                <w:t>/262455</w:t>
              </w:r>
              <w:r>
                <w:rPr>
                  <w:rFonts w:ascii="Times New Roman" w:hAnsi="Times New Roman"/>
                  <w:color w:val="0000FF"/>
                  <w:u w:val="single"/>
                </w:rPr>
                <w:t>fd</w:t>
              </w:r>
            </w:hyperlink>
          </w:p>
        </w:tc>
      </w:tr>
      <w:tr w:rsidR="00AF1BDF">
        <w:trPr>
          <w:trHeight w:val="144"/>
          <w:tblCellSpacing w:w="20" w:type="nil"/>
        </w:trPr>
        <w:tc>
          <w:tcPr>
            <w:tcW w:w="0" w:type="auto"/>
            <w:gridSpan w:val="2"/>
            <w:tcMar>
              <w:top w:w="50" w:type="dxa"/>
              <w:left w:w="100" w:type="dxa"/>
            </w:tcMar>
            <w:vAlign w:val="center"/>
          </w:tcPr>
          <w:p w:rsidR="00AF1BDF" w:rsidRPr="001774AF" w:rsidRDefault="00C026CE">
            <w:pPr>
              <w:spacing w:after="0"/>
              <w:ind w:left="135"/>
              <w:rPr>
                <w:lang w:val="ru-RU"/>
              </w:rPr>
            </w:pPr>
            <w:r w:rsidRPr="001774AF">
              <w:rPr>
                <w:rFonts w:ascii="Times New Roman" w:hAnsi="Times New Roman"/>
                <w:color w:val="000000"/>
                <w:sz w:val="24"/>
                <w:lang w:val="ru-RU"/>
              </w:rPr>
              <w:lastRenderedPageBreak/>
              <w:t>ОБЩЕЕ КОЛИЧЕСТВО ЧАСОВ ПО ПРОГРАММЕ</w:t>
            </w:r>
          </w:p>
        </w:tc>
        <w:tc>
          <w:tcPr>
            <w:tcW w:w="1398" w:type="dxa"/>
            <w:tcMar>
              <w:top w:w="50" w:type="dxa"/>
              <w:left w:w="100" w:type="dxa"/>
            </w:tcMar>
            <w:vAlign w:val="center"/>
          </w:tcPr>
          <w:p w:rsidR="00AF1BDF" w:rsidRDefault="00C026CE">
            <w:pPr>
              <w:spacing w:after="0"/>
              <w:ind w:left="135"/>
              <w:jc w:val="center"/>
            </w:pPr>
            <w:r w:rsidRPr="001774AF">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AF1BDF" w:rsidRDefault="00C026CE">
            <w:pPr>
              <w:spacing w:after="0"/>
              <w:ind w:left="135"/>
              <w:jc w:val="center"/>
            </w:pPr>
            <w:r>
              <w:rPr>
                <w:rFonts w:ascii="Times New Roman" w:hAnsi="Times New Roman"/>
                <w:color w:val="000000"/>
                <w:sz w:val="24"/>
              </w:rPr>
              <w:t xml:space="preserve"> 6 </w:t>
            </w:r>
          </w:p>
        </w:tc>
        <w:tc>
          <w:tcPr>
            <w:tcW w:w="1692" w:type="dxa"/>
            <w:tcMar>
              <w:top w:w="50" w:type="dxa"/>
              <w:left w:w="100" w:type="dxa"/>
            </w:tcMar>
            <w:vAlign w:val="center"/>
          </w:tcPr>
          <w:p w:rsidR="00AF1BDF" w:rsidRDefault="00C026CE">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AF1BDF" w:rsidRDefault="00AF1BDF"/>
        </w:tc>
      </w:tr>
    </w:tbl>
    <w:p w:rsidR="00AF1BDF" w:rsidRDefault="00AF1BDF">
      <w:pPr>
        <w:sectPr w:rsidR="00AF1BDF">
          <w:pgSz w:w="16383" w:h="11906" w:orient="landscape"/>
          <w:pgMar w:top="1134" w:right="850" w:bottom="1134" w:left="1701" w:header="720" w:footer="720" w:gutter="0"/>
          <w:cols w:space="720"/>
        </w:sectPr>
      </w:pPr>
    </w:p>
    <w:p w:rsidR="00AF1BDF" w:rsidRDefault="00C026CE">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849"/>
      </w:tblGrid>
      <w:tr w:rsidR="00AF1BDF">
        <w:trPr>
          <w:trHeight w:val="144"/>
          <w:tblCellSpacing w:w="20" w:type="nil"/>
        </w:trPr>
        <w:tc>
          <w:tcPr>
            <w:tcW w:w="412" w:type="dxa"/>
            <w:vMerge w:val="restart"/>
            <w:tcMar>
              <w:top w:w="50" w:type="dxa"/>
              <w:left w:w="100" w:type="dxa"/>
            </w:tcMar>
            <w:vAlign w:val="center"/>
          </w:tcPr>
          <w:p w:rsidR="00AF1BDF" w:rsidRDefault="00C026CE">
            <w:pPr>
              <w:spacing w:after="0"/>
              <w:ind w:left="135"/>
            </w:pPr>
            <w:r>
              <w:rPr>
                <w:rFonts w:ascii="Times New Roman" w:hAnsi="Times New Roman"/>
                <w:b/>
                <w:color w:val="000000"/>
                <w:sz w:val="24"/>
              </w:rPr>
              <w:t xml:space="preserve">№ п/п </w:t>
            </w:r>
          </w:p>
          <w:p w:rsidR="00AF1BDF" w:rsidRDefault="00AF1BDF">
            <w:pPr>
              <w:spacing w:after="0"/>
              <w:ind w:left="135"/>
            </w:pPr>
          </w:p>
        </w:tc>
        <w:tc>
          <w:tcPr>
            <w:tcW w:w="3960" w:type="dxa"/>
            <w:vMerge w:val="restart"/>
            <w:tcMar>
              <w:top w:w="50" w:type="dxa"/>
              <w:left w:w="100" w:type="dxa"/>
            </w:tcMar>
            <w:vAlign w:val="center"/>
          </w:tcPr>
          <w:p w:rsidR="00AF1BDF" w:rsidRDefault="00C026CE">
            <w:pPr>
              <w:spacing w:after="0"/>
              <w:ind w:left="135"/>
            </w:pPr>
            <w:r>
              <w:rPr>
                <w:rFonts w:ascii="Times New Roman" w:hAnsi="Times New Roman"/>
                <w:b/>
                <w:color w:val="000000"/>
                <w:sz w:val="24"/>
              </w:rPr>
              <w:t xml:space="preserve">Наименование разделов и тем программы </w:t>
            </w:r>
          </w:p>
          <w:p w:rsidR="00AF1BDF" w:rsidRDefault="00AF1BDF">
            <w:pPr>
              <w:spacing w:after="0"/>
              <w:ind w:left="135"/>
            </w:pPr>
          </w:p>
        </w:tc>
        <w:tc>
          <w:tcPr>
            <w:tcW w:w="0" w:type="auto"/>
            <w:gridSpan w:val="3"/>
            <w:tcMar>
              <w:top w:w="50" w:type="dxa"/>
              <w:left w:w="100" w:type="dxa"/>
            </w:tcMar>
            <w:vAlign w:val="center"/>
          </w:tcPr>
          <w:p w:rsidR="00AF1BDF" w:rsidRDefault="00C026CE">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AF1BDF" w:rsidRDefault="00C026CE">
            <w:pPr>
              <w:spacing w:after="0"/>
              <w:ind w:left="135"/>
            </w:pPr>
            <w:r>
              <w:rPr>
                <w:rFonts w:ascii="Times New Roman" w:hAnsi="Times New Roman"/>
                <w:b/>
                <w:color w:val="000000"/>
                <w:sz w:val="24"/>
              </w:rPr>
              <w:t xml:space="preserve">Электронные (цифровые) образовательные ресурсы </w:t>
            </w:r>
          </w:p>
          <w:p w:rsidR="00AF1BDF" w:rsidRDefault="00AF1BDF">
            <w:pPr>
              <w:spacing w:after="0"/>
              <w:ind w:left="135"/>
            </w:pPr>
          </w:p>
        </w:tc>
      </w:tr>
      <w:tr w:rsidR="00AF1BDF">
        <w:trPr>
          <w:trHeight w:val="144"/>
          <w:tblCellSpacing w:w="20" w:type="nil"/>
        </w:trPr>
        <w:tc>
          <w:tcPr>
            <w:tcW w:w="0" w:type="auto"/>
            <w:vMerge/>
            <w:tcBorders>
              <w:top w:val="nil"/>
            </w:tcBorders>
            <w:tcMar>
              <w:top w:w="50" w:type="dxa"/>
              <w:left w:w="100" w:type="dxa"/>
            </w:tcMar>
          </w:tcPr>
          <w:p w:rsidR="00AF1BDF" w:rsidRDefault="00AF1BDF"/>
        </w:tc>
        <w:tc>
          <w:tcPr>
            <w:tcW w:w="0" w:type="auto"/>
            <w:vMerge/>
            <w:tcBorders>
              <w:top w:val="nil"/>
            </w:tcBorders>
            <w:tcMar>
              <w:top w:w="50" w:type="dxa"/>
              <w:left w:w="100" w:type="dxa"/>
            </w:tcMar>
          </w:tcPr>
          <w:p w:rsidR="00AF1BDF" w:rsidRDefault="00AF1BDF"/>
        </w:tc>
        <w:tc>
          <w:tcPr>
            <w:tcW w:w="889" w:type="dxa"/>
            <w:tcMar>
              <w:top w:w="50" w:type="dxa"/>
              <w:left w:w="100" w:type="dxa"/>
            </w:tcMar>
            <w:vAlign w:val="center"/>
          </w:tcPr>
          <w:p w:rsidR="00AF1BDF" w:rsidRDefault="00C026CE">
            <w:pPr>
              <w:spacing w:after="0"/>
              <w:ind w:left="135"/>
            </w:pPr>
            <w:r>
              <w:rPr>
                <w:rFonts w:ascii="Times New Roman" w:hAnsi="Times New Roman"/>
                <w:b/>
                <w:color w:val="000000"/>
                <w:sz w:val="24"/>
              </w:rPr>
              <w:t xml:space="preserve">Всего </w:t>
            </w:r>
          </w:p>
          <w:p w:rsidR="00AF1BDF" w:rsidRDefault="00AF1BDF">
            <w:pPr>
              <w:spacing w:after="0"/>
              <w:ind w:left="135"/>
            </w:pPr>
          </w:p>
        </w:tc>
        <w:tc>
          <w:tcPr>
            <w:tcW w:w="1598" w:type="dxa"/>
            <w:tcMar>
              <w:top w:w="50" w:type="dxa"/>
              <w:left w:w="100" w:type="dxa"/>
            </w:tcMar>
            <w:vAlign w:val="center"/>
          </w:tcPr>
          <w:p w:rsidR="00AF1BDF" w:rsidRDefault="00C026CE">
            <w:pPr>
              <w:spacing w:after="0"/>
              <w:ind w:left="135"/>
            </w:pPr>
            <w:r>
              <w:rPr>
                <w:rFonts w:ascii="Times New Roman" w:hAnsi="Times New Roman"/>
                <w:b/>
                <w:color w:val="000000"/>
                <w:sz w:val="24"/>
              </w:rPr>
              <w:t xml:space="preserve">Контрольные работы </w:t>
            </w:r>
          </w:p>
          <w:p w:rsidR="00AF1BDF" w:rsidRDefault="00AF1BDF">
            <w:pPr>
              <w:spacing w:after="0"/>
              <w:ind w:left="135"/>
            </w:pPr>
          </w:p>
        </w:tc>
        <w:tc>
          <w:tcPr>
            <w:tcW w:w="1692" w:type="dxa"/>
            <w:tcMar>
              <w:top w:w="50" w:type="dxa"/>
              <w:left w:w="100" w:type="dxa"/>
            </w:tcMar>
            <w:vAlign w:val="center"/>
          </w:tcPr>
          <w:p w:rsidR="00AF1BDF" w:rsidRDefault="00C026CE">
            <w:pPr>
              <w:spacing w:after="0"/>
              <w:ind w:left="135"/>
            </w:pPr>
            <w:r>
              <w:rPr>
                <w:rFonts w:ascii="Times New Roman" w:hAnsi="Times New Roman"/>
                <w:b/>
                <w:color w:val="000000"/>
                <w:sz w:val="24"/>
              </w:rPr>
              <w:t xml:space="preserve">Практические работы </w:t>
            </w:r>
          </w:p>
          <w:p w:rsidR="00AF1BDF" w:rsidRDefault="00AF1BDF">
            <w:pPr>
              <w:spacing w:after="0"/>
              <w:ind w:left="135"/>
            </w:pPr>
          </w:p>
        </w:tc>
        <w:tc>
          <w:tcPr>
            <w:tcW w:w="0" w:type="auto"/>
            <w:vMerge/>
            <w:tcBorders>
              <w:top w:val="nil"/>
            </w:tcBorders>
            <w:tcMar>
              <w:top w:w="50" w:type="dxa"/>
              <w:left w:w="100" w:type="dxa"/>
            </w:tcMar>
          </w:tcPr>
          <w:p w:rsidR="00AF1BDF" w:rsidRDefault="00AF1BDF"/>
        </w:tc>
      </w:tr>
      <w:tr w:rsidR="00AF1BDF" w:rsidRPr="001774AF">
        <w:trPr>
          <w:trHeight w:val="144"/>
          <w:tblCellSpacing w:w="20" w:type="nil"/>
        </w:trPr>
        <w:tc>
          <w:tcPr>
            <w:tcW w:w="412" w:type="dxa"/>
            <w:tcMar>
              <w:top w:w="50" w:type="dxa"/>
              <w:left w:w="100" w:type="dxa"/>
            </w:tcMar>
            <w:vAlign w:val="center"/>
          </w:tcPr>
          <w:p w:rsidR="00AF1BDF" w:rsidRDefault="00C026CE">
            <w:pPr>
              <w:spacing w:after="0"/>
            </w:pPr>
            <w:r>
              <w:rPr>
                <w:rFonts w:ascii="Times New Roman" w:hAnsi="Times New Roman"/>
                <w:color w:val="000000"/>
                <w:sz w:val="24"/>
              </w:rPr>
              <w:t>1</w:t>
            </w:r>
          </w:p>
        </w:tc>
        <w:tc>
          <w:tcPr>
            <w:tcW w:w="3960" w:type="dxa"/>
            <w:tcMar>
              <w:top w:w="50" w:type="dxa"/>
              <w:left w:w="100" w:type="dxa"/>
            </w:tcMar>
            <w:vAlign w:val="center"/>
          </w:tcPr>
          <w:p w:rsidR="00AF1BDF" w:rsidRDefault="00C026CE">
            <w:pPr>
              <w:spacing w:after="0"/>
              <w:ind w:left="135"/>
            </w:pPr>
            <w:r w:rsidRPr="001774AF">
              <w:rPr>
                <w:rFonts w:ascii="Times New Roman" w:hAnsi="Times New Roman"/>
                <w:color w:val="000000"/>
                <w:sz w:val="24"/>
                <w:lang w:val="ru-RU"/>
              </w:rPr>
              <w:t xml:space="preserve">Повседневная жизнь семьи. Межличностные отношения в семье, с друзьями и знакомыми. </w:t>
            </w:r>
            <w:r>
              <w:rPr>
                <w:rFonts w:ascii="Times New Roman" w:hAnsi="Times New Roman"/>
                <w:color w:val="000000"/>
                <w:sz w:val="24"/>
              </w:rPr>
              <w:t>Конфликтные ситуации, их предупреждение и разрешение</w:t>
            </w:r>
          </w:p>
        </w:tc>
        <w:tc>
          <w:tcPr>
            <w:tcW w:w="889" w:type="dxa"/>
            <w:tcMar>
              <w:top w:w="50" w:type="dxa"/>
              <w:left w:w="100" w:type="dxa"/>
            </w:tcMar>
            <w:vAlign w:val="center"/>
          </w:tcPr>
          <w:p w:rsidR="00AF1BDF" w:rsidRDefault="00C026CE">
            <w:pPr>
              <w:spacing w:after="0"/>
              <w:ind w:left="135"/>
              <w:jc w:val="center"/>
            </w:pPr>
            <w:r>
              <w:rPr>
                <w:rFonts w:ascii="Times New Roman" w:hAnsi="Times New Roman"/>
                <w:color w:val="000000"/>
                <w:sz w:val="24"/>
              </w:rPr>
              <w:t xml:space="preserve"> 17 </w:t>
            </w:r>
          </w:p>
        </w:tc>
        <w:tc>
          <w:tcPr>
            <w:tcW w:w="1598" w:type="dxa"/>
            <w:tcMar>
              <w:top w:w="50" w:type="dxa"/>
              <w:left w:w="100" w:type="dxa"/>
            </w:tcMar>
            <w:vAlign w:val="center"/>
          </w:tcPr>
          <w:p w:rsidR="00AF1BDF" w:rsidRDefault="00C026CE">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AF1BDF" w:rsidRDefault="00AF1BDF">
            <w:pPr>
              <w:spacing w:after="0"/>
              <w:ind w:left="135"/>
              <w:jc w:val="center"/>
            </w:pPr>
          </w:p>
        </w:tc>
        <w:tc>
          <w:tcPr>
            <w:tcW w:w="2403" w:type="dxa"/>
            <w:tcMar>
              <w:top w:w="50" w:type="dxa"/>
              <w:left w:w="100" w:type="dxa"/>
            </w:tcMar>
            <w:vAlign w:val="center"/>
          </w:tcPr>
          <w:p w:rsidR="00AF1BDF" w:rsidRPr="001774AF" w:rsidRDefault="00C026CE">
            <w:pPr>
              <w:spacing w:after="0"/>
              <w:ind w:left="135"/>
              <w:rPr>
                <w:lang w:val="ru-RU"/>
              </w:rPr>
            </w:pPr>
            <w:r w:rsidRPr="001774AF">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1774AF">
                <w:rPr>
                  <w:rFonts w:ascii="Times New Roman" w:hAnsi="Times New Roman"/>
                  <w:color w:val="0000FF"/>
                  <w:u w:val="single"/>
                  <w:lang w:val="ru-RU"/>
                </w:rPr>
                <w:t>://</w:t>
              </w:r>
              <w:r>
                <w:rPr>
                  <w:rFonts w:ascii="Times New Roman" w:hAnsi="Times New Roman"/>
                  <w:color w:val="0000FF"/>
                  <w:u w:val="single"/>
                </w:rPr>
                <w:t>m</w:t>
              </w:r>
              <w:r w:rsidRPr="001774AF">
                <w:rPr>
                  <w:rFonts w:ascii="Times New Roman" w:hAnsi="Times New Roman"/>
                  <w:color w:val="0000FF"/>
                  <w:u w:val="single"/>
                  <w:lang w:val="ru-RU"/>
                </w:rPr>
                <w:t>.</w:t>
              </w:r>
              <w:r>
                <w:rPr>
                  <w:rFonts w:ascii="Times New Roman" w:hAnsi="Times New Roman"/>
                  <w:color w:val="0000FF"/>
                  <w:u w:val="single"/>
                </w:rPr>
                <w:t>edsoo</w:t>
              </w:r>
              <w:r w:rsidRPr="001774AF">
                <w:rPr>
                  <w:rFonts w:ascii="Times New Roman" w:hAnsi="Times New Roman"/>
                  <w:color w:val="0000FF"/>
                  <w:u w:val="single"/>
                  <w:lang w:val="ru-RU"/>
                </w:rPr>
                <w:t>.</w:t>
              </w:r>
              <w:r>
                <w:rPr>
                  <w:rFonts w:ascii="Times New Roman" w:hAnsi="Times New Roman"/>
                  <w:color w:val="0000FF"/>
                  <w:u w:val="single"/>
                </w:rPr>
                <w:t>ru</w:t>
              </w:r>
              <w:r w:rsidRPr="001774AF">
                <w:rPr>
                  <w:rFonts w:ascii="Times New Roman" w:hAnsi="Times New Roman"/>
                  <w:color w:val="0000FF"/>
                  <w:u w:val="single"/>
                  <w:lang w:val="ru-RU"/>
                </w:rPr>
                <w:t>/142</w:t>
              </w:r>
              <w:r>
                <w:rPr>
                  <w:rFonts w:ascii="Times New Roman" w:hAnsi="Times New Roman"/>
                  <w:color w:val="0000FF"/>
                  <w:u w:val="single"/>
                </w:rPr>
                <w:t>c</w:t>
              </w:r>
              <w:r w:rsidRPr="001774AF">
                <w:rPr>
                  <w:rFonts w:ascii="Times New Roman" w:hAnsi="Times New Roman"/>
                  <w:color w:val="0000FF"/>
                  <w:u w:val="single"/>
                  <w:lang w:val="ru-RU"/>
                </w:rPr>
                <w:t>7</w:t>
              </w:r>
              <w:r>
                <w:rPr>
                  <w:rFonts w:ascii="Times New Roman" w:hAnsi="Times New Roman"/>
                  <w:color w:val="0000FF"/>
                  <w:u w:val="single"/>
                </w:rPr>
                <w:t>e</w:t>
              </w:r>
              <w:r w:rsidRPr="001774AF">
                <w:rPr>
                  <w:rFonts w:ascii="Times New Roman" w:hAnsi="Times New Roman"/>
                  <w:color w:val="0000FF"/>
                  <w:u w:val="single"/>
                  <w:lang w:val="ru-RU"/>
                </w:rPr>
                <w:t>77</w:t>
              </w:r>
            </w:hyperlink>
          </w:p>
        </w:tc>
      </w:tr>
      <w:tr w:rsidR="00AF1BDF" w:rsidRPr="001774AF">
        <w:trPr>
          <w:trHeight w:val="144"/>
          <w:tblCellSpacing w:w="20" w:type="nil"/>
        </w:trPr>
        <w:tc>
          <w:tcPr>
            <w:tcW w:w="412" w:type="dxa"/>
            <w:tcMar>
              <w:top w:w="50" w:type="dxa"/>
              <w:left w:w="100" w:type="dxa"/>
            </w:tcMar>
            <w:vAlign w:val="center"/>
          </w:tcPr>
          <w:p w:rsidR="00AF1BDF" w:rsidRDefault="00C026CE">
            <w:pPr>
              <w:spacing w:after="0"/>
            </w:pPr>
            <w:r>
              <w:rPr>
                <w:rFonts w:ascii="Times New Roman" w:hAnsi="Times New Roman"/>
                <w:color w:val="000000"/>
                <w:sz w:val="24"/>
              </w:rPr>
              <w:t>2</w:t>
            </w:r>
          </w:p>
        </w:tc>
        <w:tc>
          <w:tcPr>
            <w:tcW w:w="3960" w:type="dxa"/>
            <w:tcMar>
              <w:top w:w="50" w:type="dxa"/>
              <w:left w:w="100" w:type="dxa"/>
            </w:tcMar>
            <w:vAlign w:val="center"/>
          </w:tcPr>
          <w:p w:rsidR="00AF1BDF" w:rsidRPr="001774AF" w:rsidRDefault="00C026CE">
            <w:pPr>
              <w:spacing w:after="0"/>
              <w:ind w:left="135"/>
              <w:rPr>
                <w:lang w:val="ru-RU"/>
              </w:rPr>
            </w:pPr>
            <w:r w:rsidRPr="001774AF">
              <w:rPr>
                <w:rFonts w:ascii="Times New Roman" w:hAnsi="Times New Roman"/>
                <w:color w:val="000000"/>
                <w:sz w:val="24"/>
                <w:lang w:val="ru-RU"/>
              </w:rPr>
              <w:t>Внешность и характеристика человека, литературного персонажа</w:t>
            </w:r>
          </w:p>
        </w:tc>
        <w:tc>
          <w:tcPr>
            <w:tcW w:w="889" w:type="dxa"/>
            <w:tcMar>
              <w:top w:w="50" w:type="dxa"/>
              <w:left w:w="100" w:type="dxa"/>
            </w:tcMar>
            <w:vAlign w:val="center"/>
          </w:tcPr>
          <w:p w:rsidR="00AF1BDF" w:rsidRDefault="00C026CE">
            <w:pPr>
              <w:spacing w:after="0"/>
              <w:ind w:left="135"/>
              <w:jc w:val="center"/>
            </w:pPr>
            <w:r w:rsidRPr="001774AF">
              <w:rPr>
                <w:rFonts w:ascii="Times New Roman" w:hAnsi="Times New Roman"/>
                <w:color w:val="000000"/>
                <w:sz w:val="24"/>
                <w:lang w:val="ru-RU"/>
              </w:rPr>
              <w:t xml:space="preserve"> </w:t>
            </w:r>
            <w:r>
              <w:rPr>
                <w:rFonts w:ascii="Times New Roman" w:hAnsi="Times New Roman"/>
                <w:color w:val="000000"/>
                <w:sz w:val="24"/>
              </w:rPr>
              <w:t xml:space="preserve">4 </w:t>
            </w:r>
          </w:p>
        </w:tc>
        <w:tc>
          <w:tcPr>
            <w:tcW w:w="1598" w:type="dxa"/>
            <w:tcMar>
              <w:top w:w="50" w:type="dxa"/>
              <w:left w:w="100" w:type="dxa"/>
            </w:tcMar>
            <w:vAlign w:val="center"/>
          </w:tcPr>
          <w:p w:rsidR="00AF1BDF" w:rsidRDefault="00AF1BDF">
            <w:pPr>
              <w:spacing w:after="0"/>
              <w:ind w:left="135"/>
              <w:jc w:val="center"/>
            </w:pPr>
          </w:p>
        </w:tc>
        <w:tc>
          <w:tcPr>
            <w:tcW w:w="1692" w:type="dxa"/>
            <w:tcMar>
              <w:top w:w="50" w:type="dxa"/>
              <w:left w:w="100" w:type="dxa"/>
            </w:tcMar>
            <w:vAlign w:val="center"/>
          </w:tcPr>
          <w:p w:rsidR="00AF1BDF" w:rsidRDefault="00AF1BDF">
            <w:pPr>
              <w:spacing w:after="0"/>
              <w:ind w:left="135"/>
              <w:jc w:val="center"/>
            </w:pPr>
          </w:p>
        </w:tc>
        <w:tc>
          <w:tcPr>
            <w:tcW w:w="2403" w:type="dxa"/>
            <w:tcMar>
              <w:top w:w="50" w:type="dxa"/>
              <w:left w:w="100" w:type="dxa"/>
            </w:tcMar>
            <w:vAlign w:val="center"/>
          </w:tcPr>
          <w:p w:rsidR="00AF1BDF" w:rsidRPr="001774AF" w:rsidRDefault="00C026CE">
            <w:pPr>
              <w:spacing w:after="0"/>
              <w:ind w:left="135"/>
              <w:rPr>
                <w:lang w:val="ru-RU"/>
              </w:rPr>
            </w:pPr>
            <w:r w:rsidRPr="001774AF">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1774AF">
                <w:rPr>
                  <w:rFonts w:ascii="Times New Roman" w:hAnsi="Times New Roman"/>
                  <w:color w:val="0000FF"/>
                  <w:u w:val="single"/>
                  <w:lang w:val="ru-RU"/>
                </w:rPr>
                <w:t>://</w:t>
              </w:r>
              <w:r>
                <w:rPr>
                  <w:rFonts w:ascii="Times New Roman" w:hAnsi="Times New Roman"/>
                  <w:color w:val="0000FF"/>
                  <w:u w:val="single"/>
                </w:rPr>
                <w:t>m</w:t>
              </w:r>
              <w:r w:rsidRPr="001774AF">
                <w:rPr>
                  <w:rFonts w:ascii="Times New Roman" w:hAnsi="Times New Roman"/>
                  <w:color w:val="0000FF"/>
                  <w:u w:val="single"/>
                  <w:lang w:val="ru-RU"/>
                </w:rPr>
                <w:t>.</w:t>
              </w:r>
              <w:r>
                <w:rPr>
                  <w:rFonts w:ascii="Times New Roman" w:hAnsi="Times New Roman"/>
                  <w:color w:val="0000FF"/>
                  <w:u w:val="single"/>
                </w:rPr>
                <w:t>edsoo</w:t>
              </w:r>
              <w:r w:rsidRPr="001774AF">
                <w:rPr>
                  <w:rFonts w:ascii="Times New Roman" w:hAnsi="Times New Roman"/>
                  <w:color w:val="0000FF"/>
                  <w:u w:val="single"/>
                  <w:lang w:val="ru-RU"/>
                </w:rPr>
                <w:t>.</w:t>
              </w:r>
              <w:r>
                <w:rPr>
                  <w:rFonts w:ascii="Times New Roman" w:hAnsi="Times New Roman"/>
                  <w:color w:val="0000FF"/>
                  <w:u w:val="single"/>
                </w:rPr>
                <w:t>ru</w:t>
              </w:r>
              <w:r w:rsidRPr="001774AF">
                <w:rPr>
                  <w:rFonts w:ascii="Times New Roman" w:hAnsi="Times New Roman"/>
                  <w:color w:val="0000FF"/>
                  <w:u w:val="single"/>
                  <w:lang w:val="ru-RU"/>
                </w:rPr>
                <w:t>/142</w:t>
              </w:r>
              <w:r>
                <w:rPr>
                  <w:rFonts w:ascii="Times New Roman" w:hAnsi="Times New Roman"/>
                  <w:color w:val="0000FF"/>
                  <w:u w:val="single"/>
                </w:rPr>
                <w:t>c</w:t>
              </w:r>
              <w:r w:rsidRPr="001774AF">
                <w:rPr>
                  <w:rFonts w:ascii="Times New Roman" w:hAnsi="Times New Roman"/>
                  <w:color w:val="0000FF"/>
                  <w:u w:val="single"/>
                  <w:lang w:val="ru-RU"/>
                </w:rPr>
                <w:t>7</w:t>
              </w:r>
              <w:r>
                <w:rPr>
                  <w:rFonts w:ascii="Times New Roman" w:hAnsi="Times New Roman"/>
                  <w:color w:val="0000FF"/>
                  <w:u w:val="single"/>
                </w:rPr>
                <w:t>e</w:t>
              </w:r>
              <w:r w:rsidRPr="001774AF">
                <w:rPr>
                  <w:rFonts w:ascii="Times New Roman" w:hAnsi="Times New Roman"/>
                  <w:color w:val="0000FF"/>
                  <w:u w:val="single"/>
                  <w:lang w:val="ru-RU"/>
                </w:rPr>
                <w:t>77</w:t>
              </w:r>
            </w:hyperlink>
          </w:p>
        </w:tc>
      </w:tr>
      <w:tr w:rsidR="00AF1BDF" w:rsidRPr="001774AF">
        <w:trPr>
          <w:trHeight w:val="144"/>
          <w:tblCellSpacing w:w="20" w:type="nil"/>
        </w:trPr>
        <w:tc>
          <w:tcPr>
            <w:tcW w:w="412" w:type="dxa"/>
            <w:tcMar>
              <w:top w:w="50" w:type="dxa"/>
              <w:left w:w="100" w:type="dxa"/>
            </w:tcMar>
            <w:vAlign w:val="center"/>
          </w:tcPr>
          <w:p w:rsidR="00AF1BDF" w:rsidRDefault="00C026CE">
            <w:pPr>
              <w:spacing w:after="0"/>
            </w:pPr>
            <w:r>
              <w:rPr>
                <w:rFonts w:ascii="Times New Roman" w:hAnsi="Times New Roman"/>
                <w:color w:val="000000"/>
                <w:sz w:val="24"/>
              </w:rPr>
              <w:t>3</w:t>
            </w:r>
          </w:p>
        </w:tc>
        <w:tc>
          <w:tcPr>
            <w:tcW w:w="3960" w:type="dxa"/>
            <w:tcMar>
              <w:top w:w="50" w:type="dxa"/>
              <w:left w:w="100" w:type="dxa"/>
            </w:tcMar>
            <w:vAlign w:val="center"/>
          </w:tcPr>
          <w:p w:rsidR="00AF1BDF" w:rsidRDefault="00C026CE">
            <w:pPr>
              <w:spacing w:after="0"/>
              <w:ind w:left="135"/>
            </w:pPr>
            <w:r w:rsidRPr="001774AF">
              <w:rPr>
                <w:rFonts w:ascii="Times New Roman" w:hAnsi="Times New Roman"/>
                <w:color w:val="000000"/>
                <w:sz w:val="24"/>
                <w:lang w:val="ru-RU"/>
              </w:rPr>
              <w:t xml:space="preserve">Здоровый образ жизни и забота о здоровье: режим труда и отдыха, спорт, сбалансированное питание, посещение врача. </w:t>
            </w:r>
            <w:r>
              <w:rPr>
                <w:rFonts w:ascii="Times New Roman" w:hAnsi="Times New Roman"/>
                <w:color w:val="000000"/>
                <w:sz w:val="24"/>
              </w:rPr>
              <w:t>Отказ от вредных привычек</w:t>
            </w:r>
          </w:p>
        </w:tc>
        <w:tc>
          <w:tcPr>
            <w:tcW w:w="889" w:type="dxa"/>
            <w:tcMar>
              <w:top w:w="50" w:type="dxa"/>
              <w:left w:w="100" w:type="dxa"/>
            </w:tcMar>
            <w:vAlign w:val="center"/>
          </w:tcPr>
          <w:p w:rsidR="00AF1BDF" w:rsidRDefault="00C026CE">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AF1BDF" w:rsidRDefault="00C026CE">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AF1BDF" w:rsidRDefault="00AF1BDF">
            <w:pPr>
              <w:spacing w:after="0"/>
              <w:ind w:left="135"/>
              <w:jc w:val="center"/>
            </w:pPr>
          </w:p>
        </w:tc>
        <w:tc>
          <w:tcPr>
            <w:tcW w:w="2403" w:type="dxa"/>
            <w:tcMar>
              <w:top w:w="50" w:type="dxa"/>
              <w:left w:w="100" w:type="dxa"/>
            </w:tcMar>
            <w:vAlign w:val="center"/>
          </w:tcPr>
          <w:p w:rsidR="00AF1BDF" w:rsidRPr="001774AF" w:rsidRDefault="00C026CE">
            <w:pPr>
              <w:spacing w:after="0"/>
              <w:ind w:left="135"/>
              <w:rPr>
                <w:lang w:val="ru-RU"/>
              </w:rPr>
            </w:pPr>
            <w:r w:rsidRPr="001774AF">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1774AF">
                <w:rPr>
                  <w:rFonts w:ascii="Times New Roman" w:hAnsi="Times New Roman"/>
                  <w:color w:val="0000FF"/>
                  <w:u w:val="single"/>
                  <w:lang w:val="ru-RU"/>
                </w:rPr>
                <w:t>://</w:t>
              </w:r>
              <w:r>
                <w:rPr>
                  <w:rFonts w:ascii="Times New Roman" w:hAnsi="Times New Roman"/>
                  <w:color w:val="0000FF"/>
                  <w:u w:val="single"/>
                </w:rPr>
                <w:t>m</w:t>
              </w:r>
              <w:r w:rsidRPr="001774AF">
                <w:rPr>
                  <w:rFonts w:ascii="Times New Roman" w:hAnsi="Times New Roman"/>
                  <w:color w:val="0000FF"/>
                  <w:u w:val="single"/>
                  <w:lang w:val="ru-RU"/>
                </w:rPr>
                <w:t>.</w:t>
              </w:r>
              <w:r>
                <w:rPr>
                  <w:rFonts w:ascii="Times New Roman" w:hAnsi="Times New Roman"/>
                  <w:color w:val="0000FF"/>
                  <w:u w:val="single"/>
                </w:rPr>
                <w:t>edsoo</w:t>
              </w:r>
              <w:r w:rsidRPr="001774AF">
                <w:rPr>
                  <w:rFonts w:ascii="Times New Roman" w:hAnsi="Times New Roman"/>
                  <w:color w:val="0000FF"/>
                  <w:u w:val="single"/>
                  <w:lang w:val="ru-RU"/>
                </w:rPr>
                <w:t>.</w:t>
              </w:r>
              <w:r>
                <w:rPr>
                  <w:rFonts w:ascii="Times New Roman" w:hAnsi="Times New Roman"/>
                  <w:color w:val="0000FF"/>
                  <w:u w:val="single"/>
                </w:rPr>
                <w:t>ru</w:t>
              </w:r>
              <w:r w:rsidRPr="001774AF">
                <w:rPr>
                  <w:rFonts w:ascii="Times New Roman" w:hAnsi="Times New Roman"/>
                  <w:color w:val="0000FF"/>
                  <w:u w:val="single"/>
                  <w:lang w:val="ru-RU"/>
                </w:rPr>
                <w:t>/142</w:t>
              </w:r>
              <w:r>
                <w:rPr>
                  <w:rFonts w:ascii="Times New Roman" w:hAnsi="Times New Roman"/>
                  <w:color w:val="0000FF"/>
                  <w:u w:val="single"/>
                </w:rPr>
                <w:t>c</w:t>
              </w:r>
              <w:r w:rsidRPr="001774AF">
                <w:rPr>
                  <w:rFonts w:ascii="Times New Roman" w:hAnsi="Times New Roman"/>
                  <w:color w:val="0000FF"/>
                  <w:u w:val="single"/>
                  <w:lang w:val="ru-RU"/>
                </w:rPr>
                <w:t>7</w:t>
              </w:r>
              <w:r>
                <w:rPr>
                  <w:rFonts w:ascii="Times New Roman" w:hAnsi="Times New Roman"/>
                  <w:color w:val="0000FF"/>
                  <w:u w:val="single"/>
                </w:rPr>
                <w:t>e</w:t>
              </w:r>
              <w:r w:rsidRPr="001774AF">
                <w:rPr>
                  <w:rFonts w:ascii="Times New Roman" w:hAnsi="Times New Roman"/>
                  <w:color w:val="0000FF"/>
                  <w:u w:val="single"/>
                  <w:lang w:val="ru-RU"/>
                </w:rPr>
                <w:t>77</w:t>
              </w:r>
            </w:hyperlink>
          </w:p>
        </w:tc>
      </w:tr>
      <w:tr w:rsidR="00AF1BDF" w:rsidRPr="001774AF">
        <w:trPr>
          <w:trHeight w:val="144"/>
          <w:tblCellSpacing w:w="20" w:type="nil"/>
        </w:trPr>
        <w:tc>
          <w:tcPr>
            <w:tcW w:w="412" w:type="dxa"/>
            <w:tcMar>
              <w:top w:w="50" w:type="dxa"/>
              <w:left w:w="100" w:type="dxa"/>
            </w:tcMar>
            <w:vAlign w:val="center"/>
          </w:tcPr>
          <w:p w:rsidR="00AF1BDF" w:rsidRDefault="00C026CE">
            <w:pPr>
              <w:spacing w:after="0"/>
            </w:pPr>
            <w:r>
              <w:rPr>
                <w:rFonts w:ascii="Times New Roman" w:hAnsi="Times New Roman"/>
                <w:color w:val="000000"/>
                <w:sz w:val="24"/>
              </w:rPr>
              <w:t>4</w:t>
            </w:r>
          </w:p>
        </w:tc>
        <w:tc>
          <w:tcPr>
            <w:tcW w:w="3960" w:type="dxa"/>
            <w:tcMar>
              <w:top w:w="50" w:type="dxa"/>
              <w:left w:w="100" w:type="dxa"/>
            </w:tcMar>
            <w:vAlign w:val="center"/>
          </w:tcPr>
          <w:p w:rsidR="00AF1BDF" w:rsidRDefault="00C026CE">
            <w:pPr>
              <w:spacing w:after="0"/>
              <w:ind w:left="135"/>
            </w:pPr>
            <w:r w:rsidRPr="001774AF">
              <w:rPr>
                <w:rFonts w:ascii="Times New Roman" w:hAnsi="Times New Roman"/>
                <w:color w:val="000000"/>
                <w:sz w:val="24"/>
                <w:lang w:val="ru-RU"/>
              </w:rPr>
              <w:t xml:space="preserve">Школьное образование, школьная жизнь. Переписка с зарубежными сверстниками. Взаимоотношения в школе. Проблемы и решения. Подготовка к выпускным экзаменам. </w:t>
            </w:r>
            <w:r>
              <w:rPr>
                <w:rFonts w:ascii="Times New Roman" w:hAnsi="Times New Roman"/>
                <w:color w:val="000000"/>
                <w:sz w:val="24"/>
              </w:rPr>
              <w:t>Выбор профессии. Альтернативы в продолжении образования</w:t>
            </w:r>
          </w:p>
        </w:tc>
        <w:tc>
          <w:tcPr>
            <w:tcW w:w="889" w:type="dxa"/>
            <w:tcMar>
              <w:top w:w="50" w:type="dxa"/>
              <w:left w:w="100" w:type="dxa"/>
            </w:tcMar>
            <w:vAlign w:val="center"/>
          </w:tcPr>
          <w:p w:rsidR="00AF1BDF" w:rsidRDefault="00C026CE">
            <w:pPr>
              <w:spacing w:after="0"/>
              <w:ind w:left="135"/>
              <w:jc w:val="center"/>
            </w:pPr>
            <w:r>
              <w:rPr>
                <w:rFonts w:ascii="Times New Roman" w:hAnsi="Times New Roman"/>
                <w:color w:val="000000"/>
                <w:sz w:val="24"/>
              </w:rPr>
              <w:t xml:space="preserve"> 10 </w:t>
            </w:r>
          </w:p>
        </w:tc>
        <w:tc>
          <w:tcPr>
            <w:tcW w:w="1598" w:type="dxa"/>
            <w:tcMar>
              <w:top w:w="50" w:type="dxa"/>
              <w:left w:w="100" w:type="dxa"/>
            </w:tcMar>
            <w:vAlign w:val="center"/>
          </w:tcPr>
          <w:p w:rsidR="00AF1BDF" w:rsidRDefault="00C026CE">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AF1BDF" w:rsidRDefault="00AF1BDF">
            <w:pPr>
              <w:spacing w:after="0"/>
              <w:ind w:left="135"/>
              <w:jc w:val="center"/>
            </w:pPr>
          </w:p>
        </w:tc>
        <w:tc>
          <w:tcPr>
            <w:tcW w:w="2403" w:type="dxa"/>
            <w:tcMar>
              <w:top w:w="50" w:type="dxa"/>
              <w:left w:w="100" w:type="dxa"/>
            </w:tcMar>
            <w:vAlign w:val="center"/>
          </w:tcPr>
          <w:p w:rsidR="00AF1BDF" w:rsidRPr="001774AF" w:rsidRDefault="00C026CE">
            <w:pPr>
              <w:spacing w:after="0"/>
              <w:ind w:left="135"/>
              <w:rPr>
                <w:lang w:val="ru-RU"/>
              </w:rPr>
            </w:pPr>
            <w:r w:rsidRPr="001774AF">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1774AF">
                <w:rPr>
                  <w:rFonts w:ascii="Times New Roman" w:hAnsi="Times New Roman"/>
                  <w:color w:val="0000FF"/>
                  <w:u w:val="single"/>
                  <w:lang w:val="ru-RU"/>
                </w:rPr>
                <w:t>://</w:t>
              </w:r>
              <w:r>
                <w:rPr>
                  <w:rFonts w:ascii="Times New Roman" w:hAnsi="Times New Roman"/>
                  <w:color w:val="0000FF"/>
                  <w:u w:val="single"/>
                </w:rPr>
                <w:t>m</w:t>
              </w:r>
              <w:r w:rsidRPr="001774AF">
                <w:rPr>
                  <w:rFonts w:ascii="Times New Roman" w:hAnsi="Times New Roman"/>
                  <w:color w:val="0000FF"/>
                  <w:u w:val="single"/>
                  <w:lang w:val="ru-RU"/>
                </w:rPr>
                <w:t>.</w:t>
              </w:r>
              <w:r>
                <w:rPr>
                  <w:rFonts w:ascii="Times New Roman" w:hAnsi="Times New Roman"/>
                  <w:color w:val="0000FF"/>
                  <w:u w:val="single"/>
                </w:rPr>
                <w:t>edsoo</w:t>
              </w:r>
              <w:r w:rsidRPr="001774AF">
                <w:rPr>
                  <w:rFonts w:ascii="Times New Roman" w:hAnsi="Times New Roman"/>
                  <w:color w:val="0000FF"/>
                  <w:u w:val="single"/>
                  <w:lang w:val="ru-RU"/>
                </w:rPr>
                <w:t>.</w:t>
              </w:r>
              <w:r>
                <w:rPr>
                  <w:rFonts w:ascii="Times New Roman" w:hAnsi="Times New Roman"/>
                  <w:color w:val="0000FF"/>
                  <w:u w:val="single"/>
                </w:rPr>
                <w:t>ru</w:t>
              </w:r>
              <w:r w:rsidRPr="001774AF">
                <w:rPr>
                  <w:rFonts w:ascii="Times New Roman" w:hAnsi="Times New Roman"/>
                  <w:color w:val="0000FF"/>
                  <w:u w:val="single"/>
                  <w:lang w:val="ru-RU"/>
                </w:rPr>
                <w:t>/142</w:t>
              </w:r>
              <w:r>
                <w:rPr>
                  <w:rFonts w:ascii="Times New Roman" w:hAnsi="Times New Roman"/>
                  <w:color w:val="0000FF"/>
                  <w:u w:val="single"/>
                </w:rPr>
                <w:t>c</w:t>
              </w:r>
              <w:r w:rsidRPr="001774AF">
                <w:rPr>
                  <w:rFonts w:ascii="Times New Roman" w:hAnsi="Times New Roman"/>
                  <w:color w:val="0000FF"/>
                  <w:u w:val="single"/>
                  <w:lang w:val="ru-RU"/>
                </w:rPr>
                <w:t>7</w:t>
              </w:r>
              <w:r>
                <w:rPr>
                  <w:rFonts w:ascii="Times New Roman" w:hAnsi="Times New Roman"/>
                  <w:color w:val="0000FF"/>
                  <w:u w:val="single"/>
                </w:rPr>
                <w:t>e</w:t>
              </w:r>
              <w:r w:rsidRPr="001774AF">
                <w:rPr>
                  <w:rFonts w:ascii="Times New Roman" w:hAnsi="Times New Roman"/>
                  <w:color w:val="0000FF"/>
                  <w:u w:val="single"/>
                  <w:lang w:val="ru-RU"/>
                </w:rPr>
                <w:t>77</w:t>
              </w:r>
            </w:hyperlink>
          </w:p>
        </w:tc>
      </w:tr>
      <w:tr w:rsidR="00AF1BDF" w:rsidRPr="001774AF">
        <w:trPr>
          <w:trHeight w:val="144"/>
          <w:tblCellSpacing w:w="20" w:type="nil"/>
        </w:trPr>
        <w:tc>
          <w:tcPr>
            <w:tcW w:w="412" w:type="dxa"/>
            <w:tcMar>
              <w:top w:w="50" w:type="dxa"/>
              <w:left w:w="100" w:type="dxa"/>
            </w:tcMar>
            <w:vAlign w:val="center"/>
          </w:tcPr>
          <w:p w:rsidR="00AF1BDF" w:rsidRDefault="00C026CE">
            <w:pPr>
              <w:spacing w:after="0"/>
            </w:pPr>
            <w:r>
              <w:rPr>
                <w:rFonts w:ascii="Times New Roman" w:hAnsi="Times New Roman"/>
                <w:color w:val="000000"/>
                <w:sz w:val="24"/>
              </w:rPr>
              <w:t>5</w:t>
            </w:r>
          </w:p>
        </w:tc>
        <w:tc>
          <w:tcPr>
            <w:tcW w:w="3960" w:type="dxa"/>
            <w:tcMar>
              <w:top w:w="50" w:type="dxa"/>
              <w:left w:w="100" w:type="dxa"/>
            </w:tcMar>
            <w:vAlign w:val="center"/>
          </w:tcPr>
          <w:p w:rsidR="00AF1BDF" w:rsidRPr="001774AF" w:rsidRDefault="00C026CE">
            <w:pPr>
              <w:spacing w:after="0"/>
              <w:ind w:left="135"/>
              <w:rPr>
                <w:lang w:val="ru-RU"/>
              </w:rPr>
            </w:pPr>
            <w:r w:rsidRPr="001774AF">
              <w:rPr>
                <w:rFonts w:ascii="Times New Roman" w:hAnsi="Times New Roman"/>
                <w:color w:val="000000"/>
                <w:sz w:val="24"/>
                <w:lang w:val="ru-RU"/>
              </w:rPr>
              <w:t>Место иностранного языка в повседневной жизни и профессиональной деятельности в современном мире</w:t>
            </w:r>
          </w:p>
        </w:tc>
        <w:tc>
          <w:tcPr>
            <w:tcW w:w="889" w:type="dxa"/>
            <w:tcMar>
              <w:top w:w="50" w:type="dxa"/>
              <w:left w:w="100" w:type="dxa"/>
            </w:tcMar>
            <w:vAlign w:val="center"/>
          </w:tcPr>
          <w:p w:rsidR="00AF1BDF" w:rsidRDefault="00C026CE">
            <w:pPr>
              <w:spacing w:after="0"/>
              <w:ind w:left="135"/>
              <w:jc w:val="center"/>
            </w:pPr>
            <w:r w:rsidRPr="001774AF">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AF1BDF" w:rsidRDefault="00AF1BDF">
            <w:pPr>
              <w:spacing w:after="0"/>
              <w:ind w:left="135"/>
              <w:jc w:val="center"/>
            </w:pPr>
          </w:p>
        </w:tc>
        <w:tc>
          <w:tcPr>
            <w:tcW w:w="1692" w:type="dxa"/>
            <w:tcMar>
              <w:top w:w="50" w:type="dxa"/>
              <w:left w:w="100" w:type="dxa"/>
            </w:tcMar>
            <w:vAlign w:val="center"/>
          </w:tcPr>
          <w:p w:rsidR="00AF1BDF" w:rsidRDefault="00AF1BDF">
            <w:pPr>
              <w:spacing w:after="0"/>
              <w:ind w:left="135"/>
              <w:jc w:val="center"/>
            </w:pPr>
          </w:p>
        </w:tc>
        <w:tc>
          <w:tcPr>
            <w:tcW w:w="2403" w:type="dxa"/>
            <w:tcMar>
              <w:top w:w="50" w:type="dxa"/>
              <w:left w:w="100" w:type="dxa"/>
            </w:tcMar>
            <w:vAlign w:val="center"/>
          </w:tcPr>
          <w:p w:rsidR="00AF1BDF" w:rsidRPr="001774AF" w:rsidRDefault="00C026CE">
            <w:pPr>
              <w:spacing w:after="0"/>
              <w:ind w:left="135"/>
              <w:rPr>
                <w:lang w:val="ru-RU"/>
              </w:rPr>
            </w:pPr>
            <w:r w:rsidRPr="001774AF">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1774AF">
                <w:rPr>
                  <w:rFonts w:ascii="Times New Roman" w:hAnsi="Times New Roman"/>
                  <w:color w:val="0000FF"/>
                  <w:u w:val="single"/>
                  <w:lang w:val="ru-RU"/>
                </w:rPr>
                <w:t>://</w:t>
              </w:r>
              <w:r>
                <w:rPr>
                  <w:rFonts w:ascii="Times New Roman" w:hAnsi="Times New Roman"/>
                  <w:color w:val="0000FF"/>
                  <w:u w:val="single"/>
                </w:rPr>
                <w:t>m</w:t>
              </w:r>
              <w:r w:rsidRPr="001774AF">
                <w:rPr>
                  <w:rFonts w:ascii="Times New Roman" w:hAnsi="Times New Roman"/>
                  <w:color w:val="0000FF"/>
                  <w:u w:val="single"/>
                  <w:lang w:val="ru-RU"/>
                </w:rPr>
                <w:t>.</w:t>
              </w:r>
              <w:r>
                <w:rPr>
                  <w:rFonts w:ascii="Times New Roman" w:hAnsi="Times New Roman"/>
                  <w:color w:val="0000FF"/>
                  <w:u w:val="single"/>
                </w:rPr>
                <w:t>edsoo</w:t>
              </w:r>
              <w:r w:rsidRPr="001774AF">
                <w:rPr>
                  <w:rFonts w:ascii="Times New Roman" w:hAnsi="Times New Roman"/>
                  <w:color w:val="0000FF"/>
                  <w:u w:val="single"/>
                  <w:lang w:val="ru-RU"/>
                </w:rPr>
                <w:t>.</w:t>
              </w:r>
              <w:r>
                <w:rPr>
                  <w:rFonts w:ascii="Times New Roman" w:hAnsi="Times New Roman"/>
                  <w:color w:val="0000FF"/>
                  <w:u w:val="single"/>
                </w:rPr>
                <w:t>ru</w:t>
              </w:r>
              <w:r w:rsidRPr="001774AF">
                <w:rPr>
                  <w:rFonts w:ascii="Times New Roman" w:hAnsi="Times New Roman"/>
                  <w:color w:val="0000FF"/>
                  <w:u w:val="single"/>
                  <w:lang w:val="ru-RU"/>
                </w:rPr>
                <w:t>/142</w:t>
              </w:r>
              <w:r>
                <w:rPr>
                  <w:rFonts w:ascii="Times New Roman" w:hAnsi="Times New Roman"/>
                  <w:color w:val="0000FF"/>
                  <w:u w:val="single"/>
                </w:rPr>
                <w:t>c</w:t>
              </w:r>
              <w:r w:rsidRPr="001774AF">
                <w:rPr>
                  <w:rFonts w:ascii="Times New Roman" w:hAnsi="Times New Roman"/>
                  <w:color w:val="0000FF"/>
                  <w:u w:val="single"/>
                  <w:lang w:val="ru-RU"/>
                </w:rPr>
                <w:t>7</w:t>
              </w:r>
              <w:r>
                <w:rPr>
                  <w:rFonts w:ascii="Times New Roman" w:hAnsi="Times New Roman"/>
                  <w:color w:val="0000FF"/>
                  <w:u w:val="single"/>
                </w:rPr>
                <w:t>e</w:t>
              </w:r>
              <w:r w:rsidRPr="001774AF">
                <w:rPr>
                  <w:rFonts w:ascii="Times New Roman" w:hAnsi="Times New Roman"/>
                  <w:color w:val="0000FF"/>
                  <w:u w:val="single"/>
                  <w:lang w:val="ru-RU"/>
                </w:rPr>
                <w:t>77</w:t>
              </w:r>
            </w:hyperlink>
          </w:p>
        </w:tc>
      </w:tr>
      <w:tr w:rsidR="00AF1BDF" w:rsidRPr="001774AF">
        <w:trPr>
          <w:trHeight w:val="144"/>
          <w:tblCellSpacing w:w="20" w:type="nil"/>
        </w:trPr>
        <w:tc>
          <w:tcPr>
            <w:tcW w:w="412" w:type="dxa"/>
            <w:tcMar>
              <w:top w:w="50" w:type="dxa"/>
              <w:left w:w="100" w:type="dxa"/>
            </w:tcMar>
            <w:vAlign w:val="center"/>
          </w:tcPr>
          <w:p w:rsidR="00AF1BDF" w:rsidRDefault="00C026CE">
            <w:pPr>
              <w:spacing w:after="0"/>
            </w:pPr>
            <w:r>
              <w:rPr>
                <w:rFonts w:ascii="Times New Roman" w:hAnsi="Times New Roman"/>
                <w:color w:val="000000"/>
                <w:sz w:val="24"/>
              </w:rPr>
              <w:t>6</w:t>
            </w:r>
          </w:p>
        </w:tc>
        <w:tc>
          <w:tcPr>
            <w:tcW w:w="3960" w:type="dxa"/>
            <w:tcMar>
              <w:top w:w="50" w:type="dxa"/>
              <w:left w:w="100" w:type="dxa"/>
            </w:tcMar>
            <w:vAlign w:val="center"/>
          </w:tcPr>
          <w:p w:rsidR="00AF1BDF" w:rsidRDefault="00C026CE">
            <w:pPr>
              <w:spacing w:after="0"/>
              <w:ind w:left="135"/>
            </w:pPr>
            <w:r w:rsidRPr="001774AF">
              <w:rPr>
                <w:rFonts w:ascii="Times New Roman" w:hAnsi="Times New Roman"/>
                <w:color w:val="000000"/>
                <w:sz w:val="24"/>
                <w:lang w:val="ru-RU"/>
              </w:rPr>
              <w:t xml:space="preserve">Молодежь в современном обществе. Ценностные ориентиры. Участие молодежи в жизни общества. </w:t>
            </w:r>
            <w:r>
              <w:rPr>
                <w:rFonts w:ascii="Times New Roman" w:hAnsi="Times New Roman"/>
                <w:color w:val="000000"/>
                <w:sz w:val="24"/>
              </w:rPr>
              <w:t xml:space="preserve">Досуг молодежи: </w:t>
            </w:r>
            <w:r>
              <w:rPr>
                <w:rFonts w:ascii="Times New Roman" w:hAnsi="Times New Roman"/>
                <w:color w:val="000000"/>
                <w:sz w:val="24"/>
              </w:rPr>
              <w:lastRenderedPageBreak/>
              <w:t>увлечения и интересы. Любовь и дружба</w:t>
            </w:r>
          </w:p>
        </w:tc>
        <w:tc>
          <w:tcPr>
            <w:tcW w:w="889" w:type="dxa"/>
            <w:tcMar>
              <w:top w:w="50" w:type="dxa"/>
              <w:left w:w="100" w:type="dxa"/>
            </w:tcMar>
            <w:vAlign w:val="center"/>
          </w:tcPr>
          <w:p w:rsidR="00AF1BDF" w:rsidRDefault="00C026CE">
            <w:pPr>
              <w:spacing w:after="0"/>
              <w:ind w:left="135"/>
              <w:jc w:val="center"/>
            </w:pPr>
            <w:r>
              <w:rPr>
                <w:rFonts w:ascii="Times New Roman" w:hAnsi="Times New Roman"/>
                <w:color w:val="000000"/>
                <w:sz w:val="24"/>
              </w:rPr>
              <w:lastRenderedPageBreak/>
              <w:t xml:space="preserve"> 6 </w:t>
            </w:r>
          </w:p>
        </w:tc>
        <w:tc>
          <w:tcPr>
            <w:tcW w:w="1598" w:type="dxa"/>
            <w:tcMar>
              <w:top w:w="50" w:type="dxa"/>
              <w:left w:w="100" w:type="dxa"/>
            </w:tcMar>
            <w:vAlign w:val="center"/>
          </w:tcPr>
          <w:p w:rsidR="00AF1BDF" w:rsidRDefault="00AF1BDF">
            <w:pPr>
              <w:spacing w:after="0"/>
              <w:ind w:left="135"/>
              <w:jc w:val="center"/>
            </w:pPr>
          </w:p>
        </w:tc>
        <w:tc>
          <w:tcPr>
            <w:tcW w:w="1692" w:type="dxa"/>
            <w:tcMar>
              <w:top w:w="50" w:type="dxa"/>
              <w:left w:w="100" w:type="dxa"/>
            </w:tcMar>
            <w:vAlign w:val="center"/>
          </w:tcPr>
          <w:p w:rsidR="00AF1BDF" w:rsidRDefault="00AF1BDF">
            <w:pPr>
              <w:spacing w:after="0"/>
              <w:ind w:left="135"/>
              <w:jc w:val="center"/>
            </w:pPr>
          </w:p>
        </w:tc>
        <w:tc>
          <w:tcPr>
            <w:tcW w:w="2403" w:type="dxa"/>
            <w:tcMar>
              <w:top w:w="50" w:type="dxa"/>
              <w:left w:w="100" w:type="dxa"/>
            </w:tcMar>
            <w:vAlign w:val="center"/>
          </w:tcPr>
          <w:p w:rsidR="00AF1BDF" w:rsidRPr="001774AF" w:rsidRDefault="00C026CE">
            <w:pPr>
              <w:spacing w:after="0"/>
              <w:ind w:left="135"/>
              <w:rPr>
                <w:lang w:val="ru-RU"/>
              </w:rPr>
            </w:pPr>
            <w:r w:rsidRPr="001774AF">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1774AF">
                <w:rPr>
                  <w:rFonts w:ascii="Times New Roman" w:hAnsi="Times New Roman"/>
                  <w:color w:val="0000FF"/>
                  <w:u w:val="single"/>
                  <w:lang w:val="ru-RU"/>
                </w:rPr>
                <w:t>://</w:t>
              </w:r>
              <w:r>
                <w:rPr>
                  <w:rFonts w:ascii="Times New Roman" w:hAnsi="Times New Roman"/>
                  <w:color w:val="0000FF"/>
                  <w:u w:val="single"/>
                </w:rPr>
                <w:t>m</w:t>
              </w:r>
              <w:r w:rsidRPr="001774AF">
                <w:rPr>
                  <w:rFonts w:ascii="Times New Roman" w:hAnsi="Times New Roman"/>
                  <w:color w:val="0000FF"/>
                  <w:u w:val="single"/>
                  <w:lang w:val="ru-RU"/>
                </w:rPr>
                <w:t>.</w:t>
              </w:r>
              <w:r>
                <w:rPr>
                  <w:rFonts w:ascii="Times New Roman" w:hAnsi="Times New Roman"/>
                  <w:color w:val="0000FF"/>
                  <w:u w:val="single"/>
                </w:rPr>
                <w:t>edsoo</w:t>
              </w:r>
              <w:r w:rsidRPr="001774AF">
                <w:rPr>
                  <w:rFonts w:ascii="Times New Roman" w:hAnsi="Times New Roman"/>
                  <w:color w:val="0000FF"/>
                  <w:u w:val="single"/>
                  <w:lang w:val="ru-RU"/>
                </w:rPr>
                <w:t>.</w:t>
              </w:r>
              <w:r>
                <w:rPr>
                  <w:rFonts w:ascii="Times New Roman" w:hAnsi="Times New Roman"/>
                  <w:color w:val="0000FF"/>
                  <w:u w:val="single"/>
                </w:rPr>
                <w:t>ru</w:t>
              </w:r>
              <w:r w:rsidRPr="001774AF">
                <w:rPr>
                  <w:rFonts w:ascii="Times New Roman" w:hAnsi="Times New Roman"/>
                  <w:color w:val="0000FF"/>
                  <w:u w:val="single"/>
                  <w:lang w:val="ru-RU"/>
                </w:rPr>
                <w:t>/142</w:t>
              </w:r>
              <w:r>
                <w:rPr>
                  <w:rFonts w:ascii="Times New Roman" w:hAnsi="Times New Roman"/>
                  <w:color w:val="0000FF"/>
                  <w:u w:val="single"/>
                </w:rPr>
                <w:t>c</w:t>
              </w:r>
              <w:r w:rsidRPr="001774AF">
                <w:rPr>
                  <w:rFonts w:ascii="Times New Roman" w:hAnsi="Times New Roman"/>
                  <w:color w:val="0000FF"/>
                  <w:u w:val="single"/>
                  <w:lang w:val="ru-RU"/>
                </w:rPr>
                <w:t>7</w:t>
              </w:r>
              <w:r>
                <w:rPr>
                  <w:rFonts w:ascii="Times New Roman" w:hAnsi="Times New Roman"/>
                  <w:color w:val="0000FF"/>
                  <w:u w:val="single"/>
                </w:rPr>
                <w:t>e</w:t>
              </w:r>
              <w:r w:rsidRPr="001774AF">
                <w:rPr>
                  <w:rFonts w:ascii="Times New Roman" w:hAnsi="Times New Roman"/>
                  <w:color w:val="0000FF"/>
                  <w:u w:val="single"/>
                  <w:lang w:val="ru-RU"/>
                </w:rPr>
                <w:t>77</w:t>
              </w:r>
            </w:hyperlink>
          </w:p>
        </w:tc>
      </w:tr>
      <w:tr w:rsidR="00AF1BDF" w:rsidRPr="001774AF">
        <w:trPr>
          <w:trHeight w:val="144"/>
          <w:tblCellSpacing w:w="20" w:type="nil"/>
        </w:trPr>
        <w:tc>
          <w:tcPr>
            <w:tcW w:w="412" w:type="dxa"/>
            <w:tcMar>
              <w:top w:w="50" w:type="dxa"/>
              <w:left w:w="100" w:type="dxa"/>
            </w:tcMar>
            <w:vAlign w:val="center"/>
          </w:tcPr>
          <w:p w:rsidR="00AF1BDF" w:rsidRDefault="00C026CE">
            <w:pPr>
              <w:spacing w:after="0"/>
            </w:pPr>
            <w:r>
              <w:rPr>
                <w:rFonts w:ascii="Times New Roman" w:hAnsi="Times New Roman"/>
                <w:color w:val="000000"/>
                <w:sz w:val="24"/>
              </w:rPr>
              <w:lastRenderedPageBreak/>
              <w:t>7</w:t>
            </w:r>
          </w:p>
        </w:tc>
        <w:tc>
          <w:tcPr>
            <w:tcW w:w="3960" w:type="dxa"/>
            <w:tcMar>
              <w:top w:w="50" w:type="dxa"/>
              <w:left w:w="100" w:type="dxa"/>
            </w:tcMar>
            <w:vAlign w:val="center"/>
          </w:tcPr>
          <w:p w:rsidR="00AF1BDF" w:rsidRPr="001774AF" w:rsidRDefault="00C026CE">
            <w:pPr>
              <w:spacing w:after="0"/>
              <w:ind w:left="135"/>
              <w:rPr>
                <w:lang w:val="ru-RU"/>
              </w:rPr>
            </w:pPr>
            <w:r w:rsidRPr="001774AF">
              <w:rPr>
                <w:rFonts w:ascii="Times New Roman" w:hAnsi="Times New Roman"/>
                <w:color w:val="000000"/>
                <w:sz w:val="24"/>
                <w:lang w:val="ru-RU"/>
              </w:rPr>
              <w:t>Роль спорта в современной жизни: виды спорта, экстремальный спорт, спортивные соревнования, Олимпийские игры</w:t>
            </w:r>
          </w:p>
        </w:tc>
        <w:tc>
          <w:tcPr>
            <w:tcW w:w="889" w:type="dxa"/>
            <w:tcMar>
              <w:top w:w="50" w:type="dxa"/>
              <w:left w:w="100" w:type="dxa"/>
            </w:tcMar>
            <w:vAlign w:val="center"/>
          </w:tcPr>
          <w:p w:rsidR="00AF1BDF" w:rsidRDefault="00C026CE">
            <w:pPr>
              <w:spacing w:after="0"/>
              <w:ind w:left="135"/>
              <w:jc w:val="center"/>
            </w:pPr>
            <w:r w:rsidRPr="001774AF">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rsidR="00AF1BDF" w:rsidRDefault="00AF1BDF">
            <w:pPr>
              <w:spacing w:after="0"/>
              <w:ind w:left="135"/>
              <w:jc w:val="center"/>
            </w:pPr>
          </w:p>
        </w:tc>
        <w:tc>
          <w:tcPr>
            <w:tcW w:w="1692" w:type="dxa"/>
            <w:tcMar>
              <w:top w:w="50" w:type="dxa"/>
              <w:left w:w="100" w:type="dxa"/>
            </w:tcMar>
            <w:vAlign w:val="center"/>
          </w:tcPr>
          <w:p w:rsidR="00AF1BDF" w:rsidRDefault="00AF1BDF">
            <w:pPr>
              <w:spacing w:after="0"/>
              <w:ind w:left="135"/>
              <w:jc w:val="center"/>
            </w:pPr>
          </w:p>
        </w:tc>
        <w:tc>
          <w:tcPr>
            <w:tcW w:w="2403" w:type="dxa"/>
            <w:tcMar>
              <w:top w:w="50" w:type="dxa"/>
              <w:left w:w="100" w:type="dxa"/>
            </w:tcMar>
            <w:vAlign w:val="center"/>
          </w:tcPr>
          <w:p w:rsidR="00AF1BDF" w:rsidRPr="001774AF" w:rsidRDefault="00C026CE">
            <w:pPr>
              <w:spacing w:after="0"/>
              <w:ind w:left="135"/>
              <w:rPr>
                <w:lang w:val="ru-RU"/>
              </w:rPr>
            </w:pPr>
            <w:r w:rsidRPr="001774AF">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1774AF">
                <w:rPr>
                  <w:rFonts w:ascii="Times New Roman" w:hAnsi="Times New Roman"/>
                  <w:color w:val="0000FF"/>
                  <w:u w:val="single"/>
                  <w:lang w:val="ru-RU"/>
                </w:rPr>
                <w:t>://</w:t>
              </w:r>
              <w:r>
                <w:rPr>
                  <w:rFonts w:ascii="Times New Roman" w:hAnsi="Times New Roman"/>
                  <w:color w:val="0000FF"/>
                  <w:u w:val="single"/>
                </w:rPr>
                <w:t>m</w:t>
              </w:r>
              <w:r w:rsidRPr="001774AF">
                <w:rPr>
                  <w:rFonts w:ascii="Times New Roman" w:hAnsi="Times New Roman"/>
                  <w:color w:val="0000FF"/>
                  <w:u w:val="single"/>
                  <w:lang w:val="ru-RU"/>
                </w:rPr>
                <w:t>.</w:t>
              </w:r>
              <w:r>
                <w:rPr>
                  <w:rFonts w:ascii="Times New Roman" w:hAnsi="Times New Roman"/>
                  <w:color w:val="0000FF"/>
                  <w:u w:val="single"/>
                </w:rPr>
                <w:t>edsoo</w:t>
              </w:r>
              <w:r w:rsidRPr="001774AF">
                <w:rPr>
                  <w:rFonts w:ascii="Times New Roman" w:hAnsi="Times New Roman"/>
                  <w:color w:val="0000FF"/>
                  <w:u w:val="single"/>
                  <w:lang w:val="ru-RU"/>
                </w:rPr>
                <w:t>.</w:t>
              </w:r>
              <w:r>
                <w:rPr>
                  <w:rFonts w:ascii="Times New Roman" w:hAnsi="Times New Roman"/>
                  <w:color w:val="0000FF"/>
                  <w:u w:val="single"/>
                </w:rPr>
                <w:t>ru</w:t>
              </w:r>
              <w:r w:rsidRPr="001774AF">
                <w:rPr>
                  <w:rFonts w:ascii="Times New Roman" w:hAnsi="Times New Roman"/>
                  <w:color w:val="0000FF"/>
                  <w:u w:val="single"/>
                  <w:lang w:val="ru-RU"/>
                </w:rPr>
                <w:t>/142</w:t>
              </w:r>
              <w:r>
                <w:rPr>
                  <w:rFonts w:ascii="Times New Roman" w:hAnsi="Times New Roman"/>
                  <w:color w:val="0000FF"/>
                  <w:u w:val="single"/>
                </w:rPr>
                <w:t>c</w:t>
              </w:r>
              <w:r w:rsidRPr="001774AF">
                <w:rPr>
                  <w:rFonts w:ascii="Times New Roman" w:hAnsi="Times New Roman"/>
                  <w:color w:val="0000FF"/>
                  <w:u w:val="single"/>
                  <w:lang w:val="ru-RU"/>
                </w:rPr>
                <w:t>7</w:t>
              </w:r>
              <w:r>
                <w:rPr>
                  <w:rFonts w:ascii="Times New Roman" w:hAnsi="Times New Roman"/>
                  <w:color w:val="0000FF"/>
                  <w:u w:val="single"/>
                </w:rPr>
                <w:t>e</w:t>
              </w:r>
              <w:r w:rsidRPr="001774AF">
                <w:rPr>
                  <w:rFonts w:ascii="Times New Roman" w:hAnsi="Times New Roman"/>
                  <w:color w:val="0000FF"/>
                  <w:u w:val="single"/>
                  <w:lang w:val="ru-RU"/>
                </w:rPr>
                <w:t>77</w:t>
              </w:r>
            </w:hyperlink>
          </w:p>
        </w:tc>
      </w:tr>
      <w:tr w:rsidR="00AF1BDF" w:rsidRPr="001774AF">
        <w:trPr>
          <w:trHeight w:val="144"/>
          <w:tblCellSpacing w:w="20" w:type="nil"/>
        </w:trPr>
        <w:tc>
          <w:tcPr>
            <w:tcW w:w="412" w:type="dxa"/>
            <w:tcMar>
              <w:top w:w="50" w:type="dxa"/>
              <w:left w:w="100" w:type="dxa"/>
            </w:tcMar>
            <w:vAlign w:val="center"/>
          </w:tcPr>
          <w:p w:rsidR="00AF1BDF" w:rsidRDefault="00C026CE">
            <w:pPr>
              <w:spacing w:after="0"/>
            </w:pPr>
            <w:r>
              <w:rPr>
                <w:rFonts w:ascii="Times New Roman" w:hAnsi="Times New Roman"/>
                <w:color w:val="000000"/>
                <w:sz w:val="24"/>
              </w:rPr>
              <w:t>8</w:t>
            </w:r>
          </w:p>
        </w:tc>
        <w:tc>
          <w:tcPr>
            <w:tcW w:w="3960" w:type="dxa"/>
            <w:tcMar>
              <w:top w:w="50" w:type="dxa"/>
              <w:left w:w="100" w:type="dxa"/>
            </w:tcMar>
            <w:vAlign w:val="center"/>
          </w:tcPr>
          <w:p w:rsidR="00AF1BDF" w:rsidRPr="001774AF" w:rsidRDefault="00C026CE">
            <w:pPr>
              <w:spacing w:after="0"/>
              <w:ind w:left="135"/>
              <w:rPr>
                <w:lang w:val="ru-RU"/>
              </w:rPr>
            </w:pPr>
            <w:r w:rsidRPr="001774AF">
              <w:rPr>
                <w:rFonts w:ascii="Times New Roman" w:hAnsi="Times New Roman"/>
                <w:color w:val="000000"/>
                <w:sz w:val="24"/>
                <w:lang w:val="ru-RU"/>
              </w:rPr>
              <w:t>Туризм. Виды отдыха. Экотуризм. Путешествия по России и зарубежным странам</w:t>
            </w:r>
          </w:p>
        </w:tc>
        <w:tc>
          <w:tcPr>
            <w:tcW w:w="889" w:type="dxa"/>
            <w:tcMar>
              <w:top w:w="50" w:type="dxa"/>
              <w:left w:w="100" w:type="dxa"/>
            </w:tcMar>
            <w:vAlign w:val="center"/>
          </w:tcPr>
          <w:p w:rsidR="00AF1BDF" w:rsidRDefault="00C026CE">
            <w:pPr>
              <w:spacing w:after="0"/>
              <w:ind w:left="135"/>
              <w:jc w:val="center"/>
            </w:pPr>
            <w:r w:rsidRPr="001774AF">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AF1BDF" w:rsidRDefault="00C026CE">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AF1BDF" w:rsidRDefault="00AF1BDF">
            <w:pPr>
              <w:spacing w:after="0"/>
              <w:ind w:left="135"/>
              <w:jc w:val="center"/>
            </w:pPr>
          </w:p>
        </w:tc>
        <w:tc>
          <w:tcPr>
            <w:tcW w:w="2403" w:type="dxa"/>
            <w:tcMar>
              <w:top w:w="50" w:type="dxa"/>
              <w:left w:w="100" w:type="dxa"/>
            </w:tcMar>
            <w:vAlign w:val="center"/>
          </w:tcPr>
          <w:p w:rsidR="00AF1BDF" w:rsidRPr="001774AF" w:rsidRDefault="00C026CE">
            <w:pPr>
              <w:spacing w:after="0"/>
              <w:ind w:left="135"/>
              <w:rPr>
                <w:lang w:val="ru-RU"/>
              </w:rPr>
            </w:pPr>
            <w:r w:rsidRPr="001774AF">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1774AF">
                <w:rPr>
                  <w:rFonts w:ascii="Times New Roman" w:hAnsi="Times New Roman"/>
                  <w:color w:val="0000FF"/>
                  <w:u w:val="single"/>
                  <w:lang w:val="ru-RU"/>
                </w:rPr>
                <w:t>://</w:t>
              </w:r>
              <w:r>
                <w:rPr>
                  <w:rFonts w:ascii="Times New Roman" w:hAnsi="Times New Roman"/>
                  <w:color w:val="0000FF"/>
                  <w:u w:val="single"/>
                </w:rPr>
                <w:t>m</w:t>
              </w:r>
              <w:r w:rsidRPr="001774AF">
                <w:rPr>
                  <w:rFonts w:ascii="Times New Roman" w:hAnsi="Times New Roman"/>
                  <w:color w:val="0000FF"/>
                  <w:u w:val="single"/>
                  <w:lang w:val="ru-RU"/>
                </w:rPr>
                <w:t>.</w:t>
              </w:r>
              <w:r>
                <w:rPr>
                  <w:rFonts w:ascii="Times New Roman" w:hAnsi="Times New Roman"/>
                  <w:color w:val="0000FF"/>
                  <w:u w:val="single"/>
                </w:rPr>
                <w:t>edsoo</w:t>
              </w:r>
              <w:r w:rsidRPr="001774AF">
                <w:rPr>
                  <w:rFonts w:ascii="Times New Roman" w:hAnsi="Times New Roman"/>
                  <w:color w:val="0000FF"/>
                  <w:u w:val="single"/>
                  <w:lang w:val="ru-RU"/>
                </w:rPr>
                <w:t>.</w:t>
              </w:r>
              <w:r>
                <w:rPr>
                  <w:rFonts w:ascii="Times New Roman" w:hAnsi="Times New Roman"/>
                  <w:color w:val="0000FF"/>
                  <w:u w:val="single"/>
                </w:rPr>
                <w:t>ru</w:t>
              </w:r>
              <w:r w:rsidRPr="001774AF">
                <w:rPr>
                  <w:rFonts w:ascii="Times New Roman" w:hAnsi="Times New Roman"/>
                  <w:color w:val="0000FF"/>
                  <w:u w:val="single"/>
                  <w:lang w:val="ru-RU"/>
                </w:rPr>
                <w:t>/142</w:t>
              </w:r>
              <w:r>
                <w:rPr>
                  <w:rFonts w:ascii="Times New Roman" w:hAnsi="Times New Roman"/>
                  <w:color w:val="0000FF"/>
                  <w:u w:val="single"/>
                </w:rPr>
                <w:t>c</w:t>
              </w:r>
              <w:r w:rsidRPr="001774AF">
                <w:rPr>
                  <w:rFonts w:ascii="Times New Roman" w:hAnsi="Times New Roman"/>
                  <w:color w:val="0000FF"/>
                  <w:u w:val="single"/>
                  <w:lang w:val="ru-RU"/>
                </w:rPr>
                <w:t>7</w:t>
              </w:r>
              <w:r>
                <w:rPr>
                  <w:rFonts w:ascii="Times New Roman" w:hAnsi="Times New Roman"/>
                  <w:color w:val="0000FF"/>
                  <w:u w:val="single"/>
                </w:rPr>
                <w:t>e</w:t>
              </w:r>
              <w:r w:rsidRPr="001774AF">
                <w:rPr>
                  <w:rFonts w:ascii="Times New Roman" w:hAnsi="Times New Roman"/>
                  <w:color w:val="0000FF"/>
                  <w:u w:val="single"/>
                  <w:lang w:val="ru-RU"/>
                </w:rPr>
                <w:t>77</w:t>
              </w:r>
            </w:hyperlink>
          </w:p>
        </w:tc>
      </w:tr>
      <w:tr w:rsidR="00AF1BDF" w:rsidRPr="001774AF">
        <w:trPr>
          <w:trHeight w:val="144"/>
          <w:tblCellSpacing w:w="20" w:type="nil"/>
        </w:trPr>
        <w:tc>
          <w:tcPr>
            <w:tcW w:w="412" w:type="dxa"/>
            <w:tcMar>
              <w:top w:w="50" w:type="dxa"/>
              <w:left w:w="100" w:type="dxa"/>
            </w:tcMar>
            <w:vAlign w:val="center"/>
          </w:tcPr>
          <w:p w:rsidR="00AF1BDF" w:rsidRDefault="00C026CE">
            <w:pPr>
              <w:spacing w:after="0"/>
            </w:pPr>
            <w:r>
              <w:rPr>
                <w:rFonts w:ascii="Times New Roman" w:hAnsi="Times New Roman"/>
                <w:color w:val="000000"/>
                <w:sz w:val="24"/>
              </w:rPr>
              <w:t>9</w:t>
            </w:r>
          </w:p>
        </w:tc>
        <w:tc>
          <w:tcPr>
            <w:tcW w:w="3960" w:type="dxa"/>
            <w:tcMar>
              <w:top w:w="50" w:type="dxa"/>
              <w:left w:w="100" w:type="dxa"/>
            </w:tcMar>
            <w:vAlign w:val="center"/>
          </w:tcPr>
          <w:p w:rsidR="00AF1BDF" w:rsidRPr="001774AF" w:rsidRDefault="00C026CE">
            <w:pPr>
              <w:spacing w:after="0"/>
              <w:ind w:left="135"/>
              <w:rPr>
                <w:lang w:val="ru-RU"/>
              </w:rPr>
            </w:pPr>
            <w:r w:rsidRPr="001774AF">
              <w:rPr>
                <w:rFonts w:ascii="Times New Roman" w:hAnsi="Times New Roman"/>
                <w:color w:val="000000"/>
                <w:sz w:val="24"/>
                <w:lang w:val="ru-RU"/>
              </w:rPr>
              <w:t>Вселенная и человек. Природа. Проблемы экологии. Защита окружающей среды. Проживание в городской/сельской местности</w:t>
            </w:r>
          </w:p>
        </w:tc>
        <w:tc>
          <w:tcPr>
            <w:tcW w:w="889" w:type="dxa"/>
            <w:tcMar>
              <w:top w:w="50" w:type="dxa"/>
              <w:left w:w="100" w:type="dxa"/>
            </w:tcMar>
            <w:vAlign w:val="center"/>
          </w:tcPr>
          <w:p w:rsidR="00AF1BDF" w:rsidRDefault="00C026CE">
            <w:pPr>
              <w:spacing w:after="0"/>
              <w:ind w:left="135"/>
              <w:jc w:val="center"/>
            </w:pPr>
            <w:r w:rsidRPr="001774AF">
              <w:rPr>
                <w:rFonts w:ascii="Times New Roman" w:hAnsi="Times New Roman"/>
                <w:color w:val="000000"/>
                <w:sz w:val="24"/>
                <w:lang w:val="ru-RU"/>
              </w:rPr>
              <w:t xml:space="preserve"> </w:t>
            </w:r>
            <w:r>
              <w:rPr>
                <w:rFonts w:ascii="Times New Roman" w:hAnsi="Times New Roman"/>
                <w:color w:val="000000"/>
                <w:sz w:val="24"/>
              </w:rPr>
              <w:t xml:space="preserve">18 </w:t>
            </w:r>
          </w:p>
        </w:tc>
        <w:tc>
          <w:tcPr>
            <w:tcW w:w="1598" w:type="dxa"/>
            <w:tcMar>
              <w:top w:w="50" w:type="dxa"/>
              <w:left w:w="100" w:type="dxa"/>
            </w:tcMar>
            <w:vAlign w:val="center"/>
          </w:tcPr>
          <w:p w:rsidR="00AF1BDF" w:rsidRDefault="00C026CE">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AF1BDF" w:rsidRDefault="00AF1BDF">
            <w:pPr>
              <w:spacing w:after="0"/>
              <w:ind w:left="135"/>
              <w:jc w:val="center"/>
            </w:pPr>
          </w:p>
        </w:tc>
        <w:tc>
          <w:tcPr>
            <w:tcW w:w="2403" w:type="dxa"/>
            <w:tcMar>
              <w:top w:w="50" w:type="dxa"/>
              <w:left w:w="100" w:type="dxa"/>
            </w:tcMar>
            <w:vAlign w:val="center"/>
          </w:tcPr>
          <w:p w:rsidR="00AF1BDF" w:rsidRPr="001774AF" w:rsidRDefault="00C026CE">
            <w:pPr>
              <w:spacing w:after="0"/>
              <w:ind w:left="135"/>
              <w:rPr>
                <w:lang w:val="ru-RU"/>
              </w:rPr>
            </w:pPr>
            <w:r w:rsidRPr="001774AF">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1774AF">
                <w:rPr>
                  <w:rFonts w:ascii="Times New Roman" w:hAnsi="Times New Roman"/>
                  <w:color w:val="0000FF"/>
                  <w:u w:val="single"/>
                  <w:lang w:val="ru-RU"/>
                </w:rPr>
                <w:t>://</w:t>
              </w:r>
              <w:r>
                <w:rPr>
                  <w:rFonts w:ascii="Times New Roman" w:hAnsi="Times New Roman"/>
                  <w:color w:val="0000FF"/>
                  <w:u w:val="single"/>
                </w:rPr>
                <w:t>m</w:t>
              </w:r>
              <w:r w:rsidRPr="001774AF">
                <w:rPr>
                  <w:rFonts w:ascii="Times New Roman" w:hAnsi="Times New Roman"/>
                  <w:color w:val="0000FF"/>
                  <w:u w:val="single"/>
                  <w:lang w:val="ru-RU"/>
                </w:rPr>
                <w:t>.</w:t>
              </w:r>
              <w:r>
                <w:rPr>
                  <w:rFonts w:ascii="Times New Roman" w:hAnsi="Times New Roman"/>
                  <w:color w:val="0000FF"/>
                  <w:u w:val="single"/>
                </w:rPr>
                <w:t>edsoo</w:t>
              </w:r>
              <w:r w:rsidRPr="001774AF">
                <w:rPr>
                  <w:rFonts w:ascii="Times New Roman" w:hAnsi="Times New Roman"/>
                  <w:color w:val="0000FF"/>
                  <w:u w:val="single"/>
                  <w:lang w:val="ru-RU"/>
                </w:rPr>
                <w:t>.</w:t>
              </w:r>
              <w:r>
                <w:rPr>
                  <w:rFonts w:ascii="Times New Roman" w:hAnsi="Times New Roman"/>
                  <w:color w:val="0000FF"/>
                  <w:u w:val="single"/>
                </w:rPr>
                <w:t>ru</w:t>
              </w:r>
              <w:r w:rsidRPr="001774AF">
                <w:rPr>
                  <w:rFonts w:ascii="Times New Roman" w:hAnsi="Times New Roman"/>
                  <w:color w:val="0000FF"/>
                  <w:u w:val="single"/>
                  <w:lang w:val="ru-RU"/>
                </w:rPr>
                <w:t>/142</w:t>
              </w:r>
              <w:r>
                <w:rPr>
                  <w:rFonts w:ascii="Times New Roman" w:hAnsi="Times New Roman"/>
                  <w:color w:val="0000FF"/>
                  <w:u w:val="single"/>
                </w:rPr>
                <w:t>c</w:t>
              </w:r>
              <w:r w:rsidRPr="001774AF">
                <w:rPr>
                  <w:rFonts w:ascii="Times New Roman" w:hAnsi="Times New Roman"/>
                  <w:color w:val="0000FF"/>
                  <w:u w:val="single"/>
                  <w:lang w:val="ru-RU"/>
                </w:rPr>
                <w:t>7</w:t>
              </w:r>
              <w:r>
                <w:rPr>
                  <w:rFonts w:ascii="Times New Roman" w:hAnsi="Times New Roman"/>
                  <w:color w:val="0000FF"/>
                  <w:u w:val="single"/>
                </w:rPr>
                <w:t>e</w:t>
              </w:r>
              <w:r w:rsidRPr="001774AF">
                <w:rPr>
                  <w:rFonts w:ascii="Times New Roman" w:hAnsi="Times New Roman"/>
                  <w:color w:val="0000FF"/>
                  <w:u w:val="single"/>
                  <w:lang w:val="ru-RU"/>
                </w:rPr>
                <w:t>77</w:t>
              </w:r>
            </w:hyperlink>
          </w:p>
        </w:tc>
      </w:tr>
      <w:tr w:rsidR="00AF1BDF" w:rsidRPr="001774AF">
        <w:trPr>
          <w:trHeight w:val="144"/>
          <w:tblCellSpacing w:w="20" w:type="nil"/>
        </w:trPr>
        <w:tc>
          <w:tcPr>
            <w:tcW w:w="412" w:type="dxa"/>
            <w:tcMar>
              <w:top w:w="50" w:type="dxa"/>
              <w:left w:w="100" w:type="dxa"/>
            </w:tcMar>
            <w:vAlign w:val="center"/>
          </w:tcPr>
          <w:p w:rsidR="00AF1BDF" w:rsidRDefault="00C026CE">
            <w:pPr>
              <w:spacing w:after="0"/>
            </w:pPr>
            <w:r>
              <w:rPr>
                <w:rFonts w:ascii="Times New Roman" w:hAnsi="Times New Roman"/>
                <w:color w:val="000000"/>
                <w:sz w:val="24"/>
              </w:rPr>
              <w:t>10</w:t>
            </w:r>
          </w:p>
        </w:tc>
        <w:tc>
          <w:tcPr>
            <w:tcW w:w="3960" w:type="dxa"/>
            <w:tcMar>
              <w:top w:w="50" w:type="dxa"/>
              <w:left w:w="100" w:type="dxa"/>
            </w:tcMar>
            <w:vAlign w:val="center"/>
          </w:tcPr>
          <w:p w:rsidR="00AF1BDF" w:rsidRDefault="00C026CE">
            <w:pPr>
              <w:spacing w:after="0"/>
              <w:ind w:left="135"/>
            </w:pPr>
            <w:r w:rsidRPr="001774AF">
              <w:rPr>
                <w:rFonts w:ascii="Times New Roman" w:hAnsi="Times New Roman"/>
                <w:color w:val="000000"/>
                <w:sz w:val="24"/>
                <w:lang w:val="ru-RU"/>
              </w:rPr>
              <w:t xml:space="preserve">Технический прогресс: перспективы и последствия. Современные средства информации и коммуникации (пресса, телевидение, Интернет, социальные сети и т.д.). </w:t>
            </w:r>
            <w:r>
              <w:rPr>
                <w:rFonts w:ascii="Times New Roman" w:hAnsi="Times New Roman"/>
                <w:color w:val="000000"/>
                <w:sz w:val="24"/>
              </w:rPr>
              <w:t>Интернет-безопасность</w:t>
            </w:r>
          </w:p>
        </w:tc>
        <w:tc>
          <w:tcPr>
            <w:tcW w:w="889" w:type="dxa"/>
            <w:tcMar>
              <w:top w:w="50" w:type="dxa"/>
              <w:left w:w="100" w:type="dxa"/>
            </w:tcMar>
            <w:vAlign w:val="center"/>
          </w:tcPr>
          <w:p w:rsidR="00AF1BDF" w:rsidRDefault="00C026CE">
            <w:pPr>
              <w:spacing w:after="0"/>
              <w:ind w:left="135"/>
              <w:jc w:val="center"/>
            </w:pPr>
            <w:r>
              <w:rPr>
                <w:rFonts w:ascii="Times New Roman" w:hAnsi="Times New Roman"/>
                <w:color w:val="000000"/>
                <w:sz w:val="24"/>
              </w:rPr>
              <w:t xml:space="preserve"> 5 </w:t>
            </w:r>
          </w:p>
        </w:tc>
        <w:tc>
          <w:tcPr>
            <w:tcW w:w="1598" w:type="dxa"/>
            <w:tcMar>
              <w:top w:w="50" w:type="dxa"/>
              <w:left w:w="100" w:type="dxa"/>
            </w:tcMar>
            <w:vAlign w:val="center"/>
          </w:tcPr>
          <w:p w:rsidR="00AF1BDF" w:rsidRDefault="00AF1BDF">
            <w:pPr>
              <w:spacing w:after="0"/>
              <w:ind w:left="135"/>
              <w:jc w:val="center"/>
            </w:pPr>
          </w:p>
        </w:tc>
        <w:tc>
          <w:tcPr>
            <w:tcW w:w="1692" w:type="dxa"/>
            <w:tcMar>
              <w:top w:w="50" w:type="dxa"/>
              <w:left w:w="100" w:type="dxa"/>
            </w:tcMar>
            <w:vAlign w:val="center"/>
          </w:tcPr>
          <w:p w:rsidR="00AF1BDF" w:rsidRDefault="00AF1BDF">
            <w:pPr>
              <w:spacing w:after="0"/>
              <w:ind w:left="135"/>
              <w:jc w:val="center"/>
            </w:pPr>
          </w:p>
        </w:tc>
        <w:tc>
          <w:tcPr>
            <w:tcW w:w="2403" w:type="dxa"/>
            <w:tcMar>
              <w:top w:w="50" w:type="dxa"/>
              <w:left w:w="100" w:type="dxa"/>
            </w:tcMar>
            <w:vAlign w:val="center"/>
          </w:tcPr>
          <w:p w:rsidR="00AF1BDF" w:rsidRPr="001774AF" w:rsidRDefault="00C026CE">
            <w:pPr>
              <w:spacing w:after="0"/>
              <w:ind w:left="135"/>
              <w:rPr>
                <w:lang w:val="ru-RU"/>
              </w:rPr>
            </w:pPr>
            <w:r w:rsidRPr="001774AF">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1774AF">
                <w:rPr>
                  <w:rFonts w:ascii="Times New Roman" w:hAnsi="Times New Roman"/>
                  <w:color w:val="0000FF"/>
                  <w:u w:val="single"/>
                  <w:lang w:val="ru-RU"/>
                </w:rPr>
                <w:t>://</w:t>
              </w:r>
              <w:r>
                <w:rPr>
                  <w:rFonts w:ascii="Times New Roman" w:hAnsi="Times New Roman"/>
                  <w:color w:val="0000FF"/>
                  <w:u w:val="single"/>
                </w:rPr>
                <w:t>m</w:t>
              </w:r>
              <w:r w:rsidRPr="001774AF">
                <w:rPr>
                  <w:rFonts w:ascii="Times New Roman" w:hAnsi="Times New Roman"/>
                  <w:color w:val="0000FF"/>
                  <w:u w:val="single"/>
                  <w:lang w:val="ru-RU"/>
                </w:rPr>
                <w:t>.</w:t>
              </w:r>
              <w:r>
                <w:rPr>
                  <w:rFonts w:ascii="Times New Roman" w:hAnsi="Times New Roman"/>
                  <w:color w:val="0000FF"/>
                  <w:u w:val="single"/>
                </w:rPr>
                <w:t>edsoo</w:t>
              </w:r>
              <w:r w:rsidRPr="001774AF">
                <w:rPr>
                  <w:rFonts w:ascii="Times New Roman" w:hAnsi="Times New Roman"/>
                  <w:color w:val="0000FF"/>
                  <w:u w:val="single"/>
                  <w:lang w:val="ru-RU"/>
                </w:rPr>
                <w:t>.</w:t>
              </w:r>
              <w:r>
                <w:rPr>
                  <w:rFonts w:ascii="Times New Roman" w:hAnsi="Times New Roman"/>
                  <w:color w:val="0000FF"/>
                  <w:u w:val="single"/>
                </w:rPr>
                <w:t>ru</w:t>
              </w:r>
              <w:r w:rsidRPr="001774AF">
                <w:rPr>
                  <w:rFonts w:ascii="Times New Roman" w:hAnsi="Times New Roman"/>
                  <w:color w:val="0000FF"/>
                  <w:u w:val="single"/>
                  <w:lang w:val="ru-RU"/>
                </w:rPr>
                <w:t>/142</w:t>
              </w:r>
              <w:r>
                <w:rPr>
                  <w:rFonts w:ascii="Times New Roman" w:hAnsi="Times New Roman"/>
                  <w:color w:val="0000FF"/>
                  <w:u w:val="single"/>
                </w:rPr>
                <w:t>c</w:t>
              </w:r>
              <w:r w:rsidRPr="001774AF">
                <w:rPr>
                  <w:rFonts w:ascii="Times New Roman" w:hAnsi="Times New Roman"/>
                  <w:color w:val="0000FF"/>
                  <w:u w:val="single"/>
                  <w:lang w:val="ru-RU"/>
                </w:rPr>
                <w:t>7</w:t>
              </w:r>
              <w:r>
                <w:rPr>
                  <w:rFonts w:ascii="Times New Roman" w:hAnsi="Times New Roman"/>
                  <w:color w:val="0000FF"/>
                  <w:u w:val="single"/>
                </w:rPr>
                <w:t>e</w:t>
              </w:r>
              <w:r w:rsidRPr="001774AF">
                <w:rPr>
                  <w:rFonts w:ascii="Times New Roman" w:hAnsi="Times New Roman"/>
                  <w:color w:val="0000FF"/>
                  <w:u w:val="single"/>
                  <w:lang w:val="ru-RU"/>
                </w:rPr>
                <w:t>77</w:t>
              </w:r>
            </w:hyperlink>
          </w:p>
        </w:tc>
      </w:tr>
      <w:tr w:rsidR="00AF1BDF" w:rsidRPr="001774AF">
        <w:trPr>
          <w:trHeight w:val="144"/>
          <w:tblCellSpacing w:w="20" w:type="nil"/>
        </w:trPr>
        <w:tc>
          <w:tcPr>
            <w:tcW w:w="412" w:type="dxa"/>
            <w:tcMar>
              <w:top w:w="50" w:type="dxa"/>
              <w:left w:w="100" w:type="dxa"/>
            </w:tcMar>
            <w:vAlign w:val="center"/>
          </w:tcPr>
          <w:p w:rsidR="00AF1BDF" w:rsidRDefault="00C026CE">
            <w:pPr>
              <w:spacing w:after="0"/>
            </w:pPr>
            <w:r>
              <w:rPr>
                <w:rFonts w:ascii="Times New Roman" w:hAnsi="Times New Roman"/>
                <w:color w:val="000000"/>
                <w:sz w:val="24"/>
              </w:rPr>
              <w:t>11</w:t>
            </w:r>
          </w:p>
        </w:tc>
        <w:tc>
          <w:tcPr>
            <w:tcW w:w="3960" w:type="dxa"/>
            <w:tcMar>
              <w:top w:w="50" w:type="dxa"/>
              <w:left w:w="100" w:type="dxa"/>
            </w:tcMar>
            <w:vAlign w:val="center"/>
          </w:tcPr>
          <w:p w:rsidR="00AF1BDF" w:rsidRPr="001774AF" w:rsidRDefault="00C026CE">
            <w:pPr>
              <w:spacing w:after="0"/>
              <w:ind w:left="135"/>
              <w:rPr>
                <w:lang w:val="ru-RU"/>
              </w:rPr>
            </w:pPr>
            <w:r w:rsidRPr="001774AF">
              <w:rPr>
                <w:rFonts w:ascii="Times New Roman" w:hAnsi="Times New Roman"/>
                <w:color w:val="000000"/>
                <w:sz w:val="24"/>
                <w:lang w:val="ru-RU"/>
              </w:rPr>
              <w:t>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tc>
        <w:tc>
          <w:tcPr>
            <w:tcW w:w="889" w:type="dxa"/>
            <w:tcMar>
              <w:top w:w="50" w:type="dxa"/>
              <w:left w:w="100" w:type="dxa"/>
            </w:tcMar>
            <w:vAlign w:val="center"/>
          </w:tcPr>
          <w:p w:rsidR="00AF1BDF" w:rsidRDefault="00C026CE">
            <w:pPr>
              <w:spacing w:after="0"/>
              <w:ind w:left="135"/>
              <w:jc w:val="center"/>
            </w:pPr>
            <w:r w:rsidRPr="001774AF">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AF1BDF" w:rsidRDefault="00C026CE">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AF1BDF" w:rsidRDefault="00AF1BDF">
            <w:pPr>
              <w:spacing w:after="0"/>
              <w:ind w:left="135"/>
              <w:jc w:val="center"/>
            </w:pPr>
          </w:p>
        </w:tc>
        <w:tc>
          <w:tcPr>
            <w:tcW w:w="2403" w:type="dxa"/>
            <w:tcMar>
              <w:top w:w="50" w:type="dxa"/>
              <w:left w:w="100" w:type="dxa"/>
            </w:tcMar>
            <w:vAlign w:val="center"/>
          </w:tcPr>
          <w:p w:rsidR="00AF1BDF" w:rsidRPr="001774AF" w:rsidRDefault="00C026CE">
            <w:pPr>
              <w:spacing w:after="0"/>
              <w:ind w:left="135"/>
              <w:rPr>
                <w:lang w:val="ru-RU"/>
              </w:rPr>
            </w:pPr>
            <w:r w:rsidRPr="001774AF">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1774AF">
                <w:rPr>
                  <w:rFonts w:ascii="Times New Roman" w:hAnsi="Times New Roman"/>
                  <w:color w:val="0000FF"/>
                  <w:u w:val="single"/>
                  <w:lang w:val="ru-RU"/>
                </w:rPr>
                <w:t>://</w:t>
              </w:r>
              <w:r>
                <w:rPr>
                  <w:rFonts w:ascii="Times New Roman" w:hAnsi="Times New Roman"/>
                  <w:color w:val="0000FF"/>
                  <w:u w:val="single"/>
                </w:rPr>
                <w:t>m</w:t>
              </w:r>
              <w:r w:rsidRPr="001774AF">
                <w:rPr>
                  <w:rFonts w:ascii="Times New Roman" w:hAnsi="Times New Roman"/>
                  <w:color w:val="0000FF"/>
                  <w:u w:val="single"/>
                  <w:lang w:val="ru-RU"/>
                </w:rPr>
                <w:t>.</w:t>
              </w:r>
              <w:r>
                <w:rPr>
                  <w:rFonts w:ascii="Times New Roman" w:hAnsi="Times New Roman"/>
                  <w:color w:val="0000FF"/>
                  <w:u w:val="single"/>
                </w:rPr>
                <w:t>edsoo</w:t>
              </w:r>
              <w:r w:rsidRPr="001774AF">
                <w:rPr>
                  <w:rFonts w:ascii="Times New Roman" w:hAnsi="Times New Roman"/>
                  <w:color w:val="0000FF"/>
                  <w:u w:val="single"/>
                  <w:lang w:val="ru-RU"/>
                </w:rPr>
                <w:t>.</w:t>
              </w:r>
              <w:r>
                <w:rPr>
                  <w:rFonts w:ascii="Times New Roman" w:hAnsi="Times New Roman"/>
                  <w:color w:val="0000FF"/>
                  <w:u w:val="single"/>
                </w:rPr>
                <w:t>ru</w:t>
              </w:r>
              <w:r w:rsidRPr="001774AF">
                <w:rPr>
                  <w:rFonts w:ascii="Times New Roman" w:hAnsi="Times New Roman"/>
                  <w:color w:val="0000FF"/>
                  <w:u w:val="single"/>
                  <w:lang w:val="ru-RU"/>
                </w:rPr>
                <w:t>/142</w:t>
              </w:r>
              <w:r>
                <w:rPr>
                  <w:rFonts w:ascii="Times New Roman" w:hAnsi="Times New Roman"/>
                  <w:color w:val="0000FF"/>
                  <w:u w:val="single"/>
                </w:rPr>
                <w:t>c</w:t>
              </w:r>
              <w:r w:rsidRPr="001774AF">
                <w:rPr>
                  <w:rFonts w:ascii="Times New Roman" w:hAnsi="Times New Roman"/>
                  <w:color w:val="0000FF"/>
                  <w:u w:val="single"/>
                  <w:lang w:val="ru-RU"/>
                </w:rPr>
                <w:t>7</w:t>
              </w:r>
              <w:r>
                <w:rPr>
                  <w:rFonts w:ascii="Times New Roman" w:hAnsi="Times New Roman"/>
                  <w:color w:val="0000FF"/>
                  <w:u w:val="single"/>
                </w:rPr>
                <w:t>e</w:t>
              </w:r>
              <w:r w:rsidRPr="001774AF">
                <w:rPr>
                  <w:rFonts w:ascii="Times New Roman" w:hAnsi="Times New Roman"/>
                  <w:color w:val="0000FF"/>
                  <w:u w:val="single"/>
                  <w:lang w:val="ru-RU"/>
                </w:rPr>
                <w:t>77</w:t>
              </w:r>
            </w:hyperlink>
          </w:p>
        </w:tc>
      </w:tr>
      <w:tr w:rsidR="00AF1BDF" w:rsidRPr="001774AF">
        <w:trPr>
          <w:trHeight w:val="144"/>
          <w:tblCellSpacing w:w="20" w:type="nil"/>
        </w:trPr>
        <w:tc>
          <w:tcPr>
            <w:tcW w:w="412" w:type="dxa"/>
            <w:tcMar>
              <w:top w:w="50" w:type="dxa"/>
              <w:left w:w="100" w:type="dxa"/>
            </w:tcMar>
            <w:vAlign w:val="center"/>
          </w:tcPr>
          <w:p w:rsidR="00AF1BDF" w:rsidRDefault="00C026CE">
            <w:pPr>
              <w:spacing w:after="0"/>
            </w:pPr>
            <w:r>
              <w:rPr>
                <w:rFonts w:ascii="Times New Roman" w:hAnsi="Times New Roman"/>
                <w:color w:val="000000"/>
                <w:sz w:val="24"/>
              </w:rPr>
              <w:t>12</w:t>
            </w:r>
          </w:p>
        </w:tc>
        <w:tc>
          <w:tcPr>
            <w:tcW w:w="3960" w:type="dxa"/>
            <w:tcMar>
              <w:top w:w="50" w:type="dxa"/>
              <w:left w:w="100" w:type="dxa"/>
            </w:tcMar>
            <w:vAlign w:val="center"/>
          </w:tcPr>
          <w:p w:rsidR="00AF1BDF" w:rsidRPr="001774AF" w:rsidRDefault="00C026CE">
            <w:pPr>
              <w:spacing w:after="0"/>
              <w:ind w:left="135"/>
              <w:rPr>
                <w:lang w:val="ru-RU"/>
              </w:rPr>
            </w:pPr>
            <w:r w:rsidRPr="001774AF">
              <w:rPr>
                <w:rFonts w:ascii="Times New Roman" w:hAnsi="Times New Roman"/>
                <w:color w:val="000000"/>
                <w:sz w:val="24"/>
                <w:lang w:val="ru-RU"/>
              </w:rPr>
              <w:t xml:space="preserve">Выдающиеся люди родной страны и страны/стран изучаемого языка, их вклад в науку и мировую культуру: государственные деятели, ученые, писатели, поэты, художники, композиторы, </w:t>
            </w:r>
            <w:r w:rsidRPr="001774AF">
              <w:rPr>
                <w:rFonts w:ascii="Times New Roman" w:hAnsi="Times New Roman"/>
                <w:color w:val="000000"/>
                <w:sz w:val="24"/>
                <w:lang w:val="ru-RU"/>
              </w:rPr>
              <w:lastRenderedPageBreak/>
              <w:t>путешественники, спортсмены, актеры и т.д.</w:t>
            </w:r>
          </w:p>
        </w:tc>
        <w:tc>
          <w:tcPr>
            <w:tcW w:w="889" w:type="dxa"/>
            <w:tcMar>
              <w:top w:w="50" w:type="dxa"/>
              <w:left w:w="100" w:type="dxa"/>
            </w:tcMar>
            <w:vAlign w:val="center"/>
          </w:tcPr>
          <w:p w:rsidR="00AF1BDF" w:rsidRDefault="00C026CE">
            <w:pPr>
              <w:spacing w:after="0"/>
              <w:ind w:left="135"/>
              <w:jc w:val="center"/>
            </w:pPr>
            <w:r w:rsidRPr="001774AF">
              <w:rPr>
                <w:rFonts w:ascii="Times New Roman" w:hAnsi="Times New Roman"/>
                <w:color w:val="000000"/>
                <w:sz w:val="24"/>
                <w:lang w:val="ru-RU"/>
              </w:rPr>
              <w:lastRenderedPageBreak/>
              <w:t xml:space="preserve"> </w:t>
            </w:r>
            <w:r>
              <w:rPr>
                <w:rFonts w:ascii="Times New Roman" w:hAnsi="Times New Roman"/>
                <w:color w:val="000000"/>
                <w:sz w:val="24"/>
              </w:rPr>
              <w:t xml:space="preserve">7 </w:t>
            </w:r>
          </w:p>
        </w:tc>
        <w:tc>
          <w:tcPr>
            <w:tcW w:w="1598" w:type="dxa"/>
            <w:tcMar>
              <w:top w:w="50" w:type="dxa"/>
              <w:left w:w="100" w:type="dxa"/>
            </w:tcMar>
            <w:vAlign w:val="center"/>
          </w:tcPr>
          <w:p w:rsidR="00AF1BDF" w:rsidRDefault="00C026CE">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AF1BDF" w:rsidRDefault="00AF1BDF">
            <w:pPr>
              <w:spacing w:after="0"/>
              <w:ind w:left="135"/>
              <w:jc w:val="center"/>
            </w:pPr>
          </w:p>
        </w:tc>
        <w:tc>
          <w:tcPr>
            <w:tcW w:w="2403" w:type="dxa"/>
            <w:tcMar>
              <w:top w:w="50" w:type="dxa"/>
              <w:left w:w="100" w:type="dxa"/>
            </w:tcMar>
            <w:vAlign w:val="center"/>
          </w:tcPr>
          <w:p w:rsidR="00AF1BDF" w:rsidRPr="001774AF" w:rsidRDefault="00C026CE">
            <w:pPr>
              <w:spacing w:after="0"/>
              <w:ind w:left="135"/>
              <w:rPr>
                <w:lang w:val="ru-RU"/>
              </w:rPr>
            </w:pPr>
            <w:r w:rsidRPr="001774AF">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1774AF">
                <w:rPr>
                  <w:rFonts w:ascii="Times New Roman" w:hAnsi="Times New Roman"/>
                  <w:color w:val="0000FF"/>
                  <w:u w:val="single"/>
                  <w:lang w:val="ru-RU"/>
                </w:rPr>
                <w:t>://</w:t>
              </w:r>
              <w:r>
                <w:rPr>
                  <w:rFonts w:ascii="Times New Roman" w:hAnsi="Times New Roman"/>
                  <w:color w:val="0000FF"/>
                  <w:u w:val="single"/>
                </w:rPr>
                <w:t>m</w:t>
              </w:r>
              <w:r w:rsidRPr="001774AF">
                <w:rPr>
                  <w:rFonts w:ascii="Times New Roman" w:hAnsi="Times New Roman"/>
                  <w:color w:val="0000FF"/>
                  <w:u w:val="single"/>
                  <w:lang w:val="ru-RU"/>
                </w:rPr>
                <w:t>.</w:t>
              </w:r>
              <w:r>
                <w:rPr>
                  <w:rFonts w:ascii="Times New Roman" w:hAnsi="Times New Roman"/>
                  <w:color w:val="0000FF"/>
                  <w:u w:val="single"/>
                </w:rPr>
                <w:t>edsoo</w:t>
              </w:r>
              <w:r w:rsidRPr="001774AF">
                <w:rPr>
                  <w:rFonts w:ascii="Times New Roman" w:hAnsi="Times New Roman"/>
                  <w:color w:val="0000FF"/>
                  <w:u w:val="single"/>
                  <w:lang w:val="ru-RU"/>
                </w:rPr>
                <w:t>.</w:t>
              </w:r>
              <w:r>
                <w:rPr>
                  <w:rFonts w:ascii="Times New Roman" w:hAnsi="Times New Roman"/>
                  <w:color w:val="0000FF"/>
                  <w:u w:val="single"/>
                </w:rPr>
                <w:t>ru</w:t>
              </w:r>
              <w:r w:rsidRPr="001774AF">
                <w:rPr>
                  <w:rFonts w:ascii="Times New Roman" w:hAnsi="Times New Roman"/>
                  <w:color w:val="0000FF"/>
                  <w:u w:val="single"/>
                  <w:lang w:val="ru-RU"/>
                </w:rPr>
                <w:t>/142</w:t>
              </w:r>
              <w:r>
                <w:rPr>
                  <w:rFonts w:ascii="Times New Roman" w:hAnsi="Times New Roman"/>
                  <w:color w:val="0000FF"/>
                  <w:u w:val="single"/>
                </w:rPr>
                <w:t>c</w:t>
              </w:r>
              <w:r w:rsidRPr="001774AF">
                <w:rPr>
                  <w:rFonts w:ascii="Times New Roman" w:hAnsi="Times New Roman"/>
                  <w:color w:val="0000FF"/>
                  <w:u w:val="single"/>
                  <w:lang w:val="ru-RU"/>
                </w:rPr>
                <w:t>7</w:t>
              </w:r>
              <w:r>
                <w:rPr>
                  <w:rFonts w:ascii="Times New Roman" w:hAnsi="Times New Roman"/>
                  <w:color w:val="0000FF"/>
                  <w:u w:val="single"/>
                </w:rPr>
                <w:t>e</w:t>
              </w:r>
              <w:r w:rsidRPr="001774AF">
                <w:rPr>
                  <w:rFonts w:ascii="Times New Roman" w:hAnsi="Times New Roman"/>
                  <w:color w:val="0000FF"/>
                  <w:u w:val="single"/>
                  <w:lang w:val="ru-RU"/>
                </w:rPr>
                <w:t>77</w:t>
              </w:r>
            </w:hyperlink>
          </w:p>
        </w:tc>
      </w:tr>
      <w:tr w:rsidR="00AF1BDF">
        <w:trPr>
          <w:trHeight w:val="144"/>
          <w:tblCellSpacing w:w="20" w:type="nil"/>
        </w:trPr>
        <w:tc>
          <w:tcPr>
            <w:tcW w:w="0" w:type="auto"/>
            <w:gridSpan w:val="2"/>
            <w:tcMar>
              <w:top w:w="50" w:type="dxa"/>
              <w:left w:w="100" w:type="dxa"/>
            </w:tcMar>
            <w:vAlign w:val="center"/>
          </w:tcPr>
          <w:p w:rsidR="00AF1BDF" w:rsidRPr="001774AF" w:rsidRDefault="00C026CE">
            <w:pPr>
              <w:spacing w:after="0"/>
              <w:ind w:left="135"/>
              <w:rPr>
                <w:lang w:val="ru-RU"/>
              </w:rPr>
            </w:pPr>
            <w:r w:rsidRPr="001774AF">
              <w:rPr>
                <w:rFonts w:ascii="Times New Roman" w:hAnsi="Times New Roman"/>
                <w:color w:val="000000"/>
                <w:sz w:val="24"/>
                <w:lang w:val="ru-RU"/>
              </w:rPr>
              <w:lastRenderedPageBreak/>
              <w:t>ОБЩЕЕ КОЛИЧЕСТВО ЧАСОВ ПО ПРОГРАММЕ</w:t>
            </w:r>
          </w:p>
        </w:tc>
        <w:tc>
          <w:tcPr>
            <w:tcW w:w="1398" w:type="dxa"/>
            <w:tcMar>
              <w:top w:w="50" w:type="dxa"/>
              <w:left w:w="100" w:type="dxa"/>
            </w:tcMar>
            <w:vAlign w:val="center"/>
          </w:tcPr>
          <w:p w:rsidR="00AF1BDF" w:rsidRDefault="00C026CE">
            <w:pPr>
              <w:spacing w:after="0"/>
              <w:ind w:left="135"/>
              <w:jc w:val="center"/>
            </w:pPr>
            <w:r w:rsidRPr="001774AF">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AF1BDF" w:rsidRDefault="00C026CE">
            <w:pPr>
              <w:spacing w:after="0"/>
              <w:ind w:left="135"/>
              <w:jc w:val="center"/>
            </w:pPr>
            <w:r>
              <w:rPr>
                <w:rFonts w:ascii="Times New Roman" w:hAnsi="Times New Roman"/>
                <w:color w:val="000000"/>
                <w:sz w:val="24"/>
              </w:rPr>
              <w:t xml:space="preserve"> 7 </w:t>
            </w:r>
          </w:p>
        </w:tc>
        <w:tc>
          <w:tcPr>
            <w:tcW w:w="1692" w:type="dxa"/>
            <w:tcMar>
              <w:top w:w="50" w:type="dxa"/>
              <w:left w:w="100" w:type="dxa"/>
            </w:tcMar>
            <w:vAlign w:val="center"/>
          </w:tcPr>
          <w:p w:rsidR="00AF1BDF" w:rsidRDefault="00C026CE">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AF1BDF" w:rsidRDefault="00AF1BDF"/>
        </w:tc>
      </w:tr>
    </w:tbl>
    <w:p w:rsidR="00AF1BDF" w:rsidRDefault="00AF1BDF">
      <w:pPr>
        <w:sectPr w:rsidR="00AF1BDF">
          <w:pgSz w:w="16383" w:h="11906" w:orient="landscape"/>
          <w:pgMar w:top="1134" w:right="850" w:bottom="1134" w:left="1701" w:header="720" w:footer="720" w:gutter="0"/>
          <w:cols w:space="720"/>
        </w:sectPr>
      </w:pPr>
    </w:p>
    <w:p w:rsidR="00AF1BDF" w:rsidRDefault="00AF1BDF">
      <w:pPr>
        <w:sectPr w:rsidR="00AF1BDF">
          <w:pgSz w:w="16383" w:h="11906" w:orient="landscape"/>
          <w:pgMar w:top="1134" w:right="850" w:bottom="1134" w:left="1701" w:header="720" w:footer="720" w:gutter="0"/>
          <w:cols w:space="720"/>
        </w:sectPr>
      </w:pPr>
    </w:p>
    <w:p w:rsidR="00AF1BDF" w:rsidRDefault="00C026CE">
      <w:pPr>
        <w:spacing w:after="0"/>
        <w:ind w:left="120"/>
      </w:pPr>
      <w:bookmarkStart w:id="10" w:name="block-35137647"/>
      <w:bookmarkEnd w:id="9"/>
      <w:r>
        <w:rPr>
          <w:rFonts w:ascii="Times New Roman" w:hAnsi="Times New Roman"/>
          <w:b/>
          <w:color w:val="000000"/>
          <w:sz w:val="28"/>
        </w:rPr>
        <w:lastRenderedPageBreak/>
        <w:t xml:space="preserve"> ПОУРОЧНОЕ ПЛАНИРОВАНИЕ </w:t>
      </w:r>
    </w:p>
    <w:p w:rsidR="00AF1BDF" w:rsidRDefault="00C026CE">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91"/>
        <w:gridCol w:w="4201"/>
        <w:gridCol w:w="1077"/>
        <w:gridCol w:w="1841"/>
        <w:gridCol w:w="1910"/>
        <w:gridCol w:w="1347"/>
        <w:gridCol w:w="2873"/>
      </w:tblGrid>
      <w:tr w:rsidR="00AF1BDF">
        <w:trPr>
          <w:trHeight w:val="144"/>
          <w:tblCellSpacing w:w="20" w:type="nil"/>
        </w:trPr>
        <w:tc>
          <w:tcPr>
            <w:tcW w:w="420" w:type="dxa"/>
            <w:vMerge w:val="restart"/>
            <w:tcMar>
              <w:top w:w="50" w:type="dxa"/>
              <w:left w:w="100" w:type="dxa"/>
            </w:tcMar>
            <w:vAlign w:val="center"/>
          </w:tcPr>
          <w:p w:rsidR="00AF1BDF" w:rsidRDefault="00C026CE">
            <w:pPr>
              <w:spacing w:after="0"/>
              <w:ind w:left="135"/>
            </w:pPr>
            <w:r>
              <w:rPr>
                <w:rFonts w:ascii="Times New Roman" w:hAnsi="Times New Roman"/>
                <w:b/>
                <w:color w:val="000000"/>
                <w:sz w:val="24"/>
              </w:rPr>
              <w:t xml:space="preserve">№ п/п </w:t>
            </w:r>
          </w:p>
          <w:p w:rsidR="00AF1BDF" w:rsidRDefault="00AF1BDF">
            <w:pPr>
              <w:spacing w:after="0"/>
              <w:ind w:left="135"/>
            </w:pPr>
          </w:p>
        </w:tc>
        <w:tc>
          <w:tcPr>
            <w:tcW w:w="3960" w:type="dxa"/>
            <w:vMerge w:val="restart"/>
            <w:tcMar>
              <w:top w:w="50" w:type="dxa"/>
              <w:left w:w="100" w:type="dxa"/>
            </w:tcMar>
            <w:vAlign w:val="center"/>
          </w:tcPr>
          <w:p w:rsidR="00AF1BDF" w:rsidRDefault="00C026CE">
            <w:pPr>
              <w:spacing w:after="0"/>
              <w:ind w:left="135"/>
            </w:pPr>
            <w:r>
              <w:rPr>
                <w:rFonts w:ascii="Times New Roman" w:hAnsi="Times New Roman"/>
                <w:b/>
                <w:color w:val="000000"/>
                <w:sz w:val="24"/>
              </w:rPr>
              <w:t xml:space="preserve">Тема урока </w:t>
            </w:r>
          </w:p>
          <w:p w:rsidR="00AF1BDF" w:rsidRDefault="00AF1BDF">
            <w:pPr>
              <w:spacing w:after="0"/>
              <w:ind w:left="135"/>
            </w:pPr>
          </w:p>
        </w:tc>
        <w:tc>
          <w:tcPr>
            <w:tcW w:w="0" w:type="auto"/>
            <w:gridSpan w:val="3"/>
            <w:tcMar>
              <w:top w:w="50" w:type="dxa"/>
              <w:left w:w="100" w:type="dxa"/>
            </w:tcMar>
            <w:vAlign w:val="center"/>
          </w:tcPr>
          <w:p w:rsidR="00AF1BDF" w:rsidRDefault="00C026CE">
            <w:pPr>
              <w:spacing w:after="0"/>
            </w:pPr>
            <w:r>
              <w:rPr>
                <w:rFonts w:ascii="Times New Roman" w:hAnsi="Times New Roman"/>
                <w:b/>
                <w:color w:val="000000"/>
                <w:sz w:val="24"/>
              </w:rPr>
              <w:t>Количество часов</w:t>
            </w:r>
          </w:p>
        </w:tc>
        <w:tc>
          <w:tcPr>
            <w:tcW w:w="1060" w:type="dxa"/>
            <w:vMerge w:val="restart"/>
            <w:tcMar>
              <w:top w:w="50" w:type="dxa"/>
              <w:left w:w="100" w:type="dxa"/>
            </w:tcMar>
            <w:vAlign w:val="center"/>
          </w:tcPr>
          <w:p w:rsidR="00AF1BDF" w:rsidRDefault="00C026CE">
            <w:pPr>
              <w:spacing w:after="0"/>
              <w:ind w:left="135"/>
            </w:pPr>
            <w:r>
              <w:rPr>
                <w:rFonts w:ascii="Times New Roman" w:hAnsi="Times New Roman"/>
                <w:b/>
                <w:color w:val="000000"/>
                <w:sz w:val="24"/>
              </w:rPr>
              <w:t xml:space="preserve">Дата изучения </w:t>
            </w:r>
          </w:p>
          <w:p w:rsidR="00AF1BDF" w:rsidRDefault="00AF1BDF">
            <w:pPr>
              <w:spacing w:after="0"/>
              <w:ind w:left="135"/>
            </w:pPr>
          </w:p>
        </w:tc>
        <w:tc>
          <w:tcPr>
            <w:tcW w:w="1858" w:type="dxa"/>
            <w:vMerge w:val="restart"/>
            <w:tcMar>
              <w:top w:w="50" w:type="dxa"/>
              <w:left w:w="100" w:type="dxa"/>
            </w:tcMar>
            <w:vAlign w:val="center"/>
          </w:tcPr>
          <w:p w:rsidR="00AF1BDF" w:rsidRDefault="00C026CE">
            <w:pPr>
              <w:spacing w:after="0"/>
              <w:ind w:left="135"/>
            </w:pPr>
            <w:r>
              <w:rPr>
                <w:rFonts w:ascii="Times New Roman" w:hAnsi="Times New Roman"/>
                <w:b/>
                <w:color w:val="000000"/>
                <w:sz w:val="24"/>
              </w:rPr>
              <w:t xml:space="preserve">Электронные цифровые образовательные ресурсы </w:t>
            </w:r>
          </w:p>
          <w:p w:rsidR="00AF1BDF" w:rsidRDefault="00AF1BDF">
            <w:pPr>
              <w:spacing w:after="0"/>
              <w:ind w:left="135"/>
            </w:pPr>
          </w:p>
        </w:tc>
      </w:tr>
      <w:tr w:rsidR="00AF1BDF">
        <w:trPr>
          <w:trHeight w:val="144"/>
          <w:tblCellSpacing w:w="20" w:type="nil"/>
        </w:trPr>
        <w:tc>
          <w:tcPr>
            <w:tcW w:w="0" w:type="auto"/>
            <w:vMerge/>
            <w:tcBorders>
              <w:top w:val="nil"/>
            </w:tcBorders>
            <w:tcMar>
              <w:top w:w="50" w:type="dxa"/>
              <w:left w:w="100" w:type="dxa"/>
            </w:tcMar>
          </w:tcPr>
          <w:p w:rsidR="00AF1BDF" w:rsidRDefault="00AF1BDF"/>
        </w:tc>
        <w:tc>
          <w:tcPr>
            <w:tcW w:w="0" w:type="auto"/>
            <w:vMerge/>
            <w:tcBorders>
              <w:top w:val="nil"/>
            </w:tcBorders>
            <w:tcMar>
              <w:top w:w="50" w:type="dxa"/>
              <w:left w:w="100" w:type="dxa"/>
            </w:tcMar>
          </w:tcPr>
          <w:p w:rsidR="00AF1BDF" w:rsidRDefault="00AF1BDF"/>
        </w:tc>
        <w:tc>
          <w:tcPr>
            <w:tcW w:w="728" w:type="dxa"/>
            <w:tcMar>
              <w:top w:w="50" w:type="dxa"/>
              <w:left w:w="100" w:type="dxa"/>
            </w:tcMar>
            <w:vAlign w:val="center"/>
          </w:tcPr>
          <w:p w:rsidR="00AF1BDF" w:rsidRDefault="00C026CE">
            <w:pPr>
              <w:spacing w:after="0"/>
              <w:ind w:left="135"/>
            </w:pPr>
            <w:r>
              <w:rPr>
                <w:rFonts w:ascii="Times New Roman" w:hAnsi="Times New Roman"/>
                <w:b/>
                <w:color w:val="000000"/>
                <w:sz w:val="24"/>
              </w:rPr>
              <w:t xml:space="preserve">Всего </w:t>
            </w:r>
          </w:p>
          <w:p w:rsidR="00AF1BDF" w:rsidRDefault="00AF1BDF">
            <w:pPr>
              <w:spacing w:after="0"/>
              <w:ind w:left="135"/>
            </w:pPr>
          </w:p>
        </w:tc>
        <w:tc>
          <w:tcPr>
            <w:tcW w:w="1410" w:type="dxa"/>
            <w:tcMar>
              <w:top w:w="50" w:type="dxa"/>
              <w:left w:w="100" w:type="dxa"/>
            </w:tcMar>
            <w:vAlign w:val="center"/>
          </w:tcPr>
          <w:p w:rsidR="00AF1BDF" w:rsidRDefault="00C026CE">
            <w:pPr>
              <w:spacing w:after="0"/>
              <w:ind w:left="135"/>
            </w:pPr>
            <w:r>
              <w:rPr>
                <w:rFonts w:ascii="Times New Roman" w:hAnsi="Times New Roman"/>
                <w:b/>
                <w:color w:val="000000"/>
                <w:sz w:val="24"/>
              </w:rPr>
              <w:t xml:space="preserve">Контрольные работы </w:t>
            </w:r>
          </w:p>
          <w:p w:rsidR="00AF1BDF" w:rsidRDefault="00AF1BDF">
            <w:pPr>
              <w:spacing w:after="0"/>
              <w:ind w:left="135"/>
            </w:pPr>
          </w:p>
        </w:tc>
        <w:tc>
          <w:tcPr>
            <w:tcW w:w="1517" w:type="dxa"/>
            <w:tcMar>
              <w:top w:w="50" w:type="dxa"/>
              <w:left w:w="100" w:type="dxa"/>
            </w:tcMar>
            <w:vAlign w:val="center"/>
          </w:tcPr>
          <w:p w:rsidR="00AF1BDF" w:rsidRDefault="00C026CE">
            <w:pPr>
              <w:spacing w:after="0"/>
              <w:ind w:left="135"/>
            </w:pPr>
            <w:r>
              <w:rPr>
                <w:rFonts w:ascii="Times New Roman" w:hAnsi="Times New Roman"/>
                <w:b/>
                <w:color w:val="000000"/>
                <w:sz w:val="24"/>
              </w:rPr>
              <w:t xml:space="preserve">Практические работы </w:t>
            </w:r>
          </w:p>
          <w:p w:rsidR="00AF1BDF" w:rsidRDefault="00AF1BDF">
            <w:pPr>
              <w:spacing w:after="0"/>
              <w:ind w:left="135"/>
            </w:pPr>
          </w:p>
        </w:tc>
        <w:tc>
          <w:tcPr>
            <w:tcW w:w="0" w:type="auto"/>
            <w:vMerge/>
            <w:tcBorders>
              <w:top w:val="nil"/>
            </w:tcBorders>
            <w:tcMar>
              <w:top w:w="50" w:type="dxa"/>
              <w:left w:w="100" w:type="dxa"/>
            </w:tcMar>
          </w:tcPr>
          <w:p w:rsidR="00AF1BDF" w:rsidRDefault="00AF1BDF"/>
        </w:tc>
        <w:tc>
          <w:tcPr>
            <w:tcW w:w="0" w:type="auto"/>
            <w:vMerge/>
            <w:tcBorders>
              <w:top w:val="nil"/>
            </w:tcBorders>
            <w:tcMar>
              <w:top w:w="50" w:type="dxa"/>
              <w:left w:w="100" w:type="dxa"/>
            </w:tcMar>
          </w:tcPr>
          <w:p w:rsidR="00AF1BDF" w:rsidRDefault="00AF1BDF"/>
        </w:tc>
      </w:tr>
      <w:tr w:rsidR="00AF1BDF" w:rsidRPr="001774AF">
        <w:trPr>
          <w:trHeight w:val="144"/>
          <w:tblCellSpacing w:w="20" w:type="nil"/>
        </w:trPr>
        <w:tc>
          <w:tcPr>
            <w:tcW w:w="420" w:type="dxa"/>
            <w:tcMar>
              <w:top w:w="50" w:type="dxa"/>
              <w:left w:w="100" w:type="dxa"/>
            </w:tcMar>
            <w:vAlign w:val="center"/>
          </w:tcPr>
          <w:p w:rsidR="00AF1BDF" w:rsidRDefault="00C026CE">
            <w:pPr>
              <w:spacing w:after="0"/>
            </w:pPr>
            <w:r>
              <w:rPr>
                <w:rFonts w:ascii="Times New Roman" w:hAnsi="Times New Roman"/>
                <w:color w:val="000000"/>
                <w:sz w:val="24"/>
              </w:rPr>
              <w:t>1</w:t>
            </w:r>
          </w:p>
        </w:tc>
        <w:tc>
          <w:tcPr>
            <w:tcW w:w="3960" w:type="dxa"/>
            <w:tcMar>
              <w:top w:w="50" w:type="dxa"/>
              <w:left w:w="100" w:type="dxa"/>
            </w:tcMar>
            <w:vAlign w:val="center"/>
          </w:tcPr>
          <w:p w:rsidR="00AF1BDF" w:rsidRPr="001774AF" w:rsidRDefault="00C026CE">
            <w:pPr>
              <w:spacing w:after="0"/>
              <w:ind w:left="135"/>
              <w:rPr>
                <w:lang w:val="ru-RU"/>
              </w:rPr>
            </w:pPr>
            <w:r w:rsidRPr="001774AF">
              <w:rPr>
                <w:rFonts w:ascii="Times New Roman" w:hAnsi="Times New Roman"/>
                <w:color w:val="000000"/>
                <w:sz w:val="24"/>
                <w:lang w:val="ru-RU"/>
              </w:rPr>
              <w:t>Межличностные отношения со сверстниками. Общие интересы</w:t>
            </w:r>
          </w:p>
        </w:tc>
        <w:tc>
          <w:tcPr>
            <w:tcW w:w="728" w:type="dxa"/>
            <w:tcMar>
              <w:top w:w="50" w:type="dxa"/>
              <w:left w:w="100" w:type="dxa"/>
            </w:tcMar>
            <w:vAlign w:val="center"/>
          </w:tcPr>
          <w:p w:rsidR="00AF1BDF" w:rsidRDefault="00C026CE">
            <w:pPr>
              <w:spacing w:after="0"/>
              <w:ind w:left="135"/>
              <w:jc w:val="center"/>
            </w:pPr>
            <w:r w:rsidRPr="001774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AF1BDF" w:rsidRDefault="00AF1BDF">
            <w:pPr>
              <w:spacing w:after="0"/>
              <w:ind w:left="135"/>
              <w:jc w:val="center"/>
            </w:pPr>
          </w:p>
        </w:tc>
        <w:tc>
          <w:tcPr>
            <w:tcW w:w="1517" w:type="dxa"/>
            <w:tcMar>
              <w:top w:w="50" w:type="dxa"/>
              <w:left w:w="100" w:type="dxa"/>
            </w:tcMar>
            <w:vAlign w:val="center"/>
          </w:tcPr>
          <w:p w:rsidR="00AF1BDF" w:rsidRDefault="00AF1BDF">
            <w:pPr>
              <w:spacing w:after="0"/>
              <w:ind w:left="135"/>
              <w:jc w:val="center"/>
            </w:pPr>
          </w:p>
        </w:tc>
        <w:tc>
          <w:tcPr>
            <w:tcW w:w="1060" w:type="dxa"/>
            <w:tcMar>
              <w:top w:w="50" w:type="dxa"/>
              <w:left w:w="100" w:type="dxa"/>
            </w:tcMar>
            <w:vAlign w:val="center"/>
          </w:tcPr>
          <w:p w:rsidR="00AF1BDF" w:rsidRDefault="00AF1BDF">
            <w:pPr>
              <w:spacing w:after="0"/>
              <w:ind w:left="135"/>
            </w:pPr>
          </w:p>
        </w:tc>
        <w:tc>
          <w:tcPr>
            <w:tcW w:w="1858" w:type="dxa"/>
            <w:tcMar>
              <w:top w:w="50" w:type="dxa"/>
              <w:left w:w="100" w:type="dxa"/>
            </w:tcMar>
            <w:vAlign w:val="center"/>
          </w:tcPr>
          <w:p w:rsidR="00AF1BDF" w:rsidRPr="001774AF" w:rsidRDefault="00C026CE">
            <w:pPr>
              <w:spacing w:after="0"/>
              <w:ind w:left="135"/>
              <w:rPr>
                <w:lang w:val="ru-RU"/>
              </w:rPr>
            </w:pPr>
            <w:r w:rsidRPr="001774AF">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1774AF">
                <w:rPr>
                  <w:rFonts w:ascii="Times New Roman" w:hAnsi="Times New Roman"/>
                  <w:color w:val="0000FF"/>
                  <w:u w:val="single"/>
                  <w:lang w:val="ru-RU"/>
                </w:rPr>
                <w:t>://</w:t>
              </w:r>
              <w:r>
                <w:rPr>
                  <w:rFonts w:ascii="Times New Roman" w:hAnsi="Times New Roman"/>
                  <w:color w:val="0000FF"/>
                  <w:u w:val="single"/>
                </w:rPr>
                <w:t>m</w:t>
              </w:r>
              <w:r w:rsidRPr="001774AF">
                <w:rPr>
                  <w:rFonts w:ascii="Times New Roman" w:hAnsi="Times New Roman"/>
                  <w:color w:val="0000FF"/>
                  <w:u w:val="single"/>
                  <w:lang w:val="ru-RU"/>
                </w:rPr>
                <w:t>.</w:t>
              </w:r>
              <w:r>
                <w:rPr>
                  <w:rFonts w:ascii="Times New Roman" w:hAnsi="Times New Roman"/>
                  <w:color w:val="0000FF"/>
                  <w:u w:val="single"/>
                </w:rPr>
                <w:t>edsoo</w:t>
              </w:r>
              <w:r w:rsidRPr="001774AF">
                <w:rPr>
                  <w:rFonts w:ascii="Times New Roman" w:hAnsi="Times New Roman"/>
                  <w:color w:val="0000FF"/>
                  <w:u w:val="single"/>
                  <w:lang w:val="ru-RU"/>
                </w:rPr>
                <w:t>.</w:t>
              </w:r>
              <w:r>
                <w:rPr>
                  <w:rFonts w:ascii="Times New Roman" w:hAnsi="Times New Roman"/>
                  <w:color w:val="0000FF"/>
                  <w:u w:val="single"/>
                </w:rPr>
                <w:t>ru</w:t>
              </w:r>
              <w:r w:rsidRPr="001774AF">
                <w:rPr>
                  <w:rFonts w:ascii="Times New Roman" w:hAnsi="Times New Roman"/>
                  <w:color w:val="0000FF"/>
                  <w:u w:val="single"/>
                  <w:lang w:val="ru-RU"/>
                </w:rPr>
                <w:t>/95</w:t>
              </w:r>
              <w:r>
                <w:rPr>
                  <w:rFonts w:ascii="Times New Roman" w:hAnsi="Times New Roman"/>
                  <w:color w:val="0000FF"/>
                  <w:u w:val="single"/>
                </w:rPr>
                <w:t>d</w:t>
              </w:r>
              <w:r w:rsidRPr="001774AF">
                <w:rPr>
                  <w:rFonts w:ascii="Times New Roman" w:hAnsi="Times New Roman"/>
                  <w:color w:val="0000FF"/>
                  <w:u w:val="single"/>
                  <w:lang w:val="ru-RU"/>
                </w:rPr>
                <w:t>9</w:t>
              </w:r>
              <w:r>
                <w:rPr>
                  <w:rFonts w:ascii="Times New Roman" w:hAnsi="Times New Roman"/>
                  <w:color w:val="0000FF"/>
                  <w:u w:val="single"/>
                </w:rPr>
                <w:t>a</w:t>
              </w:r>
              <w:r w:rsidRPr="001774AF">
                <w:rPr>
                  <w:rFonts w:ascii="Times New Roman" w:hAnsi="Times New Roman"/>
                  <w:color w:val="0000FF"/>
                  <w:u w:val="single"/>
                  <w:lang w:val="ru-RU"/>
                </w:rPr>
                <w:t>694</w:t>
              </w:r>
            </w:hyperlink>
          </w:p>
        </w:tc>
      </w:tr>
      <w:tr w:rsidR="00AF1BDF" w:rsidRPr="001774AF">
        <w:trPr>
          <w:trHeight w:val="144"/>
          <w:tblCellSpacing w:w="20" w:type="nil"/>
        </w:trPr>
        <w:tc>
          <w:tcPr>
            <w:tcW w:w="420" w:type="dxa"/>
            <w:tcMar>
              <w:top w:w="50" w:type="dxa"/>
              <w:left w:w="100" w:type="dxa"/>
            </w:tcMar>
            <w:vAlign w:val="center"/>
          </w:tcPr>
          <w:p w:rsidR="00AF1BDF" w:rsidRDefault="00C026CE">
            <w:pPr>
              <w:spacing w:after="0"/>
            </w:pPr>
            <w:r>
              <w:rPr>
                <w:rFonts w:ascii="Times New Roman" w:hAnsi="Times New Roman"/>
                <w:color w:val="000000"/>
                <w:sz w:val="24"/>
              </w:rPr>
              <w:t>2</w:t>
            </w:r>
          </w:p>
        </w:tc>
        <w:tc>
          <w:tcPr>
            <w:tcW w:w="3960" w:type="dxa"/>
            <w:tcMar>
              <w:top w:w="50" w:type="dxa"/>
              <w:left w:w="100" w:type="dxa"/>
            </w:tcMar>
            <w:vAlign w:val="center"/>
          </w:tcPr>
          <w:p w:rsidR="00AF1BDF" w:rsidRPr="001774AF" w:rsidRDefault="00C026CE">
            <w:pPr>
              <w:spacing w:after="0"/>
              <w:ind w:left="135"/>
              <w:rPr>
                <w:lang w:val="ru-RU"/>
              </w:rPr>
            </w:pPr>
            <w:r w:rsidRPr="001774AF">
              <w:rPr>
                <w:rFonts w:ascii="Times New Roman" w:hAnsi="Times New Roman"/>
                <w:color w:val="000000"/>
                <w:sz w:val="24"/>
                <w:lang w:val="ru-RU"/>
              </w:rPr>
              <w:t>Межличностные отношения со сверстниками. Общие интересы</w:t>
            </w:r>
          </w:p>
        </w:tc>
        <w:tc>
          <w:tcPr>
            <w:tcW w:w="728" w:type="dxa"/>
            <w:tcMar>
              <w:top w:w="50" w:type="dxa"/>
              <w:left w:w="100" w:type="dxa"/>
            </w:tcMar>
            <w:vAlign w:val="center"/>
          </w:tcPr>
          <w:p w:rsidR="00AF1BDF" w:rsidRDefault="00C026CE">
            <w:pPr>
              <w:spacing w:after="0"/>
              <w:ind w:left="135"/>
              <w:jc w:val="center"/>
            </w:pPr>
            <w:r w:rsidRPr="001774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AF1BDF" w:rsidRDefault="00AF1BDF">
            <w:pPr>
              <w:spacing w:after="0"/>
              <w:ind w:left="135"/>
              <w:jc w:val="center"/>
            </w:pPr>
          </w:p>
        </w:tc>
        <w:tc>
          <w:tcPr>
            <w:tcW w:w="1517" w:type="dxa"/>
            <w:tcMar>
              <w:top w:w="50" w:type="dxa"/>
              <w:left w:w="100" w:type="dxa"/>
            </w:tcMar>
            <w:vAlign w:val="center"/>
          </w:tcPr>
          <w:p w:rsidR="00AF1BDF" w:rsidRDefault="00AF1BDF">
            <w:pPr>
              <w:spacing w:after="0"/>
              <w:ind w:left="135"/>
              <w:jc w:val="center"/>
            </w:pPr>
          </w:p>
        </w:tc>
        <w:tc>
          <w:tcPr>
            <w:tcW w:w="1060" w:type="dxa"/>
            <w:tcMar>
              <w:top w:w="50" w:type="dxa"/>
              <w:left w:w="100" w:type="dxa"/>
            </w:tcMar>
            <w:vAlign w:val="center"/>
          </w:tcPr>
          <w:p w:rsidR="00AF1BDF" w:rsidRDefault="00AF1BDF">
            <w:pPr>
              <w:spacing w:after="0"/>
              <w:ind w:left="135"/>
            </w:pPr>
          </w:p>
        </w:tc>
        <w:tc>
          <w:tcPr>
            <w:tcW w:w="1858" w:type="dxa"/>
            <w:tcMar>
              <w:top w:w="50" w:type="dxa"/>
              <w:left w:w="100" w:type="dxa"/>
            </w:tcMar>
            <w:vAlign w:val="center"/>
          </w:tcPr>
          <w:p w:rsidR="00AF1BDF" w:rsidRPr="001774AF" w:rsidRDefault="00C026CE">
            <w:pPr>
              <w:spacing w:after="0"/>
              <w:ind w:left="135"/>
              <w:rPr>
                <w:lang w:val="ru-RU"/>
              </w:rPr>
            </w:pPr>
            <w:r w:rsidRPr="001774AF">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1774AF">
                <w:rPr>
                  <w:rFonts w:ascii="Times New Roman" w:hAnsi="Times New Roman"/>
                  <w:color w:val="0000FF"/>
                  <w:u w:val="single"/>
                  <w:lang w:val="ru-RU"/>
                </w:rPr>
                <w:t>://</w:t>
              </w:r>
              <w:r>
                <w:rPr>
                  <w:rFonts w:ascii="Times New Roman" w:hAnsi="Times New Roman"/>
                  <w:color w:val="0000FF"/>
                  <w:u w:val="single"/>
                </w:rPr>
                <w:t>m</w:t>
              </w:r>
              <w:r w:rsidRPr="001774AF">
                <w:rPr>
                  <w:rFonts w:ascii="Times New Roman" w:hAnsi="Times New Roman"/>
                  <w:color w:val="0000FF"/>
                  <w:u w:val="single"/>
                  <w:lang w:val="ru-RU"/>
                </w:rPr>
                <w:t>.</w:t>
              </w:r>
              <w:r>
                <w:rPr>
                  <w:rFonts w:ascii="Times New Roman" w:hAnsi="Times New Roman"/>
                  <w:color w:val="0000FF"/>
                  <w:u w:val="single"/>
                </w:rPr>
                <w:t>edsoo</w:t>
              </w:r>
              <w:r w:rsidRPr="001774AF">
                <w:rPr>
                  <w:rFonts w:ascii="Times New Roman" w:hAnsi="Times New Roman"/>
                  <w:color w:val="0000FF"/>
                  <w:u w:val="single"/>
                  <w:lang w:val="ru-RU"/>
                </w:rPr>
                <w:t>.</w:t>
              </w:r>
              <w:r>
                <w:rPr>
                  <w:rFonts w:ascii="Times New Roman" w:hAnsi="Times New Roman"/>
                  <w:color w:val="0000FF"/>
                  <w:u w:val="single"/>
                </w:rPr>
                <w:t>ru</w:t>
              </w:r>
              <w:r w:rsidRPr="001774AF">
                <w:rPr>
                  <w:rFonts w:ascii="Times New Roman" w:hAnsi="Times New Roman"/>
                  <w:color w:val="0000FF"/>
                  <w:u w:val="single"/>
                  <w:lang w:val="ru-RU"/>
                </w:rPr>
                <w:t>/</w:t>
              </w:r>
              <w:r>
                <w:rPr>
                  <w:rFonts w:ascii="Times New Roman" w:hAnsi="Times New Roman"/>
                  <w:color w:val="0000FF"/>
                  <w:u w:val="single"/>
                </w:rPr>
                <w:t>c</w:t>
              </w:r>
              <w:r w:rsidRPr="001774AF">
                <w:rPr>
                  <w:rFonts w:ascii="Times New Roman" w:hAnsi="Times New Roman"/>
                  <w:color w:val="0000FF"/>
                  <w:u w:val="single"/>
                  <w:lang w:val="ru-RU"/>
                </w:rPr>
                <w:t>00887</w:t>
              </w:r>
              <w:r>
                <w:rPr>
                  <w:rFonts w:ascii="Times New Roman" w:hAnsi="Times New Roman"/>
                  <w:color w:val="0000FF"/>
                  <w:u w:val="single"/>
                </w:rPr>
                <w:t>af</w:t>
              </w:r>
            </w:hyperlink>
          </w:p>
        </w:tc>
      </w:tr>
      <w:tr w:rsidR="00AF1BDF" w:rsidRPr="001774AF">
        <w:trPr>
          <w:trHeight w:val="144"/>
          <w:tblCellSpacing w:w="20" w:type="nil"/>
        </w:trPr>
        <w:tc>
          <w:tcPr>
            <w:tcW w:w="420" w:type="dxa"/>
            <w:tcMar>
              <w:top w:w="50" w:type="dxa"/>
              <w:left w:w="100" w:type="dxa"/>
            </w:tcMar>
            <w:vAlign w:val="center"/>
          </w:tcPr>
          <w:p w:rsidR="00AF1BDF" w:rsidRDefault="00C026CE">
            <w:pPr>
              <w:spacing w:after="0"/>
            </w:pPr>
            <w:r>
              <w:rPr>
                <w:rFonts w:ascii="Times New Roman" w:hAnsi="Times New Roman"/>
                <w:color w:val="000000"/>
                <w:sz w:val="24"/>
              </w:rPr>
              <w:t>3</w:t>
            </w:r>
          </w:p>
        </w:tc>
        <w:tc>
          <w:tcPr>
            <w:tcW w:w="3960" w:type="dxa"/>
            <w:tcMar>
              <w:top w:w="50" w:type="dxa"/>
              <w:left w:w="100" w:type="dxa"/>
            </w:tcMar>
            <w:vAlign w:val="center"/>
          </w:tcPr>
          <w:p w:rsidR="00AF1BDF" w:rsidRPr="001774AF" w:rsidRDefault="00C026CE">
            <w:pPr>
              <w:spacing w:after="0"/>
              <w:ind w:left="135"/>
              <w:rPr>
                <w:lang w:val="ru-RU"/>
              </w:rPr>
            </w:pPr>
            <w:r w:rsidRPr="001774AF">
              <w:rPr>
                <w:rFonts w:ascii="Times New Roman" w:hAnsi="Times New Roman"/>
                <w:color w:val="000000"/>
                <w:sz w:val="24"/>
                <w:lang w:val="ru-RU"/>
              </w:rPr>
              <w:t>Конфликтные ситуации, их предупреждение и решение</w:t>
            </w:r>
          </w:p>
        </w:tc>
        <w:tc>
          <w:tcPr>
            <w:tcW w:w="728" w:type="dxa"/>
            <w:tcMar>
              <w:top w:w="50" w:type="dxa"/>
              <w:left w:w="100" w:type="dxa"/>
            </w:tcMar>
            <w:vAlign w:val="center"/>
          </w:tcPr>
          <w:p w:rsidR="00AF1BDF" w:rsidRDefault="00C026CE">
            <w:pPr>
              <w:spacing w:after="0"/>
              <w:ind w:left="135"/>
              <w:jc w:val="center"/>
            </w:pPr>
            <w:r w:rsidRPr="001774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AF1BDF" w:rsidRDefault="00AF1BDF">
            <w:pPr>
              <w:spacing w:after="0"/>
              <w:ind w:left="135"/>
              <w:jc w:val="center"/>
            </w:pPr>
          </w:p>
        </w:tc>
        <w:tc>
          <w:tcPr>
            <w:tcW w:w="1517" w:type="dxa"/>
            <w:tcMar>
              <w:top w:w="50" w:type="dxa"/>
              <w:left w:w="100" w:type="dxa"/>
            </w:tcMar>
            <w:vAlign w:val="center"/>
          </w:tcPr>
          <w:p w:rsidR="00AF1BDF" w:rsidRDefault="00AF1BDF">
            <w:pPr>
              <w:spacing w:after="0"/>
              <w:ind w:left="135"/>
              <w:jc w:val="center"/>
            </w:pPr>
          </w:p>
        </w:tc>
        <w:tc>
          <w:tcPr>
            <w:tcW w:w="1060" w:type="dxa"/>
            <w:tcMar>
              <w:top w:w="50" w:type="dxa"/>
              <w:left w:w="100" w:type="dxa"/>
            </w:tcMar>
            <w:vAlign w:val="center"/>
          </w:tcPr>
          <w:p w:rsidR="00AF1BDF" w:rsidRDefault="00AF1BDF">
            <w:pPr>
              <w:spacing w:after="0"/>
              <w:ind w:left="135"/>
            </w:pPr>
          </w:p>
        </w:tc>
        <w:tc>
          <w:tcPr>
            <w:tcW w:w="1858" w:type="dxa"/>
            <w:tcMar>
              <w:top w:w="50" w:type="dxa"/>
              <w:left w:w="100" w:type="dxa"/>
            </w:tcMar>
            <w:vAlign w:val="center"/>
          </w:tcPr>
          <w:p w:rsidR="00AF1BDF" w:rsidRPr="001774AF" w:rsidRDefault="00C026CE">
            <w:pPr>
              <w:spacing w:after="0"/>
              <w:ind w:left="135"/>
              <w:rPr>
                <w:lang w:val="ru-RU"/>
              </w:rPr>
            </w:pPr>
            <w:r w:rsidRPr="001774AF">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1774AF">
                <w:rPr>
                  <w:rFonts w:ascii="Times New Roman" w:hAnsi="Times New Roman"/>
                  <w:color w:val="0000FF"/>
                  <w:u w:val="single"/>
                  <w:lang w:val="ru-RU"/>
                </w:rPr>
                <w:t>://</w:t>
              </w:r>
              <w:r>
                <w:rPr>
                  <w:rFonts w:ascii="Times New Roman" w:hAnsi="Times New Roman"/>
                  <w:color w:val="0000FF"/>
                  <w:u w:val="single"/>
                </w:rPr>
                <w:t>m</w:t>
              </w:r>
              <w:r w:rsidRPr="001774AF">
                <w:rPr>
                  <w:rFonts w:ascii="Times New Roman" w:hAnsi="Times New Roman"/>
                  <w:color w:val="0000FF"/>
                  <w:u w:val="single"/>
                  <w:lang w:val="ru-RU"/>
                </w:rPr>
                <w:t>.</w:t>
              </w:r>
              <w:r>
                <w:rPr>
                  <w:rFonts w:ascii="Times New Roman" w:hAnsi="Times New Roman"/>
                  <w:color w:val="0000FF"/>
                  <w:u w:val="single"/>
                </w:rPr>
                <w:t>edsoo</w:t>
              </w:r>
              <w:r w:rsidRPr="001774AF">
                <w:rPr>
                  <w:rFonts w:ascii="Times New Roman" w:hAnsi="Times New Roman"/>
                  <w:color w:val="0000FF"/>
                  <w:u w:val="single"/>
                  <w:lang w:val="ru-RU"/>
                </w:rPr>
                <w:t>.</w:t>
              </w:r>
              <w:r>
                <w:rPr>
                  <w:rFonts w:ascii="Times New Roman" w:hAnsi="Times New Roman"/>
                  <w:color w:val="0000FF"/>
                  <w:u w:val="single"/>
                </w:rPr>
                <w:t>ru</w:t>
              </w:r>
              <w:r w:rsidRPr="001774AF">
                <w:rPr>
                  <w:rFonts w:ascii="Times New Roman" w:hAnsi="Times New Roman"/>
                  <w:color w:val="0000FF"/>
                  <w:u w:val="single"/>
                  <w:lang w:val="ru-RU"/>
                </w:rPr>
                <w:t>/470533</w:t>
              </w:r>
              <w:r>
                <w:rPr>
                  <w:rFonts w:ascii="Times New Roman" w:hAnsi="Times New Roman"/>
                  <w:color w:val="0000FF"/>
                  <w:u w:val="single"/>
                </w:rPr>
                <w:t>a</w:t>
              </w:r>
              <w:r w:rsidRPr="001774AF">
                <w:rPr>
                  <w:rFonts w:ascii="Times New Roman" w:hAnsi="Times New Roman"/>
                  <w:color w:val="0000FF"/>
                  <w:u w:val="single"/>
                  <w:lang w:val="ru-RU"/>
                </w:rPr>
                <w:t>0</w:t>
              </w:r>
            </w:hyperlink>
          </w:p>
        </w:tc>
      </w:tr>
      <w:tr w:rsidR="00AF1BDF" w:rsidRPr="001774AF">
        <w:trPr>
          <w:trHeight w:val="144"/>
          <w:tblCellSpacing w:w="20" w:type="nil"/>
        </w:trPr>
        <w:tc>
          <w:tcPr>
            <w:tcW w:w="420" w:type="dxa"/>
            <w:tcMar>
              <w:top w:w="50" w:type="dxa"/>
              <w:left w:w="100" w:type="dxa"/>
            </w:tcMar>
            <w:vAlign w:val="center"/>
          </w:tcPr>
          <w:p w:rsidR="00AF1BDF" w:rsidRDefault="00C026CE">
            <w:pPr>
              <w:spacing w:after="0"/>
            </w:pPr>
            <w:r>
              <w:rPr>
                <w:rFonts w:ascii="Times New Roman" w:hAnsi="Times New Roman"/>
                <w:color w:val="000000"/>
                <w:sz w:val="24"/>
              </w:rPr>
              <w:t>4</w:t>
            </w:r>
          </w:p>
        </w:tc>
        <w:tc>
          <w:tcPr>
            <w:tcW w:w="3960" w:type="dxa"/>
            <w:tcMar>
              <w:top w:w="50" w:type="dxa"/>
              <w:left w:w="100" w:type="dxa"/>
            </w:tcMar>
            <w:vAlign w:val="center"/>
          </w:tcPr>
          <w:p w:rsidR="00AF1BDF" w:rsidRDefault="00C026CE">
            <w:pPr>
              <w:spacing w:after="0"/>
              <w:ind w:left="135"/>
            </w:pPr>
            <w:r>
              <w:rPr>
                <w:rFonts w:ascii="Times New Roman" w:hAnsi="Times New Roman"/>
                <w:color w:val="000000"/>
                <w:sz w:val="24"/>
              </w:rPr>
              <w:t>Межличностные отношения в семье</w:t>
            </w:r>
          </w:p>
        </w:tc>
        <w:tc>
          <w:tcPr>
            <w:tcW w:w="728" w:type="dxa"/>
            <w:tcMar>
              <w:top w:w="50" w:type="dxa"/>
              <w:left w:w="100" w:type="dxa"/>
            </w:tcMar>
            <w:vAlign w:val="center"/>
          </w:tcPr>
          <w:p w:rsidR="00AF1BDF" w:rsidRDefault="00C026CE">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AF1BDF" w:rsidRDefault="00AF1BDF">
            <w:pPr>
              <w:spacing w:after="0"/>
              <w:ind w:left="135"/>
              <w:jc w:val="center"/>
            </w:pPr>
          </w:p>
        </w:tc>
        <w:tc>
          <w:tcPr>
            <w:tcW w:w="1517" w:type="dxa"/>
            <w:tcMar>
              <w:top w:w="50" w:type="dxa"/>
              <w:left w:w="100" w:type="dxa"/>
            </w:tcMar>
            <w:vAlign w:val="center"/>
          </w:tcPr>
          <w:p w:rsidR="00AF1BDF" w:rsidRDefault="00AF1BDF">
            <w:pPr>
              <w:spacing w:after="0"/>
              <w:ind w:left="135"/>
              <w:jc w:val="center"/>
            </w:pPr>
          </w:p>
        </w:tc>
        <w:tc>
          <w:tcPr>
            <w:tcW w:w="1060" w:type="dxa"/>
            <w:tcMar>
              <w:top w:w="50" w:type="dxa"/>
              <w:left w:w="100" w:type="dxa"/>
            </w:tcMar>
            <w:vAlign w:val="center"/>
          </w:tcPr>
          <w:p w:rsidR="00AF1BDF" w:rsidRDefault="00AF1BDF">
            <w:pPr>
              <w:spacing w:after="0"/>
              <w:ind w:left="135"/>
            </w:pPr>
          </w:p>
        </w:tc>
        <w:tc>
          <w:tcPr>
            <w:tcW w:w="1858" w:type="dxa"/>
            <w:tcMar>
              <w:top w:w="50" w:type="dxa"/>
              <w:left w:w="100" w:type="dxa"/>
            </w:tcMar>
            <w:vAlign w:val="center"/>
          </w:tcPr>
          <w:p w:rsidR="00AF1BDF" w:rsidRPr="001774AF" w:rsidRDefault="00C026CE">
            <w:pPr>
              <w:spacing w:after="0"/>
              <w:ind w:left="135"/>
              <w:rPr>
                <w:lang w:val="ru-RU"/>
              </w:rPr>
            </w:pPr>
            <w:r w:rsidRPr="001774AF">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1774AF">
                <w:rPr>
                  <w:rFonts w:ascii="Times New Roman" w:hAnsi="Times New Roman"/>
                  <w:color w:val="0000FF"/>
                  <w:u w:val="single"/>
                  <w:lang w:val="ru-RU"/>
                </w:rPr>
                <w:t>://</w:t>
              </w:r>
              <w:r>
                <w:rPr>
                  <w:rFonts w:ascii="Times New Roman" w:hAnsi="Times New Roman"/>
                  <w:color w:val="0000FF"/>
                  <w:u w:val="single"/>
                </w:rPr>
                <w:t>m</w:t>
              </w:r>
              <w:r w:rsidRPr="001774AF">
                <w:rPr>
                  <w:rFonts w:ascii="Times New Roman" w:hAnsi="Times New Roman"/>
                  <w:color w:val="0000FF"/>
                  <w:u w:val="single"/>
                  <w:lang w:val="ru-RU"/>
                </w:rPr>
                <w:t>.</w:t>
              </w:r>
              <w:r>
                <w:rPr>
                  <w:rFonts w:ascii="Times New Roman" w:hAnsi="Times New Roman"/>
                  <w:color w:val="0000FF"/>
                  <w:u w:val="single"/>
                </w:rPr>
                <w:t>edsoo</w:t>
              </w:r>
              <w:r w:rsidRPr="001774AF">
                <w:rPr>
                  <w:rFonts w:ascii="Times New Roman" w:hAnsi="Times New Roman"/>
                  <w:color w:val="0000FF"/>
                  <w:u w:val="single"/>
                  <w:lang w:val="ru-RU"/>
                </w:rPr>
                <w:t>.</w:t>
              </w:r>
              <w:r>
                <w:rPr>
                  <w:rFonts w:ascii="Times New Roman" w:hAnsi="Times New Roman"/>
                  <w:color w:val="0000FF"/>
                  <w:u w:val="single"/>
                </w:rPr>
                <w:t>ru</w:t>
              </w:r>
              <w:r w:rsidRPr="001774AF">
                <w:rPr>
                  <w:rFonts w:ascii="Times New Roman" w:hAnsi="Times New Roman"/>
                  <w:color w:val="0000FF"/>
                  <w:u w:val="single"/>
                  <w:lang w:val="ru-RU"/>
                </w:rPr>
                <w:t>/96</w:t>
              </w:r>
              <w:r>
                <w:rPr>
                  <w:rFonts w:ascii="Times New Roman" w:hAnsi="Times New Roman"/>
                  <w:color w:val="0000FF"/>
                  <w:u w:val="single"/>
                </w:rPr>
                <w:t>f</w:t>
              </w:r>
              <w:r w:rsidRPr="001774AF">
                <w:rPr>
                  <w:rFonts w:ascii="Times New Roman" w:hAnsi="Times New Roman"/>
                  <w:color w:val="0000FF"/>
                  <w:u w:val="single"/>
                  <w:lang w:val="ru-RU"/>
                </w:rPr>
                <w:t>90</w:t>
              </w:r>
              <w:r>
                <w:rPr>
                  <w:rFonts w:ascii="Times New Roman" w:hAnsi="Times New Roman"/>
                  <w:color w:val="0000FF"/>
                  <w:u w:val="single"/>
                </w:rPr>
                <w:t>ef</w:t>
              </w:r>
              <w:r w:rsidRPr="001774AF">
                <w:rPr>
                  <w:rFonts w:ascii="Times New Roman" w:hAnsi="Times New Roman"/>
                  <w:color w:val="0000FF"/>
                  <w:u w:val="single"/>
                  <w:lang w:val="ru-RU"/>
                </w:rPr>
                <w:t>6</w:t>
              </w:r>
            </w:hyperlink>
          </w:p>
        </w:tc>
      </w:tr>
      <w:tr w:rsidR="00AF1BDF" w:rsidRPr="001774AF">
        <w:trPr>
          <w:trHeight w:val="144"/>
          <w:tblCellSpacing w:w="20" w:type="nil"/>
        </w:trPr>
        <w:tc>
          <w:tcPr>
            <w:tcW w:w="420" w:type="dxa"/>
            <w:tcMar>
              <w:top w:w="50" w:type="dxa"/>
              <w:left w:w="100" w:type="dxa"/>
            </w:tcMar>
            <w:vAlign w:val="center"/>
          </w:tcPr>
          <w:p w:rsidR="00AF1BDF" w:rsidRDefault="00C026CE">
            <w:pPr>
              <w:spacing w:after="0"/>
            </w:pPr>
            <w:r>
              <w:rPr>
                <w:rFonts w:ascii="Times New Roman" w:hAnsi="Times New Roman"/>
                <w:color w:val="000000"/>
                <w:sz w:val="24"/>
              </w:rPr>
              <w:t>5</w:t>
            </w:r>
          </w:p>
        </w:tc>
        <w:tc>
          <w:tcPr>
            <w:tcW w:w="3960" w:type="dxa"/>
            <w:tcMar>
              <w:top w:w="50" w:type="dxa"/>
              <w:left w:w="100" w:type="dxa"/>
            </w:tcMar>
            <w:vAlign w:val="center"/>
          </w:tcPr>
          <w:p w:rsidR="00AF1BDF" w:rsidRPr="001774AF" w:rsidRDefault="00C026CE">
            <w:pPr>
              <w:spacing w:after="0"/>
              <w:ind w:left="135"/>
              <w:rPr>
                <w:lang w:val="ru-RU"/>
              </w:rPr>
            </w:pPr>
            <w:r w:rsidRPr="001774AF">
              <w:rPr>
                <w:rFonts w:ascii="Times New Roman" w:hAnsi="Times New Roman"/>
                <w:color w:val="000000"/>
                <w:sz w:val="24"/>
                <w:lang w:val="ru-RU"/>
              </w:rPr>
              <w:t>Повседневная жизнь семьи. Быт. Распорядок</w:t>
            </w:r>
          </w:p>
        </w:tc>
        <w:tc>
          <w:tcPr>
            <w:tcW w:w="728" w:type="dxa"/>
            <w:tcMar>
              <w:top w:w="50" w:type="dxa"/>
              <w:left w:w="100" w:type="dxa"/>
            </w:tcMar>
            <w:vAlign w:val="center"/>
          </w:tcPr>
          <w:p w:rsidR="00AF1BDF" w:rsidRDefault="00C026CE">
            <w:pPr>
              <w:spacing w:after="0"/>
              <w:ind w:left="135"/>
              <w:jc w:val="center"/>
            </w:pPr>
            <w:r w:rsidRPr="001774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AF1BDF" w:rsidRDefault="00AF1BDF">
            <w:pPr>
              <w:spacing w:after="0"/>
              <w:ind w:left="135"/>
              <w:jc w:val="center"/>
            </w:pPr>
          </w:p>
        </w:tc>
        <w:tc>
          <w:tcPr>
            <w:tcW w:w="1517" w:type="dxa"/>
            <w:tcMar>
              <w:top w:w="50" w:type="dxa"/>
              <w:left w:w="100" w:type="dxa"/>
            </w:tcMar>
            <w:vAlign w:val="center"/>
          </w:tcPr>
          <w:p w:rsidR="00AF1BDF" w:rsidRDefault="00AF1BDF">
            <w:pPr>
              <w:spacing w:after="0"/>
              <w:ind w:left="135"/>
              <w:jc w:val="center"/>
            </w:pPr>
          </w:p>
        </w:tc>
        <w:tc>
          <w:tcPr>
            <w:tcW w:w="1060" w:type="dxa"/>
            <w:tcMar>
              <w:top w:w="50" w:type="dxa"/>
              <w:left w:w="100" w:type="dxa"/>
            </w:tcMar>
            <w:vAlign w:val="center"/>
          </w:tcPr>
          <w:p w:rsidR="00AF1BDF" w:rsidRDefault="00AF1BDF">
            <w:pPr>
              <w:spacing w:after="0"/>
              <w:ind w:left="135"/>
            </w:pPr>
          </w:p>
        </w:tc>
        <w:tc>
          <w:tcPr>
            <w:tcW w:w="1858" w:type="dxa"/>
            <w:tcMar>
              <w:top w:w="50" w:type="dxa"/>
              <w:left w:w="100" w:type="dxa"/>
            </w:tcMar>
            <w:vAlign w:val="center"/>
          </w:tcPr>
          <w:p w:rsidR="00AF1BDF" w:rsidRPr="001774AF" w:rsidRDefault="00C026CE">
            <w:pPr>
              <w:spacing w:after="0"/>
              <w:ind w:left="135"/>
              <w:rPr>
                <w:lang w:val="ru-RU"/>
              </w:rPr>
            </w:pPr>
            <w:r w:rsidRPr="001774AF">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1774AF">
                <w:rPr>
                  <w:rFonts w:ascii="Times New Roman" w:hAnsi="Times New Roman"/>
                  <w:color w:val="0000FF"/>
                  <w:u w:val="single"/>
                  <w:lang w:val="ru-RU"/>
                </w:rPr>
                <w:t>://</w:t>
              </w:r>
              <w:r>
                <w:rPr>
                  <w:rFonts w:ascii="Times New Roman" w:hAnsi="Times New Roman"/>
                  <w:color w:val="0000FF"/>
                  <w:u w:val="single"/>
                </w:rPr>
                <w:t>m</w:t>
              </w:r>
              <w:r w:rsidRPr="001774AF">
                <w:rPr>
                  <w:rFonts w:ascii="Times New Roman" w:hAnsi="Times New Roman"/>
                  <w:color w:val="0000FF"/>
                  <w:u w:val="single"/>
                  <w:lang w:val="ru-RU"/>
                </w:rPr>
                <w:t>.</w:t>
              </w:r>
              <w:r>
                <w:rPr>
                  <w:rFonts w:ascii="Times New Roman" w:hAnsi="Times New Roman"/>
                  <w:color w:val="0000FF"/>
                  <w:u w:val="single"/>
                </w:rPr>
                <w:t>edsoo</w:t>
              </w:r>
              <w:r w:rsidRPr="001774AF">
                <w:rPr>
                  <w:rFonts w:ascii="Times New Roman" w:hAnsi="Times New Roman"/>
                  <w:color w:val="0000FF"/>
                  <w:u w:val="single"/>
                  <w:lang w:val="ru-RU"/>
                </w:rPr>
                <w:t>.</w:t>
              </w:r>
              <w:r>
                <w:rPr>
                  <w:rFonts w:ascii="Times New Roman" w:hAnsi="Times New Roman"/>
                  <w:color w:val="0000FF"/>
                  <w:u w:val="single"/>
                </w:rPr>
                <w:t>ru</w:t>
              </w:r>
              <w:r w:rsidRPr="001774AF">
                <w:rPr>
                  <w:rFonts w:ascii="Times New Roman" w:hAnsi="Times New Roman"/>
                  <w:color w:val="0000FF"/>
                  <w:u w:val="single"/>
                  <w:lang w:val="ru-RU"/>
                </w:rPr>
                <w:t>/4</w:t>
              </w:r>
              <w:r>
                <w:rPr>
                  <w:rFonts w:ascii="Times New Roman" w:hAnsi="Times New Roman"/>
                  <w:color w:val="0000FF"/>
                  <w:u w:val="single"/>
                </w:rPr>
                <w:t>d</w:t>
              </w:r>
              <w:r w:rsidRPr="001774AF">
                <w:rPr>
                  <w:rFonts w:ascii="Times New Roman" w:hAnsi="Times New Roman"/>
                  <w:color w:val="0000FF"/>
                  <w:u w:val="single"/>
                  <w:lang w:val="ru-RU"/>
                </w:rPr>
                <w:t>49105</w:t>
              </w:r>
              <w:r>
                <w:rPr>
                  <w:rFonts w:ascii="Times New Roman" w:hAnsi="Times New Roman"/>
                  <w:color w:val="0000FF"/>
                  <w:u w:val="single"/>
                </w:rPr>
                <w:t>e</w:t>
              </w:r>
            </w:hyperlink>
          </w:p>
        </w:tc>
      </w:tr>
      <w:tr w:rsidR="00AF1BDF" w:rsidRPr="001774AF">
        <w:trPr>
          <w:trHeight w:val="144"/>
          <w:tblCellSpacing w:w="20" w:type="nil"/>
        </w:trPr>
        <w:tc>
          <w:tcPr>
            <w:tcW w:w="420" w:type="dxa"/>
            <w:tcMar>
              <w:top w:w="50" w:type="dxa"/>
              <w:left w:w="100" w:type="dxa"/>
            </w:tcMar>
            <w:vAlign w:val="center"/>
          </w:tcPr>
          <w:p w:rsidR="00AF1BDF" w:rsidRDefault="00C026CE">
            <w:pPr>
              <w:spacing w:after="0"/>
            </w:pPr>
            <w:r>
              <w:rPr>
                <w:rFonts w:ascii="Times New Roman" w:hAnsi="Times New Roman"/>
                <w:color w:val="000000"/>
                <w:sz w:val="24"/>
              </w:rPr>
              <w:t>6</w:t>
            </w:r>
          </w:p>
        </w:tc>
        <w:tc>
          <w:tcPr>
            <w:tcW w:w="3960" w:type="dxa"/>
            <w:tcMar>
              <w:top w:w="50" w:type="dxa"/>
              <w:left w:w="100" w:type="dxa"/>
            </w:tcMar>
            <w:vAlign w:val="center"/>
          </w:tcPr>
          <w:p w:rsidR="00AF1BDF" w:rsidRPr="001774AF" w:rsidRDefault="00C026CE">
            <w:pPr>
              <w:spacing w:after="0"/>
              <w:ind w:left="135"/>
              <w:rPr>
                <w:lang w:val="ru-RU"/>
              </w:rPr>
            </w:pPr>
            <w:r w:rsidRPr="001774AF">
              <w:rPr>
                <w:rFonts w:ascii="Times New Roman" w:hAnsi="Times New Roman"/>
                <w:color w:val="000000"/>
                <w:sz w:val="24"/>
                <w:lang w:val="ru-RU"/>
              </w:rPr>
              <w:t>Повседневная жизнь семьи. Быт. Распорядок</w:t>
            </w:r>
          </w:p>
        </w:tc>
        <w:tc>
          <w:tcPr>
            <w:tcW w:w="728" w:type="dxa"/>
            <w:tcMar>
              <w:top w:w="50" w:type="dxa"/>
              <w:left w:w="100" w:type="dxa"/>
            </w:tcMar>
            <w:vAlign w:val="center"/>
          </w:tcPr>
          <w:p w:rsidR="00AF1BDF" w:rsidRDefault="00C026CE">
            <w:pPr>
              <w:spacing w:after="0"/>
              <w:ind w:left="135"/>
              <w:jc w:val="center"/>
            </w:pPr>
            <w:r w:rsidRPr="001774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AF1BDF" w:rsidRDefault="00AF1BDF">
            <w:pPr>
              <w:spacing w:after="0"/>
              <w:ind w:left="135"/>
              <w:jc w:val="center"/>
            </w:pPr>
          </w:p>
        </w:tc>
        <w:tc>
          <w:tcPr>
            <w:tcW w:w="1517" w:type="dxa"/>
            <w:tcMar>
              <w:top w:w="50" w:type="dxa"/>
              <w:left w:w="100" w:type="dxa"/>
            </w:tcMar>
            <w:vAlign w:val="center"/>
          </w:tcPr>
          <w:p w:rsidR="00AF1BDF" w:rsidRDefault="00AF1BDF">
            <w:pPr>
              <w:spacing w:after="0"/>
              <w:ind w:left="135"/>
              <w:jc w:val="center"/>
            </w:pPr>
          </w:p>
        </w:tc>
        <w:tc>
          <w:tcPr>
            <w:tcW w:w="1060" w:type="dxa"/>
            <w:tcMar>
              <w:top w:w="50" w:type="dxa"/>
              <w:left w:w="100" w:type="dxa"/>
            </w:tcMar>
            <w:vAlign w:val="center"/>
          </w:tcPr>
          <w:p w:rsidR="00AF1BDF" w:rsidRDefault="00AF1BDF">
            <w:pPr>
              <w:spacing w:after="0"/>
              <w:ind w:left="135"/>
            </w:pPr>
          </w:p>
        </w:tc>
        <w:tc>
          <w:tcPr>
            <w:tcW w:w="1858" w:type="dxa"/>
            <w:tcMar>
              <w:top w:w="50" w:type="dxa"/>
              <w:left w:w="100" w:type="dxa"/>
            </w:tcMar>
            <w:vAlign w:val="center"/>
          </w:tcPr>
          <w:p w:rsidR="00AF1BDF" w:rsidRPr="001774AF" w:rsidRDefault="00C026CE">
            <w:pPr>
              <w:spacing w:after="0"/>
              <w:ind w:left="135"/>
              <w:rPr>
                <w:lang w:val="ru-RU"/>
              </w:rPr>
            </w:pPr>
            <w:r w:rsidRPr="001774AF">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1774AF">
                <w:rPr>
                  <w:rFonts w:ascii="Times New Roman" w:hAnsi="Times New Roman"/>
                  <w:color w:val="0000FF"/>
                  <w:u w:val="single"/>
                  <w:lang w:val="ru-RU"/>
                </w:rPr>
                <w:t>://</w:t>
              </w:r>
              <w:r>
                <w:rPr>
                  <w:rFonts w:ascii="Times New Roman" w:hAnsi="Times New Roman"/>
                  <w:color w:val="0000FF"/>
                  <w:u w:val="single"/>
                </w:rPr>
                <w:t>m</w:t>
              </w:r>
              <w:r w:rsidRPr="001774AF">
                <w:rPr>
                  <w:rFonts w:ascii="Times New Roman" w:hAnsi="Times New Roman"/>
                  <w:color w:val="0000FF"/>
                  <w:u w:val="single"/>
                  <w:lang w:val="ru-RU"/>
                </w:rPr>
                <w:t>.</w:t>
              </w:r>
              <w:r>
                <w:rPr>
                  <w:rFonts w:ascii="Times New Roman" w:hAnsi="Times New Roman"/>
                  <w:color w:val="0000FF"/>
                  <w:u w:val="single"/>
                </w:rPr>
                <w:t>edsoo</w:t>
              </w:r>
              <w:r w:rsidRPr="001774AF">
                <w:rPr>
                  <w:rFonts w:ascii="Times New Roman" w:hAnsi="Times New Roman"/>
                  <w:color w:val="0000FF"/>
                  <w:u w:val="single"/>
                  <w:lang w:val="ru-RU"/>
                </w:rPr>
                <w:t>.</w:t>
              </w:r>
              <w:r>
                <w:rPr>
                  <w:rFonts w:ascii="Times New Roman" w:hAnsi="Times New Roman"/>
                  <w:color w:val="0000FF"/>
                  <w:u w:val="single"/>
                </w:rPr>
                <w:t>ru</w:t>
              </w:r>
              <w:r w:rsidRPr="001774AF">
                <w:rPr>
                  <w:rFonts w:ascii="Times New Roman" w:hAnsi="Times New Roman"/>
                  <w:color w:val="0000FF"/>
                  <w:u w:val="single"/>
                  <w:lang w:val="ru-RU"/>
                </w:rPr>
                <w:t>/3</w:t>
              </w:r>
              <w:r>
                <w:rPr>
                  <w:rFonts w:ascii="Times New Roman" w:hAnsi="Times New Roman"/>
                  <w:color w:val="0000FF"/>
                  <w:u w:val="single"/>
                </w:rPr>
                <w:t>e</w:t>
              </w:r>
              <w:r w:rsidRPr="001774AF">
                <w:rPr>
                  <w:rFonts w:ascii="Times New Roman" w:hAnsi="Times New Roman"/>
                  <w:color w:val="0000FF"/>
                  <w:u w:val="single"/>
                  <w:lang w:val="ru-RU"/>
                </w:rPr>
                <w:t>68</w:t>
              </w:r>
              <w:r>
                <w:rPr>
                  <w:rFonts w:ascii="Times New Roman" w:hAnsi="Times New Roman"/>
                  <w:color w:val="0000FF"/>
                  <w:u w:val="single"/>
                </w:rPr>
                <w:t>c</w:t>
              </w:r>
              <w:r w:rsidRPr="001774AF">
                <w:rPr>
                  <w:rFonts w:ascii="Times New Roman" w:hAnsi="Times New Roman"/>
                  <w:color w:val="0000FF"/>
                  <w:u w:val="single"/>
                  <w:lang w:val="ru-RU"/>
                </w:rPr>
                <w:t>596</w:t>
              </w:r>
            </w:hyperlink>
          </w:p>
        </w:tc>
      </w:tr>
      <w:tr w:rsidR="00AF1BDF" w:rsidRPr="001774AF">
        <w:trPr>
          <w:trHeight w:val="144"/>
          <w:tblCellSpacing w:w="20" w:type="nil"/>
        </w:trPr>
        <w:tc>
          <w:tcPr>
            <w:tcW w:w="420" w:type="dxa"/>
            <w:tcMar>
              <w:top w:w="50" w:type="dxa"/>
              <w:left w:w="100" w:type="dxa"/>
            </w:tcMar>
            <w:vAlign w:val="center"/>
          </w:tcPr>
          <w:p w:rsidR="00AF1BDF" w:rsidRDefault="00C026CE">
            <w:pPr>
              <w:spacing w:after="0"/>
            </w:pPr>
            <w:r>
              <w:rPr>
                <w:rFonts w:ascii="Times New Roman" w:hAnsi="Times New Roman"/>
                <w:color w:val="000000"/>
                <w:sz w:val="24"/>
              </w:rPr>
              <w:t>7</w:t>
            </w:r>
          </w:p>
        </w:tc>
        <w:tc>
          <w:tcPr>
            <w:tcW w:w="3960" w:type="dxa"/>
            <w:tcMar>
              <w:top w:w="50" w:type="dxa"/>
              <w:left w:w="100" w:type="dxa"/>
            </w:tcMar>
            <w:vAlign w:val="center"/>
          </w:tcPr>
          <w:p w:rsidR="00AF1BDF" w:rsidRPr="001774AF" w:rsidRDefault="00C026CE">
            <w:pPr>
              <w:spacing w:after="0"/>
              <w:ind w:left="135"/>
              <w:rPr>
                <w:lang w:val="ru-RU"/>
              </w:rPr>
            </w:pPr>
            <w:r w:rsidRPr="001774AF">
              <w:rPr>
                <w:rFonts w:ascii="Times New Roman" w:hAnsi="Times New Roman"/>
                <w:color w:val="000000"/>
                <w:sz w:val="24"/>
                <w:lang w:val="ru-RU"/>
              </w:rPr>
              <w:t>Жизнь семьи. Конфликтные ситуации. Семейные истории</w:t>
            </w:r>
          </w:p>
        </w:tc>
        <w:tc>
          <w:tcPr>
            <w:tcW w:w="728" w:type="dxa"/>
            <w:tcMar>
              <w:top w:w="50" w:type="dxa"/>
              <w:left w:w="100" w:type="dxa"/>
            </w:tcMar>
            <w:vAlign w:val="center"/>
          </w:tcPr>
          <w:p w:rsidR="00AF1BDF" w:rsidRDefault="00C026CE">
            <w:pPr>
              <w:spacing w:after="0"/>
              <w:ind w:left="135"/>
              <w:jc w:val="center"/>
            </w:pPr>
            <w:r w:rsidRPr="001774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AF1BDF" w:rsidRDefault="00AF1BDF">
            <w:pPr>
              <w:spacing w:after="0"/>
              <w:ind w:left="135"/>
              <w:jc w:val="center"/>
            </w:pPr>
          </w:p>
        </w:tc>
        <w:tc>
          <w:tcPr>
            <w:tcW w:w="1517" w:type="dxa"/>
            <w:tcMar>
              <w:top w:w="50" w:type="dxa"/>
              <w:left w:w="100" w:type="dxa"/>
            </w:tcMar>
            <w:vAlign w:val="center"/>
          </w:tcPr>
          <w:p w:rsidR="00AF1BDF" w:rsidRDefault="00AF1BDF">
            <w:pPr>
              <w:spacing w:after="0"/>
              <w:ind w:left="135"/>
              <w:jc w:val="center"/>
            </w:pPr>
          </w:p>
        </w:tc>
        <w:tc>
          <w:tcPr>
            <w:tcW w:w="1060" w:type="dxa"/>
            <w:tcMar>
              <w:top w:w="50" w:type="dxa"/>
              <w:left w:w="100" w:type="dxa"/>
            </w:tcMar>
            <w:vAlign w:val="center"/>
          </w:tcPr>
          <w:p w:rsidR="00AF1BDF" w:rsidRDefault="00AF1BDF">
            <w:pPr>
              <w:spacing w:after="0"/>
              <w:ind w:left="135"/>
            </w:pPr>
          </w:p>
        </w:tc>
        <w:tc>
          <w:tcPr>
            <w:tcW w:w="1858" w:type="dxa"/>
            <w:tcMar>
              <w:top w:w="50" w:type="dxa"/>
              <w:left w:w="100" w:type="dxa"/>
            </w:tcMar>
            <w:vAlign w:val="center"/>
          </w:tcPr>
          <w:p w:rsidR="00AF1BDF" w:rsidRPr="001774AF" w:rsidRDefault="00C026CE">
            <w:pPr>
              <w:spacing w:after="0"/>
              <w:ind w:left="135"/>
              <w:rPr>
                <w:lang w:val="ru-RU"/>
              </w:rPr>
            </w:pPr>
            <w:r w:rsidRPr="001774AF">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1774AF">
                <w:rPr>
                  <w:rFonts w:ascii="Times New Roman" w:hAnsi="Times New Roman"/>
                  <w:color w:val="0000FF"/>
                  <w:u w:val="single"/>
                  <w:lang w:val="ru-RU"/>
                </w:rPr>
                <w:t>://</w:t>
              </w:r>
              <w:r>
                <w:rPr>
                  <w:rFonts w:ascii="Times New Roman" w:hAnsi="Times New Roman"/>
                  <w:color w:val="0000FF"/>
                  <w:u w:val="single"/>
                </w:rPr>
                <w:t>m</w:t>
              </w:r>
              <w:r w:rsidRPr="001774AF">
                <w:rPr>
                  <w:rFonts w:ascii="Times New Roman" w:hAnsi="Times New Roman"/>
                  <w:color w:val="0000FF"/>
                  <w:u w:val="single"/>
                  <w:lang w:val="ru-RU"/>
                </w:rPr>
                <w:t>.</w:t>
              </w:r>
              <w:r>
                <w:rPr>
                  <w:rFonts w:ascii="Times New Roman" w:hAnsi="Times New Roman"/>
                  <w:color w:val="0000FF"/>
                  <w:u w:val="single"/>
                </w:rPr>
                <w:t>edsoo</w:t>
              </w:r>
              <w:r w:rsidRPr="001774AF">
                <w:rPr>
                  <w:rFonts w:ascii="Times New Roman" w:hAnsi="Times New Roman"/>
                  <w:color w:val="0000FF"/>
                  <w:u w:val="single"/>
                  <w:lang w:val="ru-RU"/>
                </w:rPr>
                <w:t>.</w:t>
              </w:r>
              <w:r>
                <w:rPr>
                  <w:rFonts w:ascii="Times New Roman" w:hAnsi="Times New Roman"/>
                  <w:color w:val="0000FF"/>
                  <w:u w:val="single"/>
                </w:rPr>
                <w:t>ru</w:t>
              </w:r>
              <w:r w:rsidRPr="001774AF">
                <w:rPr>
                  <w:rFonts w:ascii="Times New Roman" w:hAnsi="Times New Roman"/>
                  <w:color w:val="0000FF"/>
                  <w:u w:val="single"/>
                  <w:lang w:val="ru-RU"/>
                </w:rPr>
                <w:t>/</w:t>
              </w:r>
              <w:r>
                <w:rPr>
                  <w:rFonts w:ascii="Times New Roman" w:hAnsi="Times New Roman"/>
                  <w:color w:val="0000FF"/>
                  <w:u w:val="single"/>
                </w:rPr>
                <w:t>a</w:t>
              </w:r>
              <w:r w:rsidRPr="001774AF">
                <w:rPr>
                  <w:rFonts w:ascii="Times New Roman" w:hAnsi="Times New Roman"/>
                  <w:color w:val="0000FF"/>
                  <w:u w:val="single"/>
                  <w:lang w:val="ru-RU"/>
                </w:rPr>
                <w:t>0053</w:t>
              </w:r>
              <w:r>
                <w:rPr>
                  <w:rFonts w:ascii="Times New Roman" w:hAnsi="Times New Roman"/>
                  <w:color w:val="0000FF"/>
                  <w:u w:val="single"/>
                </w:rPr>
                <w:t>b</w:t>
              </w:r>
              <w:r w:rsidRPr="001774AF">
                <w:rPr>
                  <w:rFonts w:ascii="Times New Roman" w:hAnsi="Times New Roman"/>
                  <w:color w:val="0000FF"/>
                  <w:u w:val="single"/>
                  <w:lang w:val="ru-RU"/>
                </w:rPr>
                <w:t>7</w:t>
              </w:r>
              <w:r>
                <w:rPr>
                  <w:rFonts w:ascii="Times New Roman" w:hAnsi="Times New Roman"/>
                  <w:color w:val="0000FF"/>
                  <w:u w:val="single"/>
                </w:rPr>
                <w:t>f</w:t>
              </w:r>
            </w:hyperlink>
          </w:p>
        </w:tc>
      </w:tr>
      <w:tr w:rsidR="00AF1BDF" w:rsidRPr="001774AF">
        <w:trPr>
          <w:trHeight w:val="144"/>
          <w:tblCellSpacing w:w="20" w:type="nil"/>
        </w:trPr>
        <w:tc>
          <w:tcPr>
            <w:tcW w:w="420" w:type="dxa"/>
            <w:tcMar>
              <w:top w:w="50" w:type="dxa"/>
              <w:left w:w="100" w:type="dxa"/>
            </w:tcMar>
            <w:vAlign w:val="center"/>
          </w:tcPr>
          <w:p w:rsidR="00AF1BDF" w:rsidRDefault="00C026CE">
            <w:pPr>
              <w:spacing w:after="0"/>
            </w:pPr>
            <w:r>
              <w:rPr>
                <w:rFonts w:ascii="Times New Roman" w:hAnsi="Times New Roman"/>
                <w:color w:val="000000"/>
                <w:sz w:val="24"/>
              </w:rPr>
              <w:t>8</w:t>
            </w:r>
          </w:p>
        </w:tc>
        <w:tc>
          <w:tcPr>
            <w:tcW w:w="3960" w:type="dxa"/>
            <w:tcMar>
              <w:top w:w="50" w:type="dxa"/>
              <w:left w:w="100" w:type="dxa"/>
            </w:tcMar>
            <w:vAlign w:val="center"/>
          </w:tcPr>
          <w:p w:rsidR="00AF1BDF" w:rsidRDefault="00C026CE">
            <w:pPr>
              <w:spacing w:after="0"/>
              <w:ind w:left="135"/>
            </w:pPr>
            <w:r w:rsidRPr="001774AF">
              <w:rPr>
                <w:rFonts w:ascii="Times New Roman" w:hAnsi="Times New Roman"/>
                <w:color w:val="000000"/>
                <w:sz w:val="24"/>
                <w:lang w:val="ru-RU"/>
              </w:rPr>
              <w:t xml:space="preserve">Обобщение по теме "Повседневная жизнь семьи. Межличностные отношения в семье, с друзьями и знакомыми. </w:t>
            </w:r>
            <w:r>
              <w:rPr>
                <w:rFonts w:ascii="Times New Roman" w:hAnsi="Times New Roman"/>
                <w:color w:val="000000"/>
                <w:sz w:val="24"/>
              </w:rPr>
              <w:t>Конфликтные ситуации, их предупреждение и разрешение"</w:t>
            </w:r>
          </w:p>
        </w:tc>
        <w:tc>
          <w:tcPr>
            <w:tcW w:w="728" w:type="dxa"/>
            <w:tcMar>
              <w:top w:w="50" w:type="dxa"/>
              <w:left w:w="100" w:type="dxa"/>
            </w:tcMar>
            <w:vAlign w:val="center"/>
          </w:tcPr>
          <w:p w:rsidR="00AF1BDF" w:rsidRDefault="00C026CE">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AF1BDF" w:rsidRDefault="00AF1BDF">
            <w:pPr>
              <w:spacing w:after="0"/>
              <w:ind w:left="135"/>
              <w:jc w:val="center"/>
            </w:pPr>
          </w:p>
        </w:tc>
        <w:tc>
          <w:tcPr>
            <w:tcW w:w="1517" w:type="dxa"/>
            <w:tcMar>
              <w:top w:w="50" w:type="dxa"/>
              <w:left w:w="100" w:type="dxa"/>
            </w:tcMar>
            <w:vAlign w:val="center"/>
          </w:tcPr>
          <w:p w:rsidR="00AF1BDF" w:rsidRDefault="00AF1BDF">
            <w:pPr>
              <w:spacing w:after="0"/>
              <w:ind w:left="135"/>
              <w:jc w:val="center"/>
            </w:pPr>
          </w:p>
        </w:tc>
        <w:tc>
          <w:tcPr>
            <w:tcW w:w="1060" w:type="dxa"/>
            <w:tcMar>
              <w:top w:w="50" w:type="dxa"/>
              <w:left w:w="100" w:type="dxa"/>
            </w:tcMar>
            <w:vAlign w:val="center"/>
          </w:tcPr>
          <w:p w:rsidR="00AF1BDF" w:rsidRDefault="00AF1BDF">
            <w:pPr>
              <w:spacing w:after="0"/>
              <w:ind w:left="135"/>
            </w:pPr>
          </w:p>
        </w:tc>
        <w:tc>
          <w:tcPr>
            <w:tcW w:w="1858" w:type="dxa"/>
            <w:tcMar>
              <w:top w:w="50" w:type="dxa"/>
              <w:left w:w="100" w:type="dxa"/>
            </w:tcMar>
            <w:vAlign w:val="center"/>
          </w:tcPr>
          <w:p w:rsidR="00AF1BDF" w:rsidRPr="001774AF" w:rsidRDefault="00C026CE">
            <w:pPr>
              <w:spacing w:after="0"/>
              <w:ind w:left="135"/>
              <w:rPr>
                <w:lang w:val="ru-RU"/>
              </w:rPr>
            </w:pPr>
            <w:r w:rsidRPr="001774AF">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1774AF">
                <w:rPr>
                  <w:rFonts w:ascii="Times New Roman" w:hAnsi="Times New Roman"/>
                  <w:color w:val="0000FF"/>
                  <w:u w:val="single"/>
                  <w:lang w:val="ru-RU"/>
                </w:rPr>
                <w:t>://</w:t>
              </w:r>
              <w:r>
                <w:rPr>
                  <w:rFonts w:ascii="Times New Roman" w:hAnsi="Times New Roman"/>
                  <w:color w:val="0000FF"/>
                  <w:u w:val="single"/>
                </w:rPr>
                <w:t>m</w:t>
              </w:r>
              <w:r w:rsidRPr="001774AF">
                <w:rPr>
                  <w:rFonts w:ascii="Times New Roman" w:hAnsi="Times New Roman"/>
                  <w:color w:val="0000FF"/>
                  <w:u w:val="single"/>
                  <w:lang w:val="ru-RU"/>
                </w:rPr>
                <w:t>.</w:t>
              </w:r>
              <w:r>
                <w:rPr>
                  <w:rFonts w:ascii="Times New Roman" w:hAnsi="Times New Roman"/>
                  <w:color w:val="0000FF"/>
                  <w:u w:val="single"/>
                </w:rPr>
                <w:t>edsoo</w:t>
              </w:r>
              <w:r w:rsidRPr="001774AF">
                <w:rPr>
                  <w:rFonts w:ascii="Times New Roman" w:hAnsi="Times New Roman"/>
                  <w:color w:val="0000FF"/>
                  <w:u w:val="single"/>
                  <w:lang w:val="ru-RU"/>
                </w:rPr>
                <w:t>.</w:t>
              </w:r>
              <w:r>
                <w:rPr>
                  <w:rFonts w:ascii="Times New Roman" w:hAnsi="Times New Roman"/>
                  <w:color w:val="0000FF"/>
                  <w:u w:val="single"/>
                </w:rPr>
                <w:t>ru</w:t>
              </w:r>
              <w:r w:rsidRPr="001774AF">
                <w:rPr>
                  <w:rFonts w:ascii="Times New Roman" w:hAnsi="Times New Roman"/>
                  <w:color w:val="0000FF"/>
                  <w:u w:val="single"/>
                  <w:lang w:val="ru-RU"/>
                </w:rPr>
                <w:t>/8678</w:t>
              </w:r>
              <w:r>
                <w:rPr>
                  <w:rFonts w:ascii="Times New Roman" w:hAnsi="Times New Roman"/>
                  <w:color w:val="0000FF"/>
                  <w:u w:val="single"/>
                </w:rPr>
                <w:t>f</w:t>
              </w:r>
              <w:r w:rsidRPr="001774AF">
                <w:rPr>
                  <w:rFonts w:ascii="Times New Roman" w:hAnsi="Times New Roman"/>
                  <w:color w:val="0000FF"/>
                  <w:u w:val="single"/>
                  <w:lang w:val="ru-RU"/>
                </w:rPr>
                <w:t>003</w:t>
              </w:r>
            </w:hyperlink>
          </w:p>
        </w:tc>
      </w:tr>
      <w:tr w:rsidR="00AF1BDF" w:rsidRPr="001774AF">
        <w:trPr>
          <w:trHeight w:val="144"/>
          <w:tblCellSpacing w:w="20" w:type="nil"/>
        </w:trPr>
        <w:tc>
          <w:tcPr>
            <w:tcW w:w="420" w:type="dxa"/>
            <w:tcMar>
              <w:top w:w="50" w:type="dxa"/>
              <w:left w:w="100" w:type="dxa"/>
            </w:tcMar>
            <w:vAlign w:val="center"/>
          </w:tcPr>
          <w:p w:rsidR="00AF1BDF" w:rsidRDefault="00C026CE">
            <w:pPr>
              <w:spacing w:after="0"/>
            </w:pPr>
            <w:r>
              <w:rPr>
                <w:rFonts w:ascii="Times New Roman" w:hAnsi="Times New Roman"/>
                <w:color w:val="000000"/>
                <w:sz w:val="24"/>
              </w:rPr>
              <w:t>9</w:t>
            </w:r>
          </w:p>
        </w:tc>
        <w:tc>
          <w:tcPr>
            <w:tcW w:w="3960" w:type="dxa"/>
            <w:tcMar>
              <w:top w:w="50" w:type="dxa"/>
              <w:left w:w="100" w:type="dxa"/>
            </w:tcMar>
            <w:vAlign w:val="center"/>
          </w:tcPr>
          <w:p w:rsidR="00AF1BDF" w:rsidRPr="001774AF" w:rsidRDefault="00C026CE">
            <w:pPr>
              <w:spacing w:after="0"/>
              <w:ind w:left="135"/>
              <w:rPr>
                <w:lang w:val="ru-RU"/>
              </w:rPr>
            </w:pPr>
            <w:r w:rsidRPr="001774AF">
              <w:rPr>
                <w:rFonts w:ascii="Times New Roman" w:hAnsi="Times New Roman"/>
                <w:color w:val="000000"/>
                <w:sz w:val="24"/>
                <w:lang w:val="ru-RU"/>
              </w:rPr>
              <w:t>Характеристика друга/друзей. Черты характера</w:t>
            </w:r>
          </w:p>
        </w:tc>
        <w:tc>
          <w:tcPr>
            <w:tcW w:w="728" w:type="dxa"/>
            <w:tcMar>
              <w:top w:w="50" w:type="dxa"/>
              <w:left w:w="100" w:type="dxa"/>
            </w:tcMar>
            <w:vAlign w:val="center"/>
          </w:tcPr>
          <w:p w:rsidR="00AF1BDF" w:rsidRDefault="00C026CE">
            <w:pPr>
              <w:spacing w:after="0"/>
              <w:ind w:left="135"/>
              <w:jc w:val="center"/>
            </w:pPr>
            <w:r w:rsidRPr="001774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AF1BDF" w:rsidRDefault="00AF1BDF">
            <w:pPr>
              <w:spacing w:after="0"/>
              <w:ind w:left="135"/>
              <w:jc w:val="center"/>
            </w:pPr>
          </w:p>
        </w:tc>
        <w:tc>
          <w:tcPr>
            <w:tcW w:w="1517" w:type="dxa"/>
            <w:tcMar>
              <w:top w:w="50" w:type="dxa"/>
              <w:left w:w="100" w:type="dxa"/>
            </w:tcMar>
            <w:vAlign w:val="center"/>
          </w:tcPr>
          <w:p w:rsidR="00AF1BDF" w:rsidRDefault="00AF1BDF">
            <w:pPr>
              <w:spacing w:after="0"/>
              <w:ind w:left="135"/>
              <w:jc w:val="center"/>
            </w:pPr>
          </w:p>
        </w:tc>
        <w:tc>
          <w:tcPr>
            <w:tcW w:w="1060" w:type="dxa"/>
            <w:tcMar>
              <w:top w:w="50" w:type="dxa"/>
              <w:left w:w="100" w:type="dxa"/>
            </w:tcMar>
            <w:vAlign w:val="center"/>
          </w:tcPr>
          <w:p w:rsidR="00AF1BDF" w:rsidRDefault="00AF1BDF">
            <w:pPr>
              <w:spacing w:after="0"/>
              <w:ind w:left="135"/>
            </w:pPr>
          </w:p>
        </w:tc>
        <w:tc>
          <w:tcPr>
            <w:tcW w:w="1858" w:type="dxa"/>
            <w:tcMar>
              <w:top w:w="50" w:type="dxa"/>
              <w:left w:w="100" w:type="dxa"/>
            </w:tcMar>
            <w:vAlign w:val="center"/>
          </w:tcPr>
          <w:p w:rsidR="00AF1BDF" w:rsidRPr="001774AF" w:rsidRDefault="00C026CE">
            <w:pPr>
              <w:spacing w:after="0"/>
              <w:ind w:left="135"/>
              <w:rPr>
                <w:lang w:val="ru-RU"/>
              </w:rPr>
            </w:pPr>
            <w:r w:rsidRPr="001774AF">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1774AF">
                <w:rPr>
                  <w:rFonts w:ascii="Times New Roman" w:hAnsi="Times New Roman"/>
                  <w:color w:val="0000FF"/>
                  <w:u w:val="single"/>
                  <w:lang w:val="ru-RU"/>
                </w:rPr>
                <w:t>://</w:t>
              </w:r>
              <w:r>
                <w:rPr>
                  <w:rFonts w:ascii="Times New Roman" w:hAnsi="Times New Roman"/>
                  <w:color w:val="0000FF"/>
                  <w:u w:val="single"/>
                </w:rPr>
                <w:t>m</w:t>
              </w:r>
              <w:r w:rsidRPr="001774AF">
                <w:rPr>
                  <w:rFonts w:ascii="Times New Roman" w:hAnsi="Times New Roman"/>
                  <w:color w:val="0000FF"/>
                  <w:u w:val="single"/>
                  <w:lang w:val="ru-RU"/>
                </w:rPr>
                <w:t>.</w:t>
              </w:r>
              <w:r>
                <w:rPr>
                  <w:rFonts w:ascii="Times New Roman" w:hAnsi="Times New Roman"/>
                  <w:color w:val="0000FF"/>
                  <w:u w:val="single"/>
                </w:rPr>
                <w:t>edsoo</w:t>
              </w:r>
              <w:r w:rsidRPr="001774AF">
                <w:rPr>
                  <w:rFonts w:ascii="Times New Roman" w:hAnsi="Times New Roman"/>
                  <w:color w:val="0000FF"/>
                  <w:u w:val="single"/>
                  <w:lang w:val="ru-RU"/>
                </w:rPr>
                <w:t>.</w:t>
              </w:r>
              <w:r>
                <w:rPr>
                  <w:rFonts w:ascii="Times New Roman" w:hAnsi="Times New Roman"/>
                  <w:color w:val="0000FF"/>
                  <w:u w:val="single"/>
                </w:rPr>
                <w:t>ru</w:t>
              </w:r>
              <w:r w:rsidRPr="001774AF">
                <w:rPr>
                  <w:rFonts w:ascii="Times New Roman" w:hAnsi="Times New Roman"/>
                  <w:color w:val="0000FF"/>
                  <w:u w:val="single"/>
                  <w:lang w:val="ru-RU"/>
                </w:rPr>
                <w:t>/</w:t>
              </w:r>
              <w:r>
                <w:rPr>
                  <w:rFonts w:ascii="Times New Roman" w:hAnsi="Times New Roman"/>
                  <w:color w:val="0000FF"/>
                  <w:u w:val="single"/>
                </w:rPr>
                <w:t>c</w:t>
              </w:r>
              <w:r w:rsidRPr="001774AF">
                <w:rPr>
                  <w:rFonts w:ascii="Times New Roman" w:hAnsi="Times New Roman"/>
                  <w:color w:val="0000FF"/>
                  <w:u w:val="single"/>
                  <w:lang w:val="ru-RU"/>
                </w:rPr>
                <w:t>7410</w:t>
              </w:r>
              <w:r>
                <w:rPr>
                  <w:rFonts w:ascii="Times New Roman" w:hAnsi="Times New Roman"/>
                  <w:color w:val="0000FF"/>
                  <w:u w:val="single"/>
                </w:rPr>
                <w:t>dc</w:t>
              </w:r>
              <w:r w:rsidRPr="001774AF">
                <w:rPr>
                  <w:rFonts w:ascii="Times New Roman" w:hAnsi="Times New Roman"/>
                  <w:color w:val="0000FF"/>
                  <w:u w:val="single"/>
                  <w:lang w:val="ru-RU"/>
                </w:rPr>
                <w:t>1</w:t>
              </w:r>
            </w:hyperlink>
          </w:p>
        </w:tc>
      </w:tr>
      <w:tr w:rsidR="00AF1BDF" w:rsidRPr="001774AF">
        <w:trPr>
          <w:trHeight w:val="144"/>
          <w:tblCellSpacing w:w="20" w:type="nil"/>
        </w:trPr>
        <w:tc>
          <w:tcPr>
            <w:tcW w:w="420" w:type="dxa"/>
            <w:tcMar>
              <w:top w:w="50" w:type="dxa"/>
              <w:left w:w="100" w:type="dxa"/>
            </w:tcMar>
            <w:vAlign w:val="center"/>
          </w:tcPr>
          <w:p w:rsidR="00AF1BDF" w:rsidRDefault="00C026CE">
            <w:pPr>
              <w:spacing w:after="0"/>
            </w:pPr>
            <w:r>
              <w:rPr>
                <w:rFonts w:ascii="Times New Roman" w:hAnsi="Times New Roman"/>
                <w:color w:val="000000"/>
                <w:sz w:val="24"/>
              </w:rPr>
              <w:lastRenderedPageBreak/>
              <w:t>10</w:t>
            </w:r>
          </w:p>
        </w:tc>
        <w:tc>
          <w:tcPr>
            <w:tcW w:w="3960" w:type="dxa"/>
            <w:tcMar>
              <w:top w:w="50" w:type="dxa"/>
              <w:left w:w="100" w:type="dxa"/>
            </w:tcMar>
            <w:vAlign w:val="center"/>
          </w:tcPr>
          <w:p w:rsidR="00AF1BDF" w:rsidRPr="001774AF" w:rsidRDefault="00C026CE">
            <w:pPr>
              <w:spacing w:after="0"/>
              <w:ind w:left="135"/>
              <w:rPr>
                <w:lang w:val="ru-RU"/>
              </w:rPr>
            </w:pPr>
            <w:r w:rsidRPr="001774AF">
              <w:rPr>
                <w:rFonts w:ascii="Times New Roman" w:hAnsi="Times New Roman"/>
                <w:color w:val="000000"/>
                <w:sz w:val="24"/>
                <w:lang w:val="ru-RU"/>
              </w:rPr>
              <w:t>Внешность человека, любимого литературного персонажа</w:t>
            </w:r>
          </w:p>
        </w:tc>
        <w:tc>
          <w:tcPr>
            <w:tcW w:w="728" w:type="dxa"/>
            <w:tcMar>
              <w:top w:w="50" w:type="dxa"/>
              <w:left w:w="100" w:type="dxa"/>
            </w:tcMar>
            <w:vAlign w:val="center"/>
          </w:tcPr>
          <w:p w:rsidR="00AF1BDF" w:rsidRDefault="00C026CE">
            <w:pPr>
              <w:spacing w:after="0"/>
              <w:ind w:left="135"/>
              <w:jc w:val="center"/>
            </w:pPr>
            <w:r w:rsidRPr="001774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AF1BDF" w:rsidRDefault="00AF1BDF">
            <w:pPr>
              <w:spacing w:after="0"/>
              <w:ind w:left="135"/>
              <w:jc w:val="center"/>
            </w:pPr>
          </w:p>
        </w:tc>
        <w:tc>
          <w:tcPr>
            <w:tcW w:w="1517" w:type="dxa"/>
            <w:tcMar>
              <w:top w:w="50" w:type="dxa"/>
              <w:left w:w="100" w:type="dxa"/>
            </w:tcMar>
            <w:vAlign w:val="center"/>
          </w:tcPr>
          <w:p w:rsidR="00AF1BDF" w:rsidRDefault="00AF1BDF">
            <w:pPr>
              <w:spacing w:after="0"/>
              <w:ind w:left="135"/>
              <w:jc w:val="center"/>
            </w:pPr>
          </w:p>
        </w:tc>
        <w:tc>
          <w:tcPr>
            <w:tcW w:w="1060" w:type="dxa"/>
            <w:tcMar>
              <w:top w:w="50" w:type="dxa"/>
              <w:left w:w="100" w:type="dxa"/>
            </w:tcMar>
            <w:vAlign w:val="center"/>
          </w:tcPr>
          <w:p w:rsidR="00AF1BDF" w:rsidRDefault="00AF1BDF">
            <w:pPr>
              <w:spacing w:after="0"/>
              <w:ind w:left="135"/>
            </w:pPr>
          </w:p>
        </w:tc>
        <w:tc>
          <w:tcPr>
            <w:tcW w:w="1858" w:type="dxa"/>
            <w:tcMar>
              <w:top w:w="50" w:type="dxa"/>
              <w:left w:w="100" w:type="dxa"/>
            </w:tcMar>
            <w:vAlign w:val="center"/>
          </w:tcPr>
          <w:p w:rsidR="00AF1BDF" w:rsidRPr="001774AF" w:rsidRDefault="00C026CE">
            <w:pPr>
              <w:spacing w:after="0"/>
              <w:ind w:left="135"/>
              <w:rPr>
                <w:lang w:val="ru-RU"/>
              </w:rPr>
            </w:pPr>
            <w:r w:rsidRPr="001774AF">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1774AF">
                <w:rPr>
                  <w:rFonts w:ascii="Times New Roman" w:hAnsi="Times New Roman"/>
                  <w:color w:val="0000FF"/>
                  <w:u w:val="single"/>
                  <w:lang w:val="ru-RU"/>
                </w:rPr>
                <w:t>://</w:t>
              </w:r>
              <w:r>
                <w:rPr>
                  <w:rFonts w:ascii="Times New Roman" w:hAnsi="Times New Roman"/>
                  <w:color w:val="0000FF"/>
                  <w:u w:val="single"/>
                </w:rPr>
                <w:t>m</w:t>
              </w:r>
              <w:r w:rsidRPr="001774AF">
                <w:rPr>
                  <w:rFonts w:ascii="Times New Roman" w:hAnsi="Times New Roman"/>
                  <w:color w:val="0000FF"/>
                  <w:u w:val="single"/>
                  <w:lang w:val="ru-RU"/>
                </w:rPr>
                <w:t>.</w:t>
              </w:r>
              <w:r>
                <w:rPr>
                  <w:rFonts w:ascii="Times New Roman" w:hAnsi="Times New Roman"/>
                  <w:color w:val="0000FF"/>
                  <w:u w:val="single"/>
                </w:rPr>
                <w:t>edsoo</w:t>
              </w:r>
              <w:r w:rsidRPr="001774AF">
                <w:rPr>
                  <w:rFonts w:ascii="Times New Roman" w:hAnsi="Times New Roman"/>
                  <w:color w:val="0000FF"/>
                  <w:u w:val="single"/>
                  <w:lang w:val="ru-RU"/>
                </w:rPr>
                <w:t>.</w:t>
              </w:r>
              <w:r>
                <w:rPr>
                  <w:rFonts w:ascii="Times New Roman" w:hAnsi="Times New Roman"/>
                  <w:color w:val="0000FF"/>
                  <w:u w:val="single"/>
                </w:rPr>
                <w:t>ru</w:t>
              </w:r>
              <w:r w:rsidRPr="001774AF">
                <w:rPr>
                  <w:rFonts w:ascii="Times New Roman" w:hAnsi="Times New Roman"/>
                  <w:color w:val="0000FF"/>
                  <w:u w:val="single"/>
                  <w:lang w:val="ru-RU"/>
                </w:rPr>
                <w:t>/87</w:t>
              </w:r>
              <w:r>
                <w:rPr>
                  <w:rFonts w:ascii="Times New Roman" w:hAnsi="Times New Roman"/>
                  <w:color w:val="0000FF"/>
                  <w:u w:val="single"/>
                </w:rPr>
                <w:t>c</w:t>
              </w:r>
              <w:r w:rsidRPr="001774AF">
                <w:rPr>
                  <w:rFonts w:ascii="Times New Roman" w:hAnsi="Times New Roman"/>
                  <w:color w:val="0000FF"/>
                  <w:u w:val="single"/>
                  <w:lang w:val="ru-RU"/>
                </w:rPr>
                <w:t>3471</w:t>
              </w:r>
              <w:r>
                <w:rPr>
                  <w:rFonts w:ascii="Times New Roman" w:hAnsi="Times New Roman"/>
                  <w:color w:val="0000FF"/>
                  <w:u w:val="single"/>
                </w:rPr>
                <w:t>e</w:t>
              </w:r>
            </w:hyperlink>
          </w:p>
        </w:tc>
      </w:tr>
      <w:tr w:rsidR="00AF1BDF" w:rsidRPr="001774AF">
        <w:trPr>
          <w:trHeight w:val="144"/>
          <w:tblCellSpacing w:w="20" w:type="nil"/>
        </w:trPr>
        <w:tc>
          <w:tcPr>
            <w:tcW w:w="420" w:type="dxa"/>
            <w:tcMar>
              <w:top w:w="50" w:type="dxa"/>
              <w:left w:w="100" w:type="dxa"/>
            </w:tcMar>
            <w:vAlign w:val="center"/>
          </w:tcPr>
          <w:p w:rsidR="00AF1BDF" w:rsidRDefault="00C026CE">
            <w:pPr>
              <w:spacing w:after="0"/>
            </w:pPr>
            <w:r>
              <w:rPr>
                <w:rFonts w:ascii="Times New Roman" w:hAnsi="Times New Roman"/>
                <w:color w:val="000000"/>
                <w:sz w:val="24"/>
              </w:rPr>
              <w:t>11</w:t>
            </w:r>
          </w:p>
        </w:tc>
        <w:tc>
          <w:tcPr>
            <w:tcW w:w="3960" w:type="dxa"/>
            <w:tcMar>
              <w:top w:w="50" w:type="dxa"/>
              <w:left w:w="100" w:type="dxa"/>
            </w:tcMar>
            <w:vAlign w:val="center"/>
          </w:tcPr>
          <w:p w:rsidR="00AF1BDF" w:rsidRDefault="00C026CE">
            <w:pPr>
              <w:spacing w:after="0"/>
              <w:ind w:left="135"/>
            </w:pPr>
            <w:r>
              <w:rPr>
                <w:rFonts w:ascii="Times New Roman" w:hAnsi="Times New Roman"/>
                <w:color w:val="000000"/>
                <w:sz w:val="24"/>
              </w:rPr>
              <w:t>Характеристика литературного персонажа</w:t>
            </w:r>
          </w:p>
        </w:tc>
        <w:tc>
          <w:tcPr>
            <w:tcW w:w="728" w:type="dxa"/>
            <w:tcMar>
              <w:top w:w="50" w:type="dxa"/>
              <w:left w:w="100" w:type="dxa"/>
            </w:tcMar>
            <w:vAlign w:val="center"/>
          </w:tcPr>
          <w:p w:rsidR="00AF1BDF" w:rsidRDefault="00C026CE">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AF1BDF" w:rsidRDefault="00AF1BDF">
            <w:pPr>
              <w:spacing w:after="0"/>
              <w:ind w:left="135"/>
              <w:jc w:val="center"/>
            </w:pPr>
          </w:p>
        </w:tc>
        <w:tc>
          <w:tcPr>
            <w:tcW w:w="1517" w:type="dxa"/>
            <w:tcMar>
              <w:top w:w="50" w:type="dxa"/>
              <w:left w:w="100" w:type="dxa"/>
            </w:tcMar>
            <w:vAlign w:val="center"/>
          </w:tcPr>
          <w:p w:rsidR="00AF1BDF" w:rsidRDefault="00AF1BDF">
            <w:pPr>
              <w:spacing w:after="0"/>
              <w:ind w:left="135"/>
              <w:jc w:val="center"/>
            </w:pPr>
          </w:p>
        </w:tc>
        <w:tc>
          <w:tcPr>
            <w:tcW w:w="1060" w:type="dxa"/>
            <w:tcMar>
              <w:top w:w="50" w:type="dxa"/>
              <w:left w:w="100" w:type="dxa"/>
            </w:tcMar>
            <w:vAlign w:val="center"/>
          </w:tcPr>
          <w:p w:rsidR="00AF1BDF" w:rsidRDefault="00AF1BDF">
            <w:pPr>
              <w:spacing w:after="0"/>
              <w:ind w:left="135"/>
            </w:pPr>
          </w:p>
        </w:tc>
        <w:tc>
          <w:tcPr>
            <w:tcW w:w="1858" w:type="dxa"/>
            <w:tcMar>
              <w:top w:w="50" w:type="dxa"/>
              <w:left w:w="100" w:type="dxa"/>
            </w:tcMar>
            <w:vAlign w:val="center"/>
          </w:tcPr>
          <w:p w:rsidR="00AF1BDF" w:rsidRPr="001774AF" w:rsidRDefault="00C026CE">
            <w:pPr>
              <w:spacing w:after="0"/>
              <w:ind w:left="135"/>
              <w:rPr>
                <w:lang w:val="ru-RU"/>
              </w:rPr>
            </w:pPr>
            <w:r w:rsidRPr="001774AF">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1774AF">
                <w:rPr>
                  <w:rFonts w:ascii="Times New Roman" w:hAnsi="Times New Roman"/>
                  <w:color w:val="0000FF"/>
                  <w:u w:val="single"/>
                  <w:lang w:val="ru-RU"/>
                </w:rPr>
                <w:t>://</w:t>
              </w:r>
              <w:r>
                <w:rPr>
                  <w:rFonts w:ascii="Times New Roman" w:hAnsi="Times New Roman"/>
                  <w:color w:val="0000FF"/>
                  <w:u w:val="single"/>
                </w:rPr>
                <w:t>m</w:t>
              </w:r>
              <w:r w:rsidRPr="001774AF">
                <w:rPr>
                  <w:rFonts w:ascii="Times New Roman" w:hAnsi="Times New Roman"/>
                  <w:color w:val="0000FF"/>
                  <w:u w:val="single"/>
                  <w:lang w:val="ru-RU"/>
                </w:rPr>
                <w:t>.</w:t>
              </w:r>
              <w:r>
                <w:rPr>
                  <w:rFonts w:ascii="Times New Roman" w:hAnsi="Times New Roman"/>
                  <w:color w:val="0000FF"/>
                  <w:u w:val="single"/>
                </w:rPr>
                <w:t>edsoo</w:t>
              </w:r>
              <w:r w:rsidRPr="001774AF">
                <w:rPr>
                  <w:rFonts w:ascii="Times New Roman" w:hAnsi="Times New Roman"/>
                  <w:color w:val="0000FF"/>
                  <w:u w:val="single"/>
                  <w:lang w:val="ru-RU"/>
                </w:rPr>
                <w:t>.</w:t>
              </w:r>
              <w:r>
                <w:rPr>
                  <w:rFonts w:ascii="Times New Roman" w:hAnsi="Times New Roman"/>
                  <w:color w:val="0000FF"/>
                  <w:u w:val="single"/>
                </w:rPr>
                <w:t>ru</w:t>
              </w:r>
              <w:r w:rsidRPr="001774AF">
                <w:rPr>
                  <w:rFonts w:ascii="Times New Roman" w:hAnsi="Times New Roman"/>
                  <w:color w:val="0000FF"/>
                  <w:u w:val="single"/>
                  <w:lang w:val="ru-RU"/>
                </w:rPr>
                <w:t>/</w:t>
              </w:r>
              <w:r>
                <w:rPr>
                  <w:rFonts w:ascii="Times New Roman" w:hAnsi="Times New Roman"/>
                  <w:color w:val="0000FF"/>
                  <w:u w:val="single"/>
                </w:rPr>
                <w:t>eefec</w:t>
              </w:r>
              <w:r w:rsidRPr="001774AF">
                <w:rPr>
                  <w:rFonts w:ascii="Times New Roman" w:hAnsi="Times New Roman"/>
                  <w:color w:val="0000FF"/>
                  <w:u w:val="single"/>
                  <w:lang w:val="ru-RU"/>
                </w:rPr>
                <w:t>8</w:t>
              </w:r>
              <w:r>
                <w:rPr>
                  <w:rFonts w:ascii="Times New Roman" w:hAnsi="Times New Roman"/>
                  <w:color w:val="0000FF"/>
                  <w:u w:val="single"/>
                </w:rPr>
                <w:t>f</w:t>
              </w:r>
              <w:r w:rsidRPr="001774AF">
                <w:rPr>
                  <w:rFonts w:ascii="Times New Roman" w:hAnsi="Times New Roman"/>
                  <w:color w:val="0000FF"/>
                  <w:u w:val="single"/>
                  <w:lang w:val="ru-RU"/>
                </w:rPr>
                <w:t>2</w:t>
              </w:r>
            </w:hyperlink>
          </w:p>
        </w:tc>
      </w:tr>
      <w:tr w:rsidR="00AF1BDF" w:rsidRPr="001774AF">
        <w:trPr>
          <w:trHeight w:val="144"/>
          <w:tblCellSpacing w:w="20" w:type="nil"/>
        </w:trPr>
        <w:tc>
          <w:tcPr>
            <w:tcW w:w="420" w:type="dxa"/>
            <w:tcMar>
              <w:top w:w="50" w:type="dxa"/>
              <w:left w:w="100" w:type="dxa"/>
            </w:tcMar>
            <w:vAlign w:val="center"/>
          </w:tcPr>
          <w:p w:rsidR="00AF1BDF" w:rsidRDefault="00C026CE">
            <w:pPr>
              <w:spacing w:after="0"/>
            </w:pPr>
            <w:r>
              <w:rPr>
                <w:rFonts w:ascii="Times New Roman" w:hAnsi="Times New Roman"/>
                <w:color w:val="000000"/>
                <w:sz w:val="24"/>
              </w:rPr>
              <w:t>12</w:t>
            </w:r>
          </w:p>
        </w:tc>
        <w:tc>
          <w:tcPr>
            <w:tcW w:w="3960" w:type="dxa"/>
            <w:tcMar>
              <w:top w:w="50" w:type="dxa"/>
              <w:left w:w="100" w:type="dxa"/>
            </w:tcMar>
            <w:vAlign w:val="center"/>
          </w:tcPr>
          <w:p w:rsidR="00AF1BDF" w:rsidRPr="001774AF" w:rsidRDefault="00C026CE">
            <w:pPr>
              <w:spacing w:after="0"/>
              <w:ind w:left="135"/>
              <w:rPr>
                <w:lang w:val="ru-RU"/>
              </w:rPr>
            </w:pPr>
            <w:r w:rsidRPr="001774AF">
              <w:rPr>
                <w:rFonts w:ascii="Times New Roman" w:hAnsi="Times New Roman"/>
                <w:color w:val="000000"/>
                <w:sz w:val="24"/>
                <w:lang w:val="ru-RU"/>
              </w:rPr>
              <w:t>Обобщение по теме "Внешность и характеристика человека, литературного персонажа"</w:t>
            </w:r>
          </w:p>
        </w:tc>
        <w:tc>
          <w:tcPr>
            <w:tcW w:w="728" w:type="dxa"/>
            <w:tcMar>
              <w:top w:w="50" w:type="dxa"/>
              <w:left w:w="100" w:type="dxa"/>
            </w:tcMar>
            <w:vAlign w:val="center"/>
          </w:tcPr>
          <w:p w:rsidR="00AF1BDF" w:rsidRDefault="00C026CE">
            <w:pPr>
              <w:spacing w:after="0"/>
              <w:ind w:left="135"/>
              <w:jc w:val="center"/>
            </w:pPr>
            <w:r w:rsidRPr="001774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AF1BDF" w:rsidRDefault="00AF1BDF">
            <w:pPr>
              <w:spacing w:after="0"/>
              <w:ind w:left="135"/>
              <w:jc w:val="center"/>
            </w:pPr>
          </w:p>
        </w:tc>
        <w:tc>
          <w:tcPr>
            <w:tcW w:w="1517" w:type="dxa"/>
            <w:tcMar>
              <w:top w:w="50" w:type="dxa"/>
              <w:left w:w="100" w:type="dxa"/>
            </w:tcMar>
            <w:vAlign w:val="center"/>
          </w:tcPr>
          <w:p w:rsidR="00AF1BDF" w:rsidRDefault="00AF1BDF">
            <w:pPr>
              <w:spacing w:after="0"/>
              <w:ind w:left="135"/>
              <w:jc w:val="center"/>
            </w:pPr>
          </w:p>
        </w:tc>
        <w:tc>
          <w:tcPr>
            <w:tcW w:w="1060" w:type="dxa"/>
            <w:tcMar>
              <w:top w:w="50" w:type="dxa"/>
              <w:left w:w="100" w:type="dxa"/>
            </w:tcMar>
            <w:vAlign w:val="center"/>
          </w:tcPr>
          <w:p w:rsidR="00AF1BDF" w:rsidRDefault="00AF1BDF">
            <w:pPr>
              <w:spacing w:after="0"/>
              <w:ind w:left="135"/>
            </w:pPr>
          </w:p>
        </w:tc>
        <w:tc>
          <w:tcPr>
            <w:tcW w:w="1858" w:type="dxa"/>
            <w:tcMar>
              <w:top w:w="50" w:type="dxa"/>
              <w:left w:w="100" w:type="dxa"/>
            </w:tcMar>
            <w:vAlign w:val="center"/>
          </w:tcPr>
          <w:p w:rsidR="00AF1BDF" w:rsidRPr="001774AF" w:rsidRDefault="00C026CE">
            <w:pPr>
              <w:spacing w:after="0"/>
              <w:ind w:left="135"/>
              <w:rPr>
                <w:lang w:val="ru-RU"/>
              </w:rPr>
            </w:pPr>
            <w:r w:rsidRPr="001774AF">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1774AF">
                <w:rPr>
                  <w:rFonts w:ascii="Times New Roman" w:hAnsi="Times New Roman"/>
                  <w:color w:val="0000FF"/>
                  <w:u w:val="single"/>
                  <w:lang w:val="ru-RU"/>
                </w:rPr>
                <w:t>://</w:t>
              </w:r>
              <w:r>
                <w:rPr>
                  <w:rFonts w:ascii="Times New Roman" w:hAnsi="Times New Roman"/>
                  <w:color w:val="0000FF"/>
                  <w:u w:val="single"/>
                </w:rPr>
                <w:t>m</w:t>
              </w:r>
              <w:r w:rsidRPr="001774AF">
                <w:rPr>
                  <w:rFonts w:ascii="Times New Roman" w:hAnsi="Times New Roman"/>
                  <w:color w:val="0000FF"/>
                  <w:u w:val="single"/>
                  <w:lang w:val="ru-RU"/>
                </w:rPr>
                <w:t>.</w:t>
              </w:r>
              <w:r>
                <w:rPr>
                  <w:rFonts w:ascii="Times New Roman" w:hAnsi="Times New Roman"/>
                  <w:color w:val="0000FF"/>
                  <w:u w:val="single"/>
                </w:rPr>
                <w:t>edsoo</w:t>
              </w:r>
              <w:r w:rsidRPr="001774AF">
                <w:rPr>
                  <w:rFonts w:ascii="Times New Roman" w:hAnsi="Times New Roman"/>
                  <w:color w:val="0000FF"/>
                  <w:u w:val="single"/>
                  <w:lang w:val="ru-RU"/>
                </w:rPr>
                <w:t>.</w:t>
              </w:r>
              <w:r>
                <w:rPr>
                  <w:rFonts w:ascii="Times New Roman" w:hAnsi="Times New Roman"/>
                  <w:color w:val="0000FF"/>
                  <w:u w:val="single"/>
                </w:rPr>
                <w:t>ru</w:t>
              </w:r>
              <w:r w:rsidRPr="001774AF">
                <w:rPr>
                  <w:rFonts w:ascii="Times New Roman" w:hAnsi="Times New Roman"/>
                  <w:color w:val="0000FF"/>
                  <w:u w:val="single"/>
                  <w:lang w:val="ru-RU"/>
                </w:rPr>
                <w:t>/0</w:t>
              </w:r>
              <w:r>
                <w:rPr>
                  <w:rFonts w:ascii="Times New Roman" w:hAnsi="Times New Roman"/>
                  <w:color w:val="0000FF"/>
                  <w:u w:val="single"/>
                </w:rPr>
                <w:t>d</w:t>
              </w:r>
              <w:r w:rsidRPr="001774AF">
                <w:rPr>
                  <w:rFonts w:ascii="Times New Roman" w:hAnsi="Times New Roman"/>
                  <w:color w:val="0000FF"/>
                  <w:u w:val="single"/>
                  <w:lang w:val="ru-RU"/>
                </w:rPr>
                <w:t>94</w:t>
              </w:r>
              <w:r>
                <w:rPr>
                  <w:rFonts w:ascii="Times New Roman" w:hAnsi="Times New Roman"/>
                  <w:color w:val="0000FF"/>
                  <w:u w:val="single"/>
                </w:rPr>
                <w:t>afbb</w:t>
              </w:r>
            </w:hyperlink>
          </w:p>
        </w:tc>
      </w:tr>
      <w:tr w:rsidR="00AF1BDF" w:rsidRPr="001774AF">
        <w:trPr>
          <w:trHeight w:val="144"/>
          <w:tblCellSpacing w:w="20" w:type="nil"/>
        </w:trPr>
        <w:tc>
          <w:tcPr>
            <w:tcW w:w="420" w:type="dxa"/>
            <w:tcMar>
              <w:top w:w="50" w:type="dxa"/>
              <w:left w:w="100" w:type="dxa"/>
            </w:tcMar>
            <w:vAlign w:val="center"/>
          </w:tcPr>
          <w:p w:rsidR="00AF1BDF" w:rsidRDefault="00C026CE">
            <w:pPr>
              <w:spacing w:after="0"/>
            </w:pPr>
            <w:r>
              <w:rPr>
                <w:rFonts w:ascii="Times New Roman" w:hAnsi="Times New Roman"/>
                <w:color w:val="000000"/>
                <w:sz w:val="24"/>
              </w:rPr>
              <w:t>13</w:t>
            </w:r>
          </w:p>
        </w:tc>
        <w:tc>
          <w:tcPr>
            <w:tcW w:w="3960" w:type="dxa"/>
            <w:tcMar>
              <w:top w:w="50" w:type="dxa"/>
              <w:left w:w="100" w:type="dxa"/>
            </w:tcMar>
            <w:vAlign w:val="center"/>
          </w:tcPr>
          <w:p w:rsidR="00AF1BDF" w:rsidRPr="001774AF" w:rsidRDefault="00C026CE">
            <w:pPr>
              <w:spacing w:after="0"/>
              <w:ind w:left="135"/>
              <w:rPr>
                <w:lang w:val="ru-RU"/>
              </w:rPr>
            </w:pPr>
            <w:r w:rsidRPr="001774AF">
              <w:rPr>
                <w:rFonts w:ascii="Times New Roman" w:hAnsi="Times New Roman"/>
                <w:color w:val="000000"/>
                <w:sz w:val="24"/>
                <w:lang w:val="ru-RU"/>
              </w:rPr>
              <w:t>Здоровый образ жизни. Правильное и сбалансированное питание</w:t>
            </w:r>
          </w:p>
        </w:tc>
        <w:tc>
          <w:tcPr>
            <w:tcW w:w="728" w:type="dxa"/>
            <w:tcMar>
              <w:top w:w="50" w:type="dxa"/>
              <w:left w:w="100" w:type="dxa"/>
            </w:tcMar>
            <w:vAlign w:val="center"/>
          </w:tcPr>
          <w:p w:rsidR="00AF1BDF" w:rsidRDefault="00C026CE">
            <w:pPr>
              <w:spacing w:after="0"/>
              <w:ind w:left="135"/>
              <w:jc w:val="center"/>
            </w:pPr>
            <w:r w:rsidRPr="001774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AF1BDF" w:rsidRDefault="00AF1BDF">
            <w:pPr>
              <w:spacing w:after="0"/>
              <w:ind w:left="135"/>
              <w:jc w:val="center"/>
            </w:pPr>
          </w:p>
        </w:tc>
        <w:tc>
          <w:tcPr>
            <w:tcW w:w="1517" w:type="dxa"/>
            <w:tcMar>
              <w:top w:w="50" w:type="dxa"/>
              <w:left w:w="100" w:type="dxa"/>
            </w:tcMar>
            <w:vAlign w:val="center"/>
          </w:tcPr>
          <w:p w:rsidR="00AF1BDF" w:rsidRDefault="00AF1BDF">
            <w:pPr>
              <w:spacing w:after="0"/>
              <w:ind w:left="135"/>
              <w:jc w:val="center"/>
            </w:pPr>
          </w:p>
        </w:tc>
        <w:tc>
          <w:tcPr>
            <w:tcW w:w="1060" w:type="dxa"/>
            <w:tcMar>
              <w:top w:w="50" w:type="dxa"/>
              <w:left w:w="100" w:type="dxa"/>
            </w:tcMar>
            <w:vAlign w:val="center"/>
          </w:tcPr>
          <w:p w:rsidR="00AF1BDF" w:rsidRDefault="00AF1BDF">
            <w:pPr>
              <w:spacing w:after="0"/>
              <w:ind w:left="135"/>
            </w:pPr>
          </w:p>
        </w:tc>
        <w:tc>
          <w:tcPr>
            <w:tcW w:w="1858" w:type="dxa"/>
            <w:tcMar>
              <w:top w:w="50" w:type="dxa"/>
              <w:left w:w="100" w:type="dxa"/>
            </w:tcMar>
            <w:vAlign w:val="center"/>
          </w:tcPr>
          <w:p w:rsidR="00AF1BDF" w:rsidRPr="001774AF" w:rsidRDefault="00C026CE">
            <w:pPr>
              <w:spacing w:after="0"/>
              <w:ind w:left="135"/>
              <w:rPr>
                <w:lang w:val="ru-RU"/>
              </w:rPr>
            </w:pPr>
            <w:r w:rsidRPr="001774AF">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1774AF">
                <w:rPr>
                  <w:rFonts w:ascii="Times New Roman" w:hAnsi="Times New Roman"/>
                  <w:color w:val="0000FF"/>
                  <w:u w:val="single"/>
                  <w:lang w:val="ru-RU"/>
                </w:rPr>
                <w:t>://</w:t>
              </w:r>
              <w:r>
                <w:rPr>
                  <w:rFonts w:ascii="Times New Roman" w:hAnsi="Times New Roman"/>
                  <w:color w:val="0000FF"/>
                  <w:u w:val="single"/>
                </w:rPr>
                <w:t>m</w:t>
              </w:r>
              <w:r w:rsidRPr="001774AF">
                <w:rPr>
                  <w:rFonts w:ascii="Times New Roman" w:hAnsi="Times New Roman"/>
                  <w:color w:val="0000FF"/>
                  <w:u w:val="single"/>
                  <w:lang w:val="ru-RU"/>
                </w:rPr>
                <w:t>.</w:t>
              </w:r>
              <w:r>
                <w:rPr>
                  <w:rFonts w:ascii="Times New Roman" w:hAnsi="Times New Roman"/>
                  <w:color w:val="0000FF"/>
                  <w:u w:val="single"/>
                </w:rPr>
                <w:t>edsoo</w:t>
              </w:r>
              <w:r w:rsidRPr="001774AF">
                <w:rPr>
                  <w:rFonts w:ascii="Times New Roman" w:hAnsi="Times New Roman"/>
                  <w:color w:val="0000FF"/>
                  <w:u w:val="single"/>
                  <w:lang w:val="ru-RU"/>
                </w:rPr>
                <w:t>.</w:t>
              </w:r>
              <w:r>
                <w:rPr>
                  <w:rFonts w:ascii="Times New Roman" w:hAnsi="Times New Roman"/>
                  <w:color w:val="0000FF"/>
                  <w:u w:val="single"/>
                </w:rPr>
                <w:t>ru</w:t>
              </w:r>
              <w:r w:rsidRPr="001774AF">
                <w:rPr>
                  <w:rFonts w:ascii="Times New Roman" w:hAnsi="Times New Roman"/>
                  <w:color w:val="0000FF"/>
                  <w:u w:val="single"/>
                  <w:lang w:val="ru-RU"/>
                </w:rPr>
                <w:t>/41</w:t>
              </w:r>
              <w:r>
                <w:rPr>
                  <w:rFonts w:ascii="Times New Roman" w:hAnsi="Times New Roman"/>
                  <w:color w:val="0000FF"/>
                  <w:u w:val="single"/>
                </w:rPr>
                <w:t>ece</w:t>
              </w:r>
              <w:r w:rsidRPr="001774AF">
                <w:rPr>
                  <w:rFonts w:ascii="Times New Roman" w:hAnsi="Times New Roman"/>
                  <w:color w:val="0000FF"/>
                  <w:u w:val="single"/>
                  <w:lang w:val="ru-RU"/>
                </w:rPr>
                <w:t>32</w:t>
              </w:r>
              <w:r>
                <w:rPr>
                  <w:rFonts w:ascii="Times New Roman" w:hAnsi="Times New Roman"/>
                  <w:color w:val="0000FF"/>
                  <w:u w:val="single"/>
                </w:rPr>
                <w:t>e</w:t>
              </w:r>
            </w:hyperlink>
          </w:p>
        </w:tc>
      </w:tr>
      <w:tr w:rsidR="00AF1BDF" w:rsidRPr="001774AF">
        <w:trPr>
          <w:trHeight w:val="144"/>
          <w:tblCellSpacing w:w="20" w:type="nil"/>
        </w:trPr>
        <w:tc>
          <w:tcPr>
            <w:tcW w:w="420" w:type="dxa"/>
            <w:tcMar>
              <w:top w:w="50" w:type="dxa"/>
              <w:left w:w="100" w:type="dxa"/>
            </w:tcMar>
            <w:vAlign w:val="center"/>
          </w:tcPr>
          <w:p w:rsidR="00AF1BDF" w:rsidRDefault="00C026CE">
            <w:pPr>
              <w:spacing w:after="0"/>
            </w:pPr>
            <w:r>
              <w:rPr>
                <w:rFonts w:ascii="Times New Roman" w:hAnsi="Times New Roman"/>
                <w:color w:val="000000"/>
                <w:sz w:val="24"/>
              </w:rPr>
              <w:t>14</w:t>
            </w:r>
          </w:p>
        </w:tc>
        <w:tc>
          <w:tcPr>
            <w:tcW w:w="3960" w:type="dxa"/>
            <w:tcMar>
              <w:top w:w="50" w:type="dxa"/>
              <w:left w:w="100" w:type="dxa"/>
            </w:tcMar>
            <w:vAlign w:val="center"/>
          </w:tcPr>
          <w:p w:rsidR="00AF1BDF" w:rsidRPr="001774AF" w:rsidRDefault="00C026CE">
            <w:pPr>
              <w:spacing w:after="0"/>
              <w:ind w:left="135"/>
              <w:rPr>
                <w:lang w:val="ru-RU"/>
              </w:rPr>
            </w:pPr>
            <w:r w:rsidRPr="001774AF">
              <w:rPr>
                <w:rFonts w:ascii="Times New Roman" w:hAnsi="Times New Roman"/>
                <w:color w:val="000000"/>
                <w:sz w:val="24"/>
                <w:lang w:val="ru-RU"/>
              </w:rPr>
              <w:t>Здоровый образ жизни. Правильное и сбалансированное питание</w:t>
            </w:r>
          </w:p>
        </w:tc>
        <w:tc>
          <w:tcPr>
            <w:tcW w:w="728" w:type="dxa"/>
            <w:tcMar>
              <w:top w:w="50" w:type="dxa"/>
              <w:left w:w="100" w:type="dxa"/>
            </w:tcMar>
            <w:vAlign w:val="center"/>
          </w:tcPr>
          <w:p w:rsidR="00AF1BDF" w:rsidRDefault="00C026CE">
            <w:pPr>
              <w:spacing w:after="0"/>
              <w:ind w:left="135"/>
              <w:jc w:val="center"/>
            </w:pPr>
            <w:r w:rsidRPr="001774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AF1BDF" w:rsidRDefault="00AF1BDF">
            <w:pPr>
              <w:spacing w:after="0"/>
              <w:ind w:left="135"/>
              <w:jc w:val="center"/>
            </w:pPr>
          </w:p>
        </w:tc>
        <w:tc>
          <w:tcPr>
            <w:tcW w:w="1517" w:type="dxa"/>
            <w:tcMar>
              <w:top w:w="50" w:type="dxa"/>
              <w:left w:w="100" w:type="dxa"/>
            </w:tcMar>
            <w:vAlign w:val="center"/>
          </w:tcPr>
          <w:p w:rsidR="00AF1BDF" w:rsidRDefault="00AF1BDF">
            <w:pPr>
              <w:spacing w:after="0"/>
              <w:ind w:left="135"/>
              <w:jc w:val="center"/>
            </w:pPr>
          </w:p>
        </w:tc>
        <w:tc>
          <w:tcPr>
            <w:tcW w:w="1060" w:type="dxa"/>
            <w:tcMar>
              <w:top w:w="50" w:type="dxa"/>
              <w:left w:w="100" w:type="dxa"/>
            </w:tcMar>
            <w:vAlign w:val="center"/>
          </w:tcPr>
          <w:p w:rsidR="00AF1BDF" w:rsidRDefault="00AF1BDF">
            <w:pPr>
              <w:spacing w:after="0"/>
              <w:ind w:left="135"/>
            </w:pPr>
          </w:p>
        </w:tc>
        <w:tc>
          <w:tcPr>
            <w:tcW w:w="1858" w:type="dxa"/>
            <w:tcMar>
              <w:top w:w="50" w:type="dxa"/>
              <w:left w:w="100" w:type="dxa"/>
            </w:tcMar>
            <w:vAlign w:val="center"/>
          </w:tcPr>
          <w:p w:rsidR="00AF1BDF" w:rsidRPr="001774AF" w:rsidRDefault="00C026CE">
            <w:pPr>
              <w:spacing w:after="0"/>
              <w:ind w:left="135"/>
              <w:rPr>
                <w:lang w:val="ru-RU"/>
              </w:rPr>
            </w:pPr>
            <w:r w:rsidRPr="001774AF">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1774AF">
                <w:rPr>
                  <w:rFonts w:ascii="Times New Roman" w:hAnsi="Times New Roman"/>
                  <w:color w:val="0000FF"/>
                  <w:u w:val="single"/>
                  <w:lang w:val="ru-RU"/>
                </w:rPr>
                <w:t>://</w:t>
              </w:r>
              <w:r>
                <w:rPr>
                  <w:rFonts w:ascii="Times New Roman" w:hAnsi="Times New Roman"/>
                  <w:color w:val="0000FF"/>
                  <w:u w:val="single"/>
                </w:rPr>
                <w:t>m</w:t>
              </w:r>
              <w:r w:rsidRPr="001774AF">
                <w:rPr>
                  <w:rFonts w:ascii="Times New Roman" w:hAnsi="Times New Roman"/>
                  <w:color w:val="0000FF"/>
                  <w:u w:val="single"/>
                  <w:lang w:val="ru-RU"/>
                </w:rPr>
                <w:t>.</w:t>
              </w:r>
              <w:r>
                <w:rPr>
                  <w:rFonts w:ascii="Times New Roman" w:hAnsi="Times New Roman"/>
                  <w:color w:val="0000FF"/>
                  <w:u w:val="single"/>
                </w:rPr>
                <w:t>edsoo</w:t>
              </w:r>
              <w:r w:rsidRPr="001774AF">
                <w:rPr>
                  <w:rFonts w:ascii="Times New Roman" w:hAnsi="Times New Roman"/>
                  <w:color w:val="0000FF"/>
                  <w:u w:val="single"/>
                  <w:lang w:val="ru-RU"/>
                </w:rPr>
                <w:t>.</w:t>
              </w:r>
              <w:r>
                <w:rPr>
                  <w:rFonts w:ascii="Times New Roman" w:hAnsi="Times New Roman"/>
                  <w:color w:val="0000FF"/>
                  <w:u w:val="single"/>
                </w:rPr>
                <w:t>ru</w:t>
              </w:r>
              <w:r w:rsidRPr="001774AF">
                <w:rPr>
                  <w:rFonts w:ascii="Times New Roman" w:hAnsi="Times New Roman"/>
                  <w:color w:val="0000FF"/>
                  <w:u w:val="single"/>
                  <w:lang w:val="ru-RU"/>
                </w:rPr>
                <w:t>/</w:t>
              </w:r>
              <w:r>
                <w:rPr>
                  <w:rFonts w:ascii="Times New Roman" w:hAnsi="Times New Roman"/>
                  <w:color w:val="0000FF"/>
                  <w:u w:val="single"/>
                </w:rPr>
                <w:t>c</w:t>
              </w:r>
              <w:r w:rsidRPr="001774AF">
                <w:rPr>
                  <w:rFonts w:ascii="Times New Roman" w:hAnsi="Times New Roman"/>
                  <w:color w:val="0000FF"/>
                  <w:u w:val="single"/>
                  <w:lang w:val="ru-RU"/>
                </w:rPr>
                <w:t>9</w:t>
              </w:r>
              <w:r>
                <w:rPr>
                  <w:rFonts w:ascii="Times New Roman" w:hAnsi="Times New Roman"/>
                  <w:color w:val="0000FF"/>
                  <w:u w:val="single"/>
                </w:rPr>
                <w:t>e</w:t>
              </w:r>
              <w:r w:rsidRPr="001774AF">
                <w:rPr>
                  <w:rFonts w:ascii="Times New Roman" w:hAnsi="Times New Roman"/>
                  <w:color w:val="0000FF"/>
                  <w:u w:val="single"/>
                  <w:lang w:val="ru-RU"/>
                </w:rPr>
                <w:t>25</w:t>
              </w:r>
              <w:r>
                <w:rPr>
                  <w:rFonts w:ascii="Times New Roman" w:hAnsi="Times New Roman"/>
                  <w:color w:val="0000FF"/>
                  <w:u w:val="single"/>
                </w:rPr>
                <w:t>e</w:t>
              </w:r>
              <w:r w:rsidRPr="001774AF">
                <w:rPr>
                  <w:rFonts w:ascii="Times New Roman" w:hAnsi="Times New Roman"/>
                  <w:color w:val="0000FF"/>
                  <w:u w:val="single"/>
                  <w:lang w:val="ru-RU"/>
                </w:rPr>
                <w:t>52</w:t>
              </w:r>
            </w:hyperlink>
          </w:p>
        </w:tc>
      </w:tr>
      <w:tr w:rsidR="00AF1BDF" w:rsidRPr="001774AF">
        <w:trPr>
          <w:trHeight w:val="144"/>
          <w:tblCellSpacing w:w="20" w:type="nil"/>
        </w:trPr>
        <w:tc>
          <w:tcPr>
            <w:tcW w:w="420" w:type="dxa"/>
            <w:tcMar>
              <w:top w:w="50" w:type="dxa"/>
              <w:left w:w="100" w:type="dxa"/>
            </w:tcMar>
            <w:vAlign w:val="center"/>
          </w:tcPr>
          <w:p w:rsidR="00AF1BDF" w:rsidRDefault="00C026CE">
            <w:pPr>
              <w:spacing w:after="0"/>
            </w:pPr>
            <w:r>
              <w:rPr>
                <w:rFonts w:ascii="Times New Roman" w:hAnsi="Times New Roman"/>
                <w:color w:val="000000"/>
                <w:sz w:val="24"/>
              </w:rPr>
              <w:t>15</w:t>
            </w:r>
          </w:p>
        </w:tc>
        <w:tc>
          <w:tcPr>
            <w:tcW w:w="3960" w:type="dxa"/>
            <w:tcMar>
              <w:top w:w="50" w:type="dxa"/>
              <w:left w:w="100" w:type="dxa"/>
            </w:tcMar>
            <w:vAlign w:val="center"/>
          </w:tcPr>
          <w:p w:rsidR="00AF1BDF" w:rsidRPr="001774AF" w:rsidRDefault="00C026CE">
            <w:pPr>
              <w:spacing w:after="0"/>
              <w:ind w:left="135"/>
              <w:rPr>
                <w:lang w:val="ru-RU"/>
              </w:rPr>
            </w:pPr>
            <w:r w:rsidRPr="001774AF">
              <w:rPr>
                <w:rFonts w:ascii="Times New Roman" w:hAnsi="Times New Roman"/>
                <w:color w:val="000000"/>
                <w:sz w:val="24"/>
                <w:lang w:val="ru-RU"/>
              </w:rPr>
              <w:t>Здоровый образ жизни. Лечебная диета</w:t>
            </w:r>
          </w:p>
        </w:tc>
        <w:tc>
          <w:tcPr>
            <w:tcW w:w="728" w:type="dxa"/>
            <w:tcMar>
              <w:top w:w="50" w:type="dxa"/>
              <w:left w:w="100" w:type="dxa"/>
            </w:tcMar>
            <w:vAlign w:val="center"/>
          </w:tcPr>
          <w:p w:rsidR="00AF1BDF" w:rsidRDefault="00C026CE">
            <w:pPr>
              <w:spacing w:after="0"/>
              <w:ind w:left="135"/>
              <w:jc w:val="center"/>
            </w:pPr>
            <w:r w:rsidRPr="001774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AF1BDF" w:rsidRDefault="00AF1BDF">
            <w:pPr>
              <w:spacing w:after="0"/>
              <w:ind w:left="135"/>
              <w:jc w:val="center"/>
            </w:pPr>
          </w:p>
        </w:tc>
        <w:tc>
          <w:tcPr>
            <w:tcW w:w="1517" w:type="dxa"/>
            <w:tcMar>
              <w:top w:w="50" w:type="dxa"/>
              <w:left w:w="100" w:type="dxa"/>
            </w:tcMar>
            <w:vAlign w:val="center"/>
          </w:tcPr>
          <w:p w:rsidR="00AF1BDF" w:rsidRDefault="00AF1BDF">
            <w:pPr>
              <w:spacing w:after="0"/>
              <w:ind w:left="135"/>
              <w:jc w:val="center"/>
            </w:pPr>
          </w:p>
        </w:tc>
        <w:tc>
          <w:tcPr>
            <w:tcW w:w="1060" w:type="dxa"/>
            <w:tcMar>
              <w:top w:w="50" w:type="dxa"/>
              <w:left w:w="100" w:type="dxa"/>
            </w:tcMar>
            <w:vAlign w:val="center"/>
          </w:tcPr>
          <w:p w:rsidR="00AF1BDF" w:rsidRDefault="00AF1BDF">
            <w:pPr>
              <w:spacing w:after="0"/>
              <w:ind w:left="135"/>
            </w:pPr>
          </w:p>
        </w:tc>
        <w:tc>
          <w:tcPr>
            <w:tcW w:w="1858" w:type="dxa"/>
            <w:tcMar>
              <w:top w:w="50" w:type="dxa"/>
              <w:left w:w="100" w:type="dxa"/>
            </w:tcMar>
            <w:vAlign w:val="center"/>
          </w:tcPr>
          <w:p w:rsidR="00AF1BDF" w:rsidRPr="001774AF" w:rsidRDefault="00C026CE">
            <w:pPr>
              <w:spacing w:after="0"/>
              <w:ind w:left="135"/>
              <w:rPr>
                <w:lang w:val="ru-RU"/>
              </w:rPr>
            </w:pPr>
            <w:r w:rsidRPr="001774AF">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1774AF">
                <w:rPr>
                  <w:rFonts w:ascii="Times New Roman" w:hAnsi="Times New Roman"/>
                  <w:color w:val="0000FF"/>
                  <w:u w:val="single"/>
                  <w:lang w:val="ru-RU"/>
                </w:rPr>
                <w:t>://</w:t>
              </w:r>
              <w:r>
                <w:rPr>
                  <w:rFonts w:ascii="Times New Roman" w:hAnsi="Times New Roman"/>
                  <w:color w:val="0000FF"/>
                  <w:u w:val="single"/>
                </w:rPr>
                <w:t>m</w:t>
              </w:r>
              <w:r w:rsidRPr="001774AF">
                <w:rPr>
                  <w:rFonts w:ascii="Times New Roman" w:hAnsi="Times New Roman"/>
                  <w:color w:val="0000FF"/>
                  <w:u w:val="single"/>
                  <w:lang w:val="ru-RU"/>
                </w:rPr>
                <w:t>.</w:t>
              </w:r>
              <w:r>
                <w:rPr>
                  <w:rFonts w:ascii="Times New Roman" w:hAnsi="Times New Roman"/>
                  <w:color w:val="0000FF"/>
                  <w:u w:val="single"/>
                </w:rPr>
                <w:t>edsoo</w:t>
              </w:r>
              <w:r w:rsidRPr="001774AF">
                <w:rPr>
                  <w:rFonts w:ascii="Times New Roman" w:hAnsi="Times New Roman"/>
                  <w:color w:val="0000FF"/>
                  <w:u w:val="single"/>
                  <w:lang w:val="ru-RU"/>
                </w:rPr>
                <w:t>.</w:t>
              </w:r>
              <w:r>
                <w:rPr>
                  <w:rFonts w:ascii="Times New Roman" w:hAnsi="Times New Roman"/>
                  <w:color w:val="0000FF"/>
                  <w:u w:val="single"/>
                </w:rPr>
                <w:t>ru</w:t>
              </w:r>
              <w:r w:rsidRPr="001774AF">
                <w:rPr>
                  <w:rFonts w:ascii="Times New Roman" w:hAnsi="Times New Roman"/>
                  <w:color w:val="0000FF"/>
                  <w:u w:val="single"/>
                  <w:lang w:val="ru-RU"/>
                </w:rPr>
                <w:t>/</w:t>
              </w:r>
              <w:r>
                <w:rPr>
                  <w:rFonts w:ascii="Times New Roman" w:hAnsi="Times New Roman"/>
                  <w:color w:val="0000FF"/>
                  <w:u w:val="single"/>
                </w:rPr>
                <w:t>ff</w:t>
              </w:r>
              <w:r w:rsidRPr="001774AF">
                <w:rPr>
                  <w:rFonts w:ascii="Times New Roman" w:hAnsi="Times New Roman"/>
                  <w:color w:val="0000FF"/>
                  <w:u w:val="single"/>
                  <w:lang w:val="ru-RU"/>
                </w:rPr>
                <w:t>9865</w:t>
              </w:r>
              <w:r>
                <w:rPr>
                  <w:rFonts w:ascii="Times New Roman" w:hAnsi="Times New Roman"/>
                  <w:color w:val="0000FF"/>
                  <w:u w:val="single"/>
                </w:rPr>
                <w:t>ba</w:t>
              </w:r>
            </w:hyperlink>
          </w:p>
        </w:tc>
      </w:tr>
      <w:tr w:rsidR="00AF1BDF" w:rsidRPr="001774AF">
        <w:trPr>
          <w:trHeight w:val="144"/>
          <w:tblCellSpacing w:w="20" w:type="nil"/>
        </w:trPr>
        <w:tc>
          <w:tcPr>
            <w:tcW w:w="420" w:type="dxa"/>
            <w:tcMar>
              <w:top w:w="50" w:type="dxa"/>
              <w:left w:w="100" w:type="dxa"/>
            </w:tcMar>
            <w:vAlign w:val="center"/>
          </w:tcPr>
          <w:p w:rsidR="00AF1BDF" w:rsidRDefault="00C026CE">
            <w:pPr>
              <w:spacing w:after="0"/>
            </w:pPr>
            <w:r>
              <w:rPr>
                <w:rFonts w:ascii="Times New Roman" w:hAnsi="Times New Roman"/>
                <w:color w:val="000000"/>
                <w:sz w:val="24"/>
              </w:rPr>
              <w:t>16</w:t>
            </w:r>
          </w:p>
        </w:tc>
        <w:tc>
          <w:tcPr>
            <w:tcW w:w="3960" w:type="dxa"/>
            <w:tcMar>
              <w:top w:w="50" w:type="dxa"/>
              <w:left w:w="100" w:type="dxa"/>
            </w:tcMar>
            <w:vAlign w:val="center"/>
          </w:tcPr>
          <w:p w:rsidR="00AF1BDF" w:rsidRPr="001774AF" w:rsidRDefault="00C026CE">
            <w:pPr>
              <w:spacing w:after="0"/>
              <w:ind w:left="135"/>
              <w:rPr>
                <w:lang w:val="ru-RU"/>
              </w:rPr>
            </w:pPr>
            <w:r w:rsidRPr="001774AF">
              <w:rPr>
                <w:rFonts w:ascii="Times New Roman" w:hAnsi="Times New Roman"/>
                <w:color w:val="000000"/>
                <w:sz w:val="24"/>
                <w:lang w:val="ru-RU"/>
              </w:rPr>
              <w:t>Проблемы со здоровьем. Самочувствие. Отказ от вредных привычек</w:t>
            </w:r>
          </w:p>
        </w:tc>
        <w:tc>
          <w:tcPr>
            <w:tcW w:w="728" w:type="dxa"/>
            <w:tcMar>
              <w:top w:w="50" w:type="dxa"/>
              <w:left w:w="100" w:type="dxa"/>
            </w:tcMar>
            <w:vAlign w:val="center"/>
          </w:tcPr>
          <w:p w:rsidR="00AF1BDF" w:rsidRDefault="00C026CE">
            <w:pPr>
              <w:spacing w:after="0"/>
              <w:ind w:left="135"/>
              <w:jc w:val="center"/>
            </w:pPr>
            <w:r w:rsidRPr="001774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AF1BDF" w:rsidRDefault="00AF1BDF">
            <w:pPr>
              <w:spacing w:after="0"/>
              <w:ind w:left="135"/>
              <w:jc w:val="center"/>
            </w:pPr>
          </w:p>
        </w:tc>
        <w:tc>
          <w:tcPr>
            <w:tcW w:w="1517" w:type="dxa"/>
            <w:tcMar>
              <w:top w:w="50" w:type="dxa"/>
              <w:left w:w="100" w:type="dxa"/>
            </w:tcMar>
            <w:vAlign w:val="center"/>
          </w:tcPr>
          <w:p w:rsidR="00AF1BDF" w:rsidRDefault="00AF1BDF">
            <w:pPr>
              <w:spacing w:after="0"/>
              <w:ind w:left="135"/>
              <w:jc w:val="center"/>
            </w:pPr>
          </w:p>
        </w:tc>
        <w:tc>
          <w:tcPr>
            <w:tcW w:w="1060" w:type="dxa"/>
            <w:tcMar>
              <w:top w:w="50" w:type="dxa"/>
              <w:left w:w="100" w:type="dxa"/>
            </w:tcMar>
            <w:vAlign w:val="center"/>
          </w:tcPr>
          <w:p w:rsidR="00AF1BDF" w:rsidRDefault="00AF1BDF">
            <w:pPr>
              <w:spacing w:after="0"/>
              <w:ind w:left="135"/>
            </w:pPr>
          </w:p>
        </w:tc>
        <w:tc>
          <w:tcPr>
            <w:tcW w:w="1858" w:type="dxa"/>
            <w:tcMar>
              <w:top w:w="50" w:type="dxa"/>
              <w:left w:w="100" w:type="dxa"/>
            </w:tcMar>
            <w:vAlign w:val="center"/>
          </w:tcPr>
          <w:p w:rsidR="00AF1BDF" w:rsidRPr="001774AF" w:rsidRDefault="00C026CE">
            <w:pPr>
              <w:spacing w:after="0"/>
              <w:ind w:left="135"/>
              <w:rPr>
                <w:lang w:val="ru-RU"/>
              </w:rPr>
            </w:pPr>
            <w:r w:rsidRPr="001774AF">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1774AF">
                <w:rPr>
                  <w:rFonts w:ascii="Times New Roman" w:hAnsi="Times New Roman"/>
                  <w:color w:val="0000FF"/>
                  <w:u w:val="single"/>
                  <w:lang w:val="ru-RU"/>
                </w:rPr>
                <w:t>://</w:t>
              </w:r>
              <w:r>
                <w:rPr>
                  <w:rFonts w:ascii="Times New Roman" w:hAnsi="Times New Roman"/>
                  <w:color w:val="0000FF"/>
                  <w:u w:val="single"/>
                </w:rPr>
                <w:t>m</w:t>
              </w:r>
              <w:r w:rsidRPr="001774AF">
                <w:rPr>
                  <w:rFonts w:ascii="Times New Roman" w:hAnsi="Times New Roman"/>
                  <w:color w:val="0000FF"/>
                  <w:u w:val="single"/>
                  <w:lang w:val="ru-RU"/>
                </w:rPr>
                <w:t>.</w:t>
              </w:r>
              <w:r>
                <w:rPr>
                  <w:rFonts w:ascii="Times New Roman" w:hAnsi="Times New Roman"/>
                  <w:color w:val="0000FF"/>
                  <w:u w:val="single"/>
                </w:rPr>
                <w:t>edsoo</w:t>
              </w:r>
              <w:r w:rsidRPr="001774AF">
                <w:rPr>
                  <w:rFonts w:ascii="Times New Roman" w:hAnsi="Times New Roman"/>
                  <w:color w:val="0000FF"/>
                  <w:u w:val="single"/>
                  <w:lang w:val="ru-RU"/>
                </w:rPr>
                <w:t>.</w:t>
              </w:r>
              <w:r>
                <w:rPr>
                  <w:rFonts w:ascii="Times New Roman" w:hAnsi="Times New Roman"/>
                  <w:color w:val="0000FF"/>
                  <w:u w:val="single"/>
                </w:rPr>
                <w:t>ru</w:t>
              </w:r>
              <w:r w:rsidRPr="001774AF">
                <w:rPr>
                  <w:rFonts w:ascii="Times New Roman" w:hAnsi="Times New Roman"/>
                  <w:color w:val="0000FF"/>
                  <w:u w:val="single"/>
                  <w:lang w:val="ru-RU"/>
                </w:rPr>
                <w:t>/052</w:t>
              </w:r>
              <w:r>
                <w:rPr>
                  <w:rFonts w:ascii="Times New Roman" w:hAnsi="Times New Roman"/>
                  <w:color w:val="0000FF"/>
                  <w:u w:val="single"/>
                </w:rPr>
                <w:t>c</w:t>
              </w:r>
              <w:r w:rsidRPr="001774AF">
                <w:rPr>
                  <w:rFonts w:ascii="Times New Roman" w:hAnsi="Times New Roman"/>
                  <w:color w:val="0000FF"/>
                  <w:u w:val="single"/>
                  <w:lang w:val="ru-RU"/>
                </w:rPr>
                <w:t>684</w:t>
              </w:r>
              <w:r>
                <w:rPr>
                  <w:rFonts w:ascii="Times New Roman" w:hAnsi="Times New Roman"/>
                  <w:color w:val="0000FF"/>
                  <w:u w:val="single"/>
                </w:rPr>
                <w:t>c</w:t>
              </w:r>
            </w:hyperlink>
          </w:p>
        </w:tc>
      </w:tr>
      <w:tr w:rsidR="00AF1BDF" w:rsidRPr="001774AF">
        <w:trPr>
          <w:trHeight w:val="144"/>
          <w:tblCellSpacing w:w="20" w:type="nil"/>
        </w:trPr>
        <w:tc>
          <w:tcPr>
            <w:tcW w:w="420" w:type="dxa"/>
            <w:tcMar>
              <w:top w:w="50" w:type="dxa"/>
              <w:left w:w="100" w:type="dxa"/>
            </w:tcMar>
            <w:vAlign w:val="center"/>
          </w:tcPr>
          <w:p w:rsidR="00AF1BDF" w:rsidRDefault="00C026CE">
            <w:pPr>
              <w:spacing w:after="0"/>
            </w:pPr>
            <w:r>
              <w:rPr>
                <w:rFonts w:ascii="Times New Roman" w:hAnsi="Times New Roman"/>
                <w:color w:val="000000"/>
                <w:sz w:val="24"/>
              </w:rPr>
              <w:t>17</w:t>
            </w:r>
          </w:p>
        </w:tc>
        <w:tc>
          <w:tcPr>
            <w:tcW w:w="3960" w:type="dxa"/>
            <w:tcMar>
              <w:top w:w="50" w:type="dxa"/>
              <w:left w:w="100" w:type="dxa"/>
            </w:tcMar>
            <w:vAlign w:val="center"/>
          </w:tcPr>
          <w:p w:rsidR="00AF1BDF" w:rsidRPr="001774AF" w:rsidRDefault="00C026CE">
            <w:pPr>
              <w:spacing w:after="0"/>
              <w:ind w:left="135"/>
              <w:rPr>
                <w:lang w:val="ru-RU"/>
              </w:rPr>
            </w:pPr>
            <w:r w:rsidRPr="001774AF">
              <w:rPr>
                <w:rFonts w:ascii="Times New Roman" w:hAnsi="Times New Roman"/>
                <w:color w:val="000000"/>
                <w:sz w:val="24"/>
                <w:lang w:val="ru-RU"/>
              </w:rPr>
              <w:t>Правильное питание. Питание дома/в ресторане</w:t>
            </w:r>
          </w:p>
        </w:tc>
        <w:tc>
          <w:tcPr>
            <w:tcW w:w="728" w:type="dxa"/>
            <w:tcMar>
              <w:top w:w="50" w:type="dxa"/>
              <w:left w:w="100" w:type="dxa"/>
            </w:tcMar>
            <w:vAlign w:val="center"/>
          </w:tcPr>
          <w:p w:rsidR="00AF1BDF" w:rsidRDefault="00C026CE">
            <w:pPr>
              <w:spacing w:after="0"/>
              <w:ind w:left="135"/>
              <w:jc w:val="center"/>
            </w:pPr>
            <w:r w:rsidRPr="001774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AF1BDF" w:rsidRDefault="00AF1BDF">
            <w:pPr>
              <w:spacing w:after="0"/>
              <w:ind w:left="135"/>
              <w:jc w:val="center"/>
            </w:pPr>
          </w:p>
        </w:tc>
        <w:tc>
          <w:tcPr>
            <w:tcW w:w="1517" w:type="dxa"/>
            <w:tcMar>
              <w:top w:w="50" w:type="dxa"/>
              <w:left w:w="100" w:type="dxa"/>
            </w:tcMar>
            <w:vAlign w:val="center"/>
          </w:tcPr>
          <w:p w:rsidR="00AF1BDF" w:rsidRDefault="00AF1BDF">
            <w:pPr>
              <w:spacing w:after="0"/>
              <w:ind w:left="135"/>
              <w:jc w:val="center"/>
            </w:pPr>
          </w:p>
        </w:tc>
        <w:tc>
          <w:tcPr>
            <w:tcW w:w="1060" w:type="dxa"/>
            <w:tcMar>
              <w:top w:w="50" w:type="dxa"/>
              <w:left w:w="100" w:type="dxa"/>
            </w:tcMar>
            <w:vAlign w:val="center"/>
          </w:tcPr>
          <w:p w:rsidR="00AF1BDF" w:rsidRDefault="00AF1BDF">
            <w:pPr>
              <w:spacing w:after="0"/>
              <w:ind w:left="135"/>
            </w:pPr>
          </w:p>
        </w:tc>
        <w:tc>
          <w:tcPr>
            <w:tcW w:w="1858" w:type="dxa"/>
            <w:tcMar>
              <w:top w:w="50" w:type="dxa"/>
              <w:left w:w="100" w:type="dxa"/>
            </w:tcMar>
            <w:vAlign w:val="center"/>
          </w:tcPr>
          <w:p w:rsidR="00AF1BDF" w:rsidRPr="001774AF" w:rsidRDefault="00C026CE">
            <w:pPr>
              <w:spacing w:after="0"/>
              <w:ind w:left="135"/>
              <w:rPr>
                <w:lang w:val="ru-RU"/>
              </w:rPr>
            </w:pPr>
            <w:r w:rsidRPr="001774AF">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1774AF">
                <w:rPr>
                  <w:rFonts w:ascii="Times New Roman" w:hAnsi="Times New Roman"/>
                  <w:color w:val="0000FF"/>
                  <w:u w:val="single"/>
                  <w:lang w:val="ru-RU"/>
                </w:rPr>
                <w:t>://</w:t>
              </w:r>
              <w:r>
                <w:rPr>
                  <w:rFonts w:ascii="Times New Roman" w:hAnsi="Times New Roman"/>
                  <w:color w:val="0000FF"/>
                  <w:u w:val="single"/>
                </w:rPr>
                <w:t>m</w:t>
              </w:r>
              <w:r w:rsidRPr="001774AF">
                <w:rPr>
                  <w:rFonts w:ascii="Times New Roman" w:hAnsi="Times New Roman"/>
                  <w:color w:val="0000FF"/>
                  <w:u w:val="single"/>
                  <w:lang w:val="ru-RU"/>
                </w:rPr>
                <w:t>.</w:t>
              </w:r>
              <w:r>
                <w:rPr>
                  <w:rFonts w:ascii="Times New Roman" w:hAnsi="Times New Roman"/>
                  <w:color w:val="0000FF"/>
                  <w:u w:val="single"/>
                </w:rPr>
                <w:t>edsoo</w:t>
              </w:r>
              <w:r w:rsidRPr="001774AF">
                <w:rPr>
                  <w:rFonts w:ascii="Times New Roman" w:hAnsi="Times New Roman"/>
                  <w:color w:val="0000FF"/>
                  <w:u w:val="single"/>
                  <w:lang w:val="ru-RU"/>
                </w:rPr>
                <w:t>.</w:t>
              </w:r>
              <w:r>
                <w:rPr>
                  <w:rFonts w:ascii="Times New Roman" w:hAnsi="Times New Roman"/>
                  <w:color w:val="0000FF"/>
                  <w:u w:val="single"/>
                </w:rPr>
                <w:t>ru</w:t>
              </w:r>
              <w:r w:rsidRPr="001774AF">
                <w:rPr>
                  <w:rFonts w:ascii="Times New Roman" w:hAnsi="Times New Roman"/>
                  <w:color w:val="0000FF"/>
                  <w:u w:val="single"/>
                  <w:lang w:val="ru-RU"/>
                </w:rPr>
                <w:t>/8</w:t>
              </w:r>
              <w:r>
                <w:rPr>
                  <w:rFonts w:ascii="Times New Roman" w:hAnsi="Times New Roman"/>
                  <w:color w:val="0000FF"/>
                  <w:u w:val="single"/>
                </w:rPr>
                <w:t>f</w:t>
              </w:r>
              <w:r w:rsidRPr="001774AF">
                <w:rPr>
                  <w:rFonts w:ascii="Times New Roman" w:hAnsi="Times New Roman"/>
                  <w:color w:val="0000FF"/>
                  <w:u w:val="single"/>
                  <w:lang w:val="ru-RU"/>
                </w:rPr>
                <w:t>7</w:t>
              </w:r>
              <w:r>
                <w:rPr>
                  <w:rFonts w:ascii="Times New Roman" w:hAnsi="Times New Roman"/>
                  <w:color w:val="0000FF"/>
                  <w:u w:val="single"/>
                </w:rPr>
                <w:t>e</w:t>
              </w:r>
              <w:r w:rsidRPr="001774AF">
                <w:rPr>
                  <w:rFonts w:ascii="Times New Roman" w:hAnsi="Times New Roman"/>
                  <w:color w:val="0000FF"/>
                  <w:u w:val="single"/>
                  <w:lang w:val="ru-RU"/>
                </w:rPr>
                <w:t>31</w:t>
              </w:r>
              <w:r>
                <w:rPr>
                  <w:rFonts w:ascii="Times New Roman" w:hAnsi="Times New Roman"/>
                  <w:color w:val="0000FF"/>
                  <w:u w:val="single"/>
                </w:rPr>
                <w:t>a</w:t>
              </w:r>
              <w:r w:rsidRPr="001774AF">
                <w:rPr>
                  <w:rFonts w:ascii="Times New Roman" w:hAnsi="Times New Roman"/>
                  <w:color w:val="0000FF"/>
                  <w:u w:val="single"/>
                  <w:lang w:val="ru-RU"/>
                </w:rPr>
                <w:t>3</w:t>
              </w:r>
            </w:hyperlink>
          </w:p>
        </w:tc>
      </w:tr>
      <w:tr w:rsidR="00AF1BDF">
        <w:trPr>
          <w:trHeight w:val="144"/>
          <w:tblCellSpacing w:w="20" w:type="nil"/>
        </w:trPr>
        <w:tc>
          <w:tcPr>
            <w:tcW w:w="420" w:type="dxa"/>
            <w:tcMar>
              <w:top w:w="50" w:type="dxa"/>
              <w:left w:w="100" w:type="dxa"/>
            </w:tcMar>
            <w:vAlign w:val="center"/>
          </w:tcPr>
          <w:p w:rsidR="00AF1BDF" w:rsidRDefault="00C026CE">
            <w:pPr>
              <w:spacing w:after="0"/>
            </w:pPr>
            <w:r>
              <w:rPr>
                <w:rFonts w:ascii="Times New Roman" w:hAnsi="Times New Roman"/>
                <w:color w:val="000000"/>
                <w:sz w:val="24"/>
              </w:rPr>
              <w:t>18</w:t>
            </w:r>
          </w:p>
        </w:tc>
        <w:tc>
          <w:tcPr>
            <w:tcW w:w="3960" w:type="dxa"/>
            <w:tcMar>
              <w:top w:w="50" w:type="dxa"/>
              <w:left w:w="100" w:type="dxa"/>
            </w:tcMar>
            <w:vAlign w:val="center"/>
          </w:tcPr>
          <w:p w:rsidR="00AF1BDF" w:rsidRDefault="00C026CE">
            <w:pPr>
              <w:spacing w:after="0"/>
              <w:ind w:left="135"/>
            </w:pPr>
            <w:r>
              <w:rPr>
                <w:rFonts w:ascii="Times New Roman" w:hAnsi="Times New Roman"/>
                <w:color w:val="000000"/>
                <w:sz w:val="24"/>
              </w:rPr>
              <w:t>Правильное питание Выбор продуктов.</w:t>
            </w:r>
          </w:p>
        </w:tc>
        <w:tc>
          <w:tcPr>
            <w:tcW w:w="728" w:type="dxa"/>
            <w:tcMar>
              <w:top w:w="50" w:type="dxa"/>
              <w:left w:w="100" w:type="dxa"/>
            </w:tcMar>
            <w:vAlign w:val="center"/>
          </w:tcPr>
          <w:p w:rsidR="00AF1BDF" w:rsidRDefault="00C026CE">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AF1BDF" w:rsidRDefault="00AF1BDF">
            <w:pPr>
              <w:spacing w:after="0"/>
              <w:ind w:left="135"/>
              <w:jc w:val="center"/>
            </w:pPr>
          </w:p>
        </w:tc>
        <w:tc>
          <w:tcPr>
            <w:tcW w:w="1517" w:type="dxa"/>
            <w:tcMar>
              <w:top w:w="50" w:type="dxa"/>
              <w:left w:w="100" w:type="dxa"/>
            </w:tcMar>
            <w:vAlign w:val="center"/>
          </w:tcPr>
          <w:p w:rsidR="00AF1BDF" w:rsidRDefault="00AF1BDF">
            <w:pPr>
              <w:spacing w:after="0"/>
              <w:ind w:left="135"/>
              <w:jc w:val="center"/>
            </w:pPr>
          </w:p>
        </w:tc>
        <w:tc>
          <w:tcPr>
            <w:tcW w:w="1060" w:type="dxa"/>
            <w:tcMar>
              <w:top w:w="50" w:type="dxa"/>
              <w:left w:w="100" w:type="dxa"/>
            </w:tcMar>
            <w:vAlign w:val="center"/>
          </w:tcPr>
          <w:p w:rsidR="00AF1BDF" w:rsidRDefault="00AF1BDF">
            <w:pPr>
              <w:spacing w:after="0"/>
              <w:ind w:left="135"/>
            </w:pPr>
          </w:p>
        </w:tc>
        <w:tc>
          <w:tcPr>
            <w:tcW w:w="1858" w:type="dxa"/>
            <w:tcMar>
              <w:top w:w="50" w:type="dxa"/>
              <w:left w:w="100" w:type="dxa"/>
            </w:tcMar>
            <w:vAlign w:val="center"/>
          </w:tcPr>
          <w:p w:rsidR="00AF1BDF" w:rsidRDefault="00AF1BDF">
            <w:pPr>
              <w:spacing w:after="0"/>
              <w:ind w:left="135"/>
            </w:pPr>
          </w:p>
        </w:tc>
      </w:tr>
      <w:tr w:rsidR="00AF1BDF" w:rsidRPr="001774AF">
        <w:trPr>
          <w:trHeight w:val="144"/>
          <w:tblCellSpacing w:w="20" w:type="nil"/>
        </w:trPr>
        <w:tc>
          <w:tcPr>
            <w:tcW w:w="420" w:type="dxa"/>
            <w:tcMar>
              <w:top w:w="50" w:type="dxa"/>
              <w:left w:w="100" w:type="dxa"/>
            </w:tcMar>
            <w:vAlign w:val="center"/>
          </w:tcPr>
          <w:p w:rsidR="00AF1BDF" w:rsidRDefault="00C026CE">
            <w:pPr>
              <w:spacing w:after="0"/>
            </w:pPr>
            <w:r>
              <w:rPr>
                <w:rFonts w:ascii="Times New Roman" w:hAnsi="Times New Roman"/>
                <w:color w:val="000000"/>
                <w:sz w:val="24"/>
              </w:rPr>
              <w:t>19</w:t>
            </w:r>
          </w:p>
        </w:tc>
        <w:tc>
          <w:tcPr>
            <w:tcW w:w="3960" w:type="dxa"/>
            <w:tcMar>
              <w:top w:w="50" w:type="dxa"/>
              <w:left w:w="100" w:type="dxa"/>
            </w:tcMar>
            <w:vAlign w:val="center"/>
          </w:tcPr>
          <w:p w:rsidR="00AF1BDF" w:rsidRDefault="00C026CE">
            <w:pPr>
              <w:spacing w:after="0"/>
              <w:ind w:left="135"/>
            </w:pPr>
            <w:r>
              <w:rPr>
                <w:rFonts w:ascii="Times New Roman" w:hAnsi="Times New Roman"/>
                <w:color w:val="000000"/>
                <w:sz w:val="24"/>
              </w:rPr>
              <w:t>Режим труда и отдыха</w:t>
            </w:r>
          </w:p>
        </w:tc>
        <w:tc>
          <w:tcPr>
            <w:tcW w:w="728" w:type="dxa"/>
            <w:tcMar>
              <w:top w:w="50" w:type="dxa"/>
              <w:left w:w="100" w:type="dxa"/>
            </w:tcMar>
            <w:vAlign w:val="center"/>
          </w:tcPr>
          <w:p w:rsidR="00AF1BDF" w:rsidRDefault="00C026CE">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AF1BDF" w:rsidRDefault="00AF1BDF">
            <w:pPr>
              <w:spacing w:after="0"/>
              <w:ind w:left="135"/>
              <w:jc w:val="center"/>
            </w:pPr>
          </w:p>
        </w:tc>
        <w:tc>
          <w:tcPr>
            <w:tcW w:w="1517" w:type="dxa"/>
            <w:tcMar>
              <w:top w:w="50" w:type="dxa"/>
              <w:left w:w="100" w:type="dxa"/>
            </w:tcMar>
            <w:vAlign w:val="center"/>
          </w:tcPr>
          <w:p w:rsidR="00AF1BDF" w:rsidRDefault="00AF1BDF">
            <w:pPr>
              <w:spacing w:after="0"/>
              <w:ind w:left="135"/>
              <w:jc w:val="center"/>
            </w:pPr>
          </w:p>
        </w:tc>
        <w:tc>
          <w:tcPr>
            <w:tcW w:w="1060" w:type="dxa"/>
            <w:tcMar>
              <w:top w:w="50" w:type="dxa"/>
              <w:left w:w="100" w:type="dxa"/>
            </w:tcMar>
            <w:vAlign w:val="center"/>
          </w:tcPr>
          <w:p w:rsidR="00AF1BDF" w:rsidRDefault="00AF1BDF">
            <w:pPr>
              <w:spacing w:after="0"/>
              <w:ind w:left="135"/>
            </w:pPr>
          </w:p>
        </w:tc>
        <w:tc>
          <w:tcPr>
            <w:tcW w:w="1858" w:type="dxa"/>
            <w:tcMar>
              <w:top w:w="50" w:type="dxa"/>
              <w:left w:w="100" w:type="dxa"/>
            </w:tcMar>
            <w:vAlign w:val="center"/>
          </w:tcPr>
          <w:p w:rsidR="00AF1BDF" w:rsidRPr="001774AF" w:rsidRDefault="00C026CE">
            <w:pPr>
              <w:spacing w:after="0"/>
              <w:ind w:left="135"/>
              <w:rPr>
                <w:lang w:val="ru-RU"/>
              </w:rPr>
            </w:pPr>
            <w:r w:rsidRPr="001774AF">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1774AF">
                <w:rPr>
                  <w:rFonts w:ascii="Times New Roman" w:hAnsi="Times New Roman"/>
                  <w:color w:val="0000FF"/>
                  <w:u w:val="single"/>
                  <w:lang w:val="ru-RU"/>
                </w:rPr>
                <w:t>://</w:t>
              </w:r>
              <w:r>
                <w:rPr>
                  <w:rFonts w:ascii="Times New Roman" w:hAnsi="Times New Roman"/>
                  <w:color w:val="0000FF"/>
                  <w:u w:val="single"/>
                </w:rPr>
                <w:t>m</w:t>
              </w:r>
              <w:r w:rsidRPr="001774AF">
                <w:rPr>
                  <w:rFonts w:ascii="Times New Roman" w:hAnsi="Times New Roman"/>
                  <w:color w:val="0000FF"/>
                  <w:u w:val="single"/>
                  <w:lang w:val="ru-RU"/>
                </w:rPr>
                <w:t>.</w:t>
              </w:r>
              <w:r>
                <w:rPr>
                  <w:rFonts w:ascii="Times New Roman" w:hAnsi="Times New Roman"/>
                  <w:color w:val="0000FF"/>
                  <w:u w:val="single"/>
                </w:rPr>
                <w:t>edsoo</w:t>
              </w:r>
              <w:r w:rsidRPr="001774AF">
                <w:rPr>
                  <w:rFonts w:ascii="Times New Roman" w:hAnsi="Times New Roman"/>
                  <w:color w:val="0000FF"/>
                  <w:u w:val="single"/>
                  <w:lang w:val="ru-RU"/>
                </w:rPr>
                <w:t>.</w:t>
              </w:r>
              <w:r>
                <w:rPr>
                  <w:rFonts w:ascii="Times New Roman" w:hAnsi="Times New Roman"/>
                  <w:color w:val="0000FF"/>
                  <w:u w:val="single"/>
                </w:rPr>
                <w:t>ru</w:t>
              </w:r>
              <w:r w:rsidRPr="001774AF">
                <w:rPr>
                  <w:rFonts w:ascii="Times New Roman" w:hAnsi="Times New Roman"/>
                  <w:color w:val="0000FF"/>
                  <w:u w:val="single"/>
                  <w:lang w:val="ru-RU"/>
                </w:rPr>
                <w:t>/</w:t>
              </w:r>
              <w:r>
                <w:rPr>
                  <w:rFonts w:ascii="Times New Roman" w:hAnsi="Times New Roman"/>
                  <w:color w:val="0000FF"/>
                  <w:u w:val="single"/>
                </w:rPr>
                <w:t>a</w:t>
              </w:r>
              <w:r w:rsidRPr="001774AF">
                <w:rPr>
                  <w:rFonts w:ascii="Times New Roman" w:hAnsi="Times New Roman"/>
                  <w:color w:val="0000FF"/>
                  <w:u w:val="single"/>
                  <w:lang w:val="ru-RU"/>
                </w:rPr>
                <w:t>6</w:t>
              </w:r>
              <w:r>
                <w:rPr>
                  <w:rFonts w:ascii="Times New Roman" w:hAnsi="Times New Roman"/>
                  <w:color w:val="0000FF"/>
                  <w:u w:val="single"/>
                </w:rPr>
                <w:t>dfbb</w:t>
              </w:r>
              <w:r w:rsidRPr="001774AF">
                <w:rPr>
                  <w:rFonts w:ascii="Times New Roman" w:hAnsi="Times New Roman"/>
                  <w:color w:val="0000FF"/>
                  <w:u w:val="single"/>
                  <w:lang w:val="ru-RU"/>
                </w:rPr>
                <w:t>16</w:t>
              </w:r>
            </w:hyperlink>
          </w:p>
        </w:tc>
      </w:tr>
      <w:tr w:rsidR="00AF1BDF" w:rsidRPr="001774AF">
        <w:trPr>
          <w:trHeight w:val="144"/>
          <w:tblCellSpacing w:w="20" w:type="nil"/>
        </w:trPr>
        <w:tc>
          <w:tcPr>
            <w:tcW w:w="420" w:type="dxa"/>
            <w:tcMar>
              <w:top w:w="50" w:type="dxa"/>
              <w:left w:w="100" w:type="dxa"/>
            </w:tcMar>
            <w:vAlign w:val="center"/>
          </w:tcPr>
          <w:p w:rsidR="00AF1BDF" w:rsidRDefault="00C026CE">
            <w:pPr>
              <w:spacing w:after="0"/>
            </w:pPr>
            <w:r>
              <w:rPr>
                <w:rFonts w:ascii="Times New Roman" w:hAnsi="Times New Roman"/>
                <w:color w:val="000000"/>
                <w:sz w:val="24"/>
              </w:rPr>
              <w:t>20</w:t>
            </w:r>
          </w:p>
        </w:tc>
        <w:tc>
          <w:tcPr>
            <w:tcW w:w="3960" w:type="dxa"/>
            <w:tcMar>
              <w:top w:w="50" w:type="dxa"/>
              <w:left w:w="100" w:type="dxa"/>
            </w:tcMar>
            <w:vAlign w:val="center"/>
          </w:tcPr>
          <w:p w:rsidR="00AF1BDF" w:rsidRDefault="00C026CE">
            <w:pPr>
              <w:spacing w:after="0"/>
              <w:ind w:left="135"/>
            </w:pPr>
            <w:r>
              <w:rPr>
                <w:rFonts w:ascii="Times New Roman" w:hAnsi="Times New Roman"/>
                <w:color w:val="000000"/>
                <w:sz w:val="24"/>
              </w:rPr>
              <w:t>Посещение врача. Медицинские услуги</w:t>
            </w:r>
          </w:p>
        </w:tc>
        <w:tc>
          <w:tcPr>
            <w:tcW w:w="728" w:type="dxa"/>
            <w:tcMar>
              <w:top w:w="50" w:type="dxa"/>
              <w:left w:w="100" w:type="dxa"/>
            </w:tcMar>
            <w:vAlign w:val="center"/>
          </w:tcPr>
          <w:p w:rsidR="00AF1BDF" w:rsidRDefault="00C026CE">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AF1BDF" w:rsidRDefault="00AF1BDF">
            <w:pPr>
              <w:spacing w:after="0"/>
              <w:ind w:left="135"/>
              <w:jc w:val="center"/>
            </w:pPr>
          </w:p>
        </w:tc>
        <w:tc>
          <w:tcPr>
            <w:tcW w:w="1517" w:type="dxa"/>
            <w:tcMar>
              <w:top w:w="50" w:type="dxa"/>
              <w:left w:w="100" w:type="dxa"/>
            </w:tcMar>
            <w:vAlign w:val="center"/>
          </w:tcPr>
          <w:p w:rsidR="00AF1BDF" w:rsidRDefault="00AF1BDF">
            <w:pPr>
              <w:spacing w:after="0"/>
              <w:ind w:left="135"/>
              <w:jc w:val="center"/>
            </w:pPr>
          </w:p>
        </w:tc>
        <w:tc>
          <w:tcPr>
            <w:tcW w:w="1060" w:type="dxa"/>
            <w:tcMar>
              <w:top w:w="50" w:type="dxa"/>
              <w:left w:w="100" w:type="dxa"/>
            </w:tcMar>
            <w:vAlign w:val="center"/>
          </w:tcPr>
          <w:p w:rsidR="00AF1BDF" w:rsidRDefault="00AF1BDF">
            <w:pPr>
              <w:spacing w:after="0"/>
              <w:ind w:left="135"/>
            </w:pPr>
          </w:p>
        </w:tc>
        <w:tc>
          <w:tcPr>
            <w:tcW w:w="1858" w:type="dxa"/>
            <w:tcMar>
              <w:top w:w="50" w:type="dxa"/>
              <w:left w:w="100" w:type="dxa"/>
            </w:tcMar>
            <w:vAlign w:val="center"/>
          </w:tcPr>
          <w:p w:rsidR="00AF1BDF" w:rsidRPr="001774AF" w:rsidRDefault="00C026CE">
            <w:pPr>
              <w:spacing w:after="0"/>
              <w:ind w:left="135"/>
              <w:rPr>
                <w:lang w:val="ru-RU"/>
              </w:rPr>
            </w:pPr>
            <w:r w:rsidRPr="001774AF">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1774AF">
                <w:rPr>
                  <w:rFonts w:ascii="Times New Roman" w:hAnsi="Times New Roman"/>
                  <w:color w:val="0000FF"/>
                  <w:u w:val="single"/>
                  <w:lang w:val="ru-RU"/>
                </w:rPr>
                <w:t>://</w:t>
              </w:r>
              <w:r>
                <w:rPr>
                  <w:rFonts w:ascii="Times New Roman" w:hAnsi="Times New Roman"/>
                  <w:color w:val="0000FF"/>
                  <w:u w:val="single"/>
                </w:rPr>
                <w:t>m</w:t>
              </w:r>
              <w:r w:rsidRPr="001774AF">
                <w:rPr>
                  <w:rFonts w:ascii="Times New Roman" w:hAnsi="Times New Roman"/>
                  <w:color w:val="0000FF"/>
                  <w:u w:val="single"/>
                  <w:lang w:val="ru-RU"/>
                </w:rPr>
                <w:t>.</w:t>
              </w:r>
              <w:r>
                <w:rPr>
                  <w:rFonts w:ascii="Times New Roman" w:hAnsi="Times New Roman"/>
                  <w:color w:val="0000FF"/>
                  <w:u w:val="single"/>
                </w:rPr>
                <w:t>edsoo</w:t>
              </w:r>
              <w:r w:rsidRPr="001774AF">
                <w:rPr>
                  <w:rFonts w:ascii="Times New Roman" w:hAnsi="Times New Roman"/>
                  <w:color w:val="0000FF"/>
                  <w:u w:val="single"/>
                  <w:lang w:val="ru-RU"/>
                </w:rPr>
                <w:t>.</w:t>
              </w:r>
              <w:r>
                <w:rPr>
                  <w:rFonts w:ascii="Times New Roman" w:hAnsi="Times New Roman"/>
                  <w:color w:val="0000FF"/>
                  <w:u w:val="single"/>
                </w:rPr>
                <w:t>ru</w:t>
              </w:r>
              <w:r w:rsidRPr="001774AF">
                <w:rPr>
                  <w:rFonts w:ascii="Times New Roman" w:hAnsi="Times New Roman"/>
                  <w:color w:val="0000FF"/>
                  <w:u w:val="single"/>
                  <w:lang w:val="ru-RU"/>
                </w:rPr>
                <w:t>/67278943</w:t>
              </w:r>
            </w:hyperlink>
          </w:p>
        </w:tc>
      </w:tr>
      <w:tr w:rsidR="00AF1BDF" w:rsidRPr="001774AF">
        <w:trPr>
          <w:trHeight w:val="144"/>
          <w:tblCellSpacing w:w="20" w:type="nil"/>
        </w:trPr>
        <w:tc>
          <w:tcPr>
            <w:tcW w:w="420" w:type="dxa"/>
            <w:tcMar>
              <w:top w:w="50" w:type="dxa"/>
              <w:left w:w="100" w:type="dxa"/>
            </w:tcMar>
            <w:vAlign w:val="center"/>
          </w:tcPr>
          <w:p w:rsidR="00AF1BDF" w:rsidRDefault="00C026CE">
            <w:pPr>
              <w:spacing w:after="0"/>
            </w:pPr>
            <w:r>
              <w:rPr>
                <w:rFonts w:ascii="Times New Roman" w:hAnsi="Times New Roman"/>
                <w:color w:val="000000"/>
                <w:sz w:val="24"/>
              </w:rPr>
              <w:t>21</w:t>
            </w:r>
          </w:p>
        </w:tc>
        <w:tc>
          <w:tcPr>
            <w:tcW w:w="3960" w:type="dxa"/>
            <w:tcMar>
              <w:top w:w="50" w:type="dxa"/>
              <w:left w:w="100" w:type="dxa"/>
            </w:tcMar>
            <w:vAlign w:val="center"/>
          </w:tcPr>
          <w:p w:rsidR="00AF1BDF" w:rsidRDefault="00C026CE">
            <w:pPr>
              <w:spacing w:after="0"/>
              <w:ind w:left="135"/>
            </w:pPr>
            <w:r w:rsidRPr="001774AF">
              <w:rPr>
                <w:rFonts w:ascii="Times New Roman" w:hAnsi="Times New Roman"/>
                <w:color w:val="000000"/>
                <w:sz w:val="24"/>
                <w:lang w:val="ru-RU"/>
              </w:rPr>
              <w:t xml:space="preserve">Обобщение по теме "Здоровый образ жизни и забота о здоровье: режим труда и отдыха, спорт, сбалансированное питание, </w:t>
            </w:r>
            <w:r w:rsidRPr="001774AF">
              <w:rPr>
                <w:rFonts w:ascii="Times New Roman" w:hAnsi="Times New Roman"/>
                <w:color w:val="000000"/>
                <w:sz w:val="24"/>
                <w:lang w:val="ru-RU"/>
              </w:rPr>
              <w:lastRenderedPageBreak/>
              <w:t xml:space="preserve">посещение врача. </w:t>
            </w:r>
            <w:r>
              <w:rPr>
                <w:rFonts w:ascii="Times New Roman" w:hAnsi="Times New Roman"/>
                <w:color w:val="000000"/>
                <w:sz w:val="24"/>
              </w:rPr>
              <w:t>Отказ от вредных привычек"</w:t>
            </w:r>
          </w:p>
        </w:tc>
        <w:tc>
          <w:tcPr>
            <w:tcW w:w="728" w:type="dxa"/>
            <w:tcMar>
              <w:top w:w="50" w:type="dxa"/>
              <w:left w:w="100" w:type="dxa"/>
            </w:tcMar>
            <w:vAlign w:val="center"/>
          </w:tcPr>
          <w:p w:rsidR="00AF1BDF" w:rsidRDefault="00C026CE">
            <w:pPr>
              <w:spacing w:after="0"/>
              <w:ind w:left="135"/>
              <w:jc w:val="center"/>
            </w:pPr>
            <w:r>
              <w:rPr>
                <w:rFonts w:ascii="Times New Roman" w:hAnsi="Times New Roman"/>
                <w:color w:val="000000"/>
                <w:sz w:val="24"/>
              </w:rPr>
              <w:lastRenderedPageBreak/>
              <w:t xml:space="preserve"> 1 </w:t>
            </w:r>
          </w:p>
        </w:tc>
        <w:tc>
          <w:tcPr>
            <w:tcW w:w="1410" w:type="dxa"/>
            <w:tcMar>
              <w:top w:w="50" w:type="dxa"/>
              <w:left w:w="100" w:type="dxa"/>
            </w:tcMar>
            <w:vAlign w:val="center"/>
          </w:tcPr>
          <w:p w:rsidR="00AF1BDF" w:rsidRDefault="00AF1BDF">
            <w:pPr>
              <w:spacing w:after="0"/>
              <w:ind w:left="135"/>
              <w:jc w:val="center"/>
            </w:pPr>
          </w:p>
        </w:tc>
        <w:tc>
          <w:tcPr>
            <w:tcW w:w="1517" w:type="dxa"/>
            <w:tcMar>
              <w:top w:w="50" w:type="dxa"/>
              <w:left w:w="100" w:type="dxa"/>
            </w:tcMar>
            <w:vAlign w:val="center"/>
          </w:tcPr>
          <w:p w:rsidR="00AF1BDF" w:rsidRDefault="00AF1BDF">
            <w:pPr>
              <w:spacing w:after="0"/>
              <w:ind w:left="135"/>
              <w:jc w:val="center"/>
            </w:pPr>
          </w:p>
        </w:tc>
        <w:tc>
          <w:tcPr>
            <w:tcW w:w="1060" w:type="dxa"/>
            <w:tcMar>
              <w:top w:w="50" w:type="dxa"/>
              <w:left w:w="100" w:type="dxa"/>
            </w:tcMar>
            <w:vAlign w:val="center"/>
          </w:tcPr>
          <w:p w:rsidR="00AF1BDF" w:rsidRDefault="00AF1BDF">
            <w:pPr>
              <w:spacing w:after="0"/>
              <w:ind w:left="135"/>
            </w:pPr>
          </w:p>
        </w:tc>
        <w:tc>
          <w:tcPr>
            <w:tcW w:w="1858" w:type="dxa"/>
            <w:tcMar>
              <w:top w:w="50" w:type="dxa"/>
              <w:left w:w="100" w:type="dxa"/>
            </w:tcMar>
            <w:vAlign w:val="center"/>
          </w:tcPr>
          <w:p w:rsidR="00AF1BDF" w:rsidRPr="001774AF" w:rsidRDefault="00C026CE">
            <w:pPr>
              <w:spacing w:after="0"/>
              <w:ind w:left="135"/>
              <w:rPr>
                <w:lang w:val="ru-RU"/>
              </w:rPr>
            </w:pPr>
            <w:r w:rsidRPr="001774AF">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1774AF">
                <w:rPr>
                  <w:rFonts w:ascii="Times New Roman" w:hAnsi="Times New Roman"/>
                  <w:color w:val="0000FF"/>
                  <w:u w:val="single"/>
                  <w:lang w:val="ru-RU"/>
                </w:rPr>
                <w:t>://</w:t>
              </w:r>
              <w:r>
                <w:rPr>
                  <w:rFonts w:ascii="Times New Roman" w:hAnsi="Times New Roman"/>
                  <w:color w:val="0000FF"/>
                  <w:u w:val="single"/>
                </w:rPr>
                <w:t>m</w:t>
              </w:r>
              <w:r w:rsidRPr="001774AF">
                <w:rPr>
                  <w:rFonts w:ascii="Times New Roman" w:hAnsi="Times New Roman"/>
                  <w:color w:val="0000FF"/>
                  <w:u w:val="single"/>
                  <w:lang w:val="ru-RU"/>
                </w:rPr>
                <w:t>.</w:t>
              </w:r>
              <w:r>
                <w:rPr>
                  <w:rFonts w:ascii="Times New Roman" w:hAnsi="Times New Roman"/>
                  <w:color w:val="0000FF"/>
                  <w:u w:val="single"/>
                </w:rPr>
                <w:t>edsoo</w:t>
              </w:r>
              <w:r w:rsidRPr="001774AF">
                <w:rPr>
                  <w:rFonts w:ascii="Times New Roman" w:hAnsi="Times New Roman"/>
                  <w:color w:val="0000FF"/>
                  <w:u w:val="single"/>
                  <w:lang w:val="ru-RU"/>
                </w:rPr>
                <w:t>.</w:t>
              </w:r>
              <w:r>
                <w:rPr>
                  <w:rFonts w:ascii="Times New Roman" w:hAnsi="Times New Roman"/>
                  <w:color w:val="0000FF"/>
                  <w:u w:val="single"/>
                </w:rPr>
                <w:t>ru</w:t>
              </w:r>
              <w:r w:rsidRPr="001774AF">
                <w:rPr>
                  <w:rFonts w:ascii="Times New Roman" w:hAnsi="Times New Roman"/>
                  <w:color w:val="0000FF"/>
                  <w:u w:val="single"/>
                  <w:lang w:val="ru-RU"/>
                </w:rPr>
                <w:t>/452</w:t>
              </w:r>
              <w:r>
                <w:rPr>
                  <w:rFonts w:ascii="Times New Roman" w:hAnsi="Times New Roman"/>
                  <w:color w:val="0000FF"/>
                  <w:u w:val="single"/>
                </w:rPr>
                <w:t>c</w:t>
              </w:r>
              <w:r w:rsidRPr="001774AF">
                <w:rPr>
                  <w:rFonts w:ascii="Times New Roman" w:hAnsi="Times New Roman"/>
                  <w:color w:val="0000FF"/>
                  <w:u w:val="single"/>
                  <w:lang w:val="ru-RU"/>
                </w:rPr>
                <w:t>55</w:t>
              </w:r>
              <w:r>
                <w:rPr>
                  <w:rFonts w:ascii="Times New Roman" w:hAnsi="Times New Roman"/>
                  <w:color w:val="0000FF"/>
                  <w:u w:val="single"/>
                </w:rPr>
                <w:t>c</w:t>
              </w:r>
              <w:r w:rsidRPr="001774AF">
                <w:rPr>
                  <w:rFonts w:ascii="Times New Roman" w:hAnsi="Times New Roman"/>
                  <w:color w:val="0000FF"/>
                  <w:u w:val="single"/>
                  <w:lang w:val="ru-RU"/>
                </w:rPr>
                <w:t>7</w:t>
              </w:r>
            </w:hyperlink>
          </w:p>
        </w:tc>
      </w:tr>
      <w:tr w:rsidR="00AF1BDF" w:rsidRPr="001774AF">
        <w:trPr>
          <w:trHeight w:val="144"/>
          <w:tblCellSpacing w:w="20" w:type="nil"/>
        </w:trPr>
        <w:tc>
          <w:tcPr>
            <w:tcW w:w="420" w:type="dxa"/>
            <w:tcMar>
              <w:top w:w="50" w:type="dxa"/>
              <w:left w:w="100" w:type="dxa"/>
            </w:tcMar>
            <w:vAlign w:val="center"/>
          </w:tcPr>
          <w:p w:rsidR="00AF1BDF" w:rsidRDefault="00C026CE">
            <w:pPr>
              <w:spacing w:after="0"/>
            </w:pPr>
            <w:r>
              <w:rPr>
                <w:rFonts w:ascii="Times New Roman" w:hAnsi="Times New Roman"/>
                <w:color w:val="000000"/>
                <w:sz w:val="24"/>
              </w:rPr>
              <w:lastRenderedPageBreak/>
              <w:t>22</w:t>
            </w:r>
          </w:p>
        </w:tc>
        <w:tc>
          <w:tcPr>
            <w:tcW w:w="3960" w:type="dxa"/>
            <w:tcMar>
              <w:top w:w="50" w:type="dxa"/>
              <w:left w:w="100" w:type="dxa"/>
            </w:tcMar>
            <w:vAlign w:val="center"/>
          </w:tcPr>
          <w:p w:rsidR="00AF1BDF" w:rsidRDefault="00C026CE">
            <w:pPr>
              <w:spacing w:after="0"/>
              <w:ind w:left="135"/>
            </w:pPr>
            <w:r w:rsidRPr="001774AF">
              <w:rPr>
                <w:rFonts w:ascii="Times New Roman" w:hAnsi="Times New Roman"/>
                <w:color w:val="000000"/>
                <w:sz w:val="24"/>
                <w:lang w:val="ru-RU"/>
              </w:rPr>
              <w:t xml:space="preserve">Контроль по теме "Здоровый образ жизни и забота о здоровье: режим труда и отдыха, спорт, сбалансированное питание, посещение врача. </w:t>
            </w:r>
            <w:r>
              <w:rPr>
                <w:rFonts w:ascii="Times New Roman" w:hAnsi="Times New Roman"/>
                <w:color w:val="000000"/>
                <w:sz w:val="24"/>
              </w:rPr>
              <w:t>Отказ от вредных привычек"</w:t>
            </w:r>
          </w:p>
        </w:tc>
        <w:tc>
          <w:tcPr>
            <w:tcW w:w="728" w:type="dxa"/>
            <w:tcMar>
              <w:top w:w="50" w:type="dxa"/>
              <w:left w:w="100" w:type="dxa"/>
            </w:tcMar>
            <w:vAlign w:val="center"/>
          </w:tcPr>
          <w:p w:rsidR="00AF1BDF" w:rsidRDefault="00C026CE">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AF1BDF" w:rsidRDefault="00C026CE">
            <w:pPr>
              <w:spacing w:after="0"/>
              <w:ind w:left="135"/>
              <w:jc w:val="center"/>
            </w:pPr>
            <w:r>
              <w:rPr>
                <w:rFonts w:ascii="Times New Roman" w:hAnsi="Times New Roman"/>
                <w:color w:val="000000"/>
                <w:sz w:val="24"/>
              </w:rPr>
              <w:t xml:space="preserve"> 1 </w:t>
            </w:r>
          </w:p>
        </w:tc>
        <w:tc>
          <w:tcPr>
            <w:tcW w:w="1517" w:type="dxa"/>
            <w:tcMar>
              <w:top w:w="50" w:type="dxa"/>
              <w:left w:w="100" w:type="dxa"/>
            </w:tcMar>
            <w:vAlign w:val="center"/>
          </w:tcPr>
          <w:p w:rsidR="00AF1BDF" w:rsidRDefault="00AF1BDF">
            <w:pPr>
              <w:spacing w:after="0"/>
              <w:ind w:left="135"/>
              <w:jc w:val="center"/>
            </w:pPr>
          </w:p>
        </w:tc>
        <w:tc>
          <w:tcPr>
            <w:tcW w:w="1060" w:type="dxa"/>
            <w:tcMar>
              <w:top w:w="50" w:type="dxa"/>
              <w:left w:w="100" w:type="dxa"/>
            </w:tcMar>
            <w:vAlign w:val="center"/>
          </w:tcPr>
          <w:p w:rsidR="00AF1BDF" w:rsidRDefault="00AF1BDF">
            <w:pPr>
              <w:spacing w:after="0"/>
              <w:ind w:left="135"/>
            </w:pPr>
          </w:p>
        </w:tc>
        <w:tc>
          <w:tcPr>
            <w:tcW w:w="1858" w:type="dxa"/>
            <w:tcMar>
              <w:top w:w="50" w:type="dxa"/>
              <w:left w:w="100" w:type="dxa"/>
            </w:tcMar>
            <w:vAlign w:val="center"/>
          </w:tcPr>
          <w:p w:rsidR="00AF1BDF" w:rsidRPr="001774AF" w:rsidRDefault="00C026CE">
            <w:pPr>
              <w:spacing w:after="0"/>
              <w:ind w:left="135"/>
              <w:rPr>
                <w:lang w:val="ru-RU"/>
              </w:rPr>
            </w:pPr>
            <w:r w:rsidRPr="001774AF">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1774AF">
                <w:rPr>
                  <w:rFonts w:ascii="Times New Roman" w:hAnsi="Times New Roman"/>
                  <w:color w:val="0000FF"/>
                  <w:u w:val="single"/>
                  <w:lang w:val="ru-RU"/>
                </w:rPr>
                <w:t>://</w:t>
              </w:r>
              <w:r>
                <w:rPr>
                  <w:rFonts w:ascii="Times New Roman" w:hAnsi="Times New Roman"/>
                  <w:color w:val="0000FF"/>
                  <w:u w:val="single"/>
                </w:rPr>
                <w:t>m</w:t>
              </w:r>
              <w:r w:rsidRPr="001774AF">
                <w:rPr>
                  <w:rFonts w:ascii="Times New Roman" w:hAnsi="Times New Roman"/>
                  <w:color w:val="0000FF"/>
                  <w:u w:val="single"/>
                  <w:lang w:val="ru-RU"/>
                </w:rPr>
                <w:t>.</w:t>
              </w:r>
              <w:r>
                <w:rPr>
                  <w:rFonts w:ascii="Times New Roman" w:hAnsi="Times New Roman"/>
                  <w:color w:val="0000FF"/>
                  <w:u w:val="single"/>
                </w:rPr>
                <w:t>edsoo</w:t>
              </w:r>
              <w:r w:rsidRPr="001774AF">
                <w:rPr>
                  <w:rFonts w:ascii="Times New Roman" w:hAnsi="Times New Roman"/>
                  <w:color w:val="0000FF"/>
                  <w:u w:val="single"/>
                  <w:lang w:val="ru-RU"/>
                </w:rPr>
                <w:t>.</w:t>
              </w:r>
              <w:r>
                <w:rPr>
                  <w:rFonts w:ascii="Times New Roman" w:hAnsi="Times New Roman"/>
                  <w:color w:val="0000FF"/>
                  <w:u w:val="single"/>
                </w:rPr>
                <w:t>ru</w:t>
              </w:r>
              <w:r w:rsidRPr="001774AF">
                <w:rPr>
                  <w:rFonts w:ascii="Times New Roman" w:hAnsi="Times New Roman"/>
                  <w:color w:val="0000FF"/>
                  <w:u w:val="single"/>
                  <w:lang w:val="ru-RU"/>
                </w:rPr>
                <w:t>/</w:t>
              </w:r>
              <w:r>
                <w:rPr>
                  <w:rFonts w:ascii="Times New Roman" w:hAnsi="Times New Roman"/>
                  <w:color w:val="0000FF"/>
                  <w:u w:val="single"/>
                </w:rPr>
                <w:t>e</w:t>
              </w:r>
              <w:r w:rsidRPr="001774AF">
                <w:rPr>
                  <w:rFonts w:ascii="Times New Roman" w:hAnsi="Times New Roman"/>
                  <w:color w:val="0000FF"/>
                  <w:u w:val="single"/>
                  <w:lang w:val="ru-RU"/>
                </w:rPr>
                <w:t>447</w:t>
              </w:r>
              <w:r>
                <w:rPr>
                  <w:rFonts w:ascii="Times New Roman" w:hAnsi="Times New Roman"/>
                  <w:color w:val="0000FF"/>
                  <w:u w:val="single"/>
                </w:rPr>
                <w:t>ca</w:t>
              </w:r>
              <w:r w:rsidRPr="001774AF">
                <w:rPr>
                  <w:rFonts w:ascii="Times New Roman" w:hAnsi="Times New Roman"/>
                  <w:color w:val="0000FF"/>
                  <w:u w:val="single"/>
                  <w:lang w:val="ru-RU"/>
                </w:rPr>
                <w:t>2</w:t>
              </w:r>
              <w:r>
                <w:rPr>
                  <w:rFonts w:ascii="Times New Roman" w:hAnsi="Times New Roman"/>
                  <w:color w:val="0000FF"/>
                  <w:u w:val="single"/>
                </w:rPr>
                <w:t>f</w:t>
              </w:r>
            </w:hyperlink>
          </w:p>
        </w:tc>
      </w:tr>
      <w:tr w:rsidR="00AF1BDF" w:rsidRPr="001774AF">
        <w:trPr>
          <w:trHeight w:val="144"/>
          <w:tblCellSpacing w:w="20" w:type="nil"/>
        </w:trPr>
        <w:tc>
          <w:tcPr>
            <w:tcW w:w="420" w:type="dxa"/>
            <w:tcMar>
              <w:top w:w="50" w:type="dxa"/>
              <w:left w:w="100" w:type="dxa"/>
            </w:tcMar>
            <w:vAlign w:val="center"/>
          </w:tcPr>
          <w:p w:rsidR="00AF1BDF" w:rsidRDefault="00C026CE">
            <w:pPr>
              <w:spacing w:after="0"/>
            </w:pPr>
            <w:r>
              <w:rPr>
                <w:rFonts w:ascii="Times New Roman" w:hAnsi="Times New Roman"/>
                <w:color w:val="000000"/>
                <w:sz w:val="24"/>
              </w:rPr>
              <w:t>23</w:t>
            </w:r>
          </w:p>
        </w:tc>
        <w:tc>
          <w:tcPr>
            <w:tcW w:w="3960" w:type="dxa"/>
            <w:tcMar>
              <w:top w:w="50" w:type="dxa"/>
              <w:left w:w="100" w:type="dxa"/>
            </w:tcMar>
            <w:vAlign w:val="center"/>
          </w:tcPr>
          <w:p w:rsidR="00AF1BDF" w:rsidRDefault="00C026CE">
            <w:pPr>
              <w:spacing w:after="0"/>
              <w:ind w:left="135"/>
            </w:pPr>
            <w:r>
              <w:rPr>
                <w:rFonts w:ascii="Times New Roman" w:hAnsi="Times New Roman"/>
                <w:color w:val="000000"/>
                <w:sz w:val="24"/>
              </w:rPr>
              <w:t>Школьная жизнь. Виды школ</w:t>
            </w:r>
          </w:p>
        </w:tc>
        <w:tc>
          <w:tcPr>
            <w:tcW w:w="728" w:type="dxa"/>
            <w:tcMar>
              <w:top w:w="50" w:type="dxa"/>
              <w:left w:w="100" w:type="dxa"/>
            </w:tcMar>
            <w:vAlign w:val="center"/>
          </w:tcPr>
          <w:p w:rsidR="00AF1BDF" w:rsidRDefault="00C026CE">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AF1BDF" w:rsidRDefault="00AF1BDF">
            <w:pPr>
              <w:spacing w:after="0"/>
              <w:ind w:left="135"/>
              <w:jc w:val="center"/>
            </w:pPr>
          </w:p>
        </w:tc>
        <w:tc>
          <w:tcPr>
            <w:tcW w:w="1517" w:type="dxa"/>
            <w:tcMar>
              <w:top w:w="50" w:type="dxa"/>
              <w:left w:w="100" w:type="dxa"/>
            </w:tcMar>
            <w:vAlign w:val="center"/>
          </w:tcPr>
          <w:p w:rsidR="00AF1BDF" w:rsidRDefault="00AF1BDF">
            <w:pPr>
              <w:spacing w:after="0"/>
              <w:ind w:left="135"/>
              <w:jc w:val="center"/>
            </w:pPr>
          </w:p>
        </w:tc>
        <w:tc>
          <w:tcPr>
            <w:tcW w:w="1060" w:type="dxa"/>
            <w:tcMar>
              <w:top w:w="50" w:type="dxa"/>
              <w:left w:w="100" w:type="dxa"/>
            </w:tcMar>
            <w:vAlign w:val="center"/>
          </w:tcPr>
          <w:p w:rsidR="00AF1BDF" w:rsidRDefault="00AF1BDF">
            <w:pPr>
              <w:spacing w:after="0"/>
              <w:ind w:left="135"/>
            </w:pPr>
          </w:p>
        </w:tc>
        <w:tc>
          <w:tcPr>
            <w:tcW w:w="1858" w:type="dxa"/>
            <w:tcMar>
              <w:top w:w="50" w:type="dxa"/>
              <w:left w:w="100" w:type="dxa"/>
            </w:tcMar>
            <w:vAlign w:val="center"/>
          </w:tcPr>
          <w:p w:rsidR="00AF1BDF" w:rsidRPr="001774AF" w:rsidRDefault="00C026CE">
            <w:pPr>
              <w:spacing w:after="0"/>
              <w:ind w:left="135"/>
              <w:rPr>
                <w:lang w:val="ru-RU"/>
              </w:rPr>
            </w:pPr>
            <w:r w:rsidRPr="001774AF">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1774AF">
                <w:rPr>
                  <w:rFonts w:ascii="Times New Roman" w:hAnsi="Times New Roman"/>
                  <w:color w:val="0000FF"/>
                  <w:u w:val="single"/>
                  <w:lang w:val="ru-RU"/>
                </w:rPr>
                <w:t>://</w:t>
              </w:r>
              <w:r>
                <w:rPr>
                  <w:rFonts w:ascii="Times New Roman" w:hAnsi="Times New Roman"/>
                  <w:color w:val="0000FF"/>
                  <w:u w:val="single"/>
                </w:rPr>
                <w:t>m</w:t>
              </w:r>
              <w:r w:rsidRPr="001774AF">
                <w:rPr>
                  <w:rFonts w:ascii="Times New Roman" w:hAnsi="Times New Roman"/>
                  <w:color w:val="0000FF"/>
                  <w:u w:val="single"/>
                  <w:lang w:val="ru-RU"/>
                </w:rPr>
                <w:t>.</w:t>
              </w:r>
              <w:r>
                <w:rPr>
                  <w:rFonts w:ascii="Times New Roman" w:hAnsi="Times New Roman"/>
                  <w:color w:val="0000FF"/>
                  <w:u w:val="single"/>
                </w:rPr>
                <w:t>edsoo</w:t>
              </w:r>
              <w:r w:rsidRPr="001774AF">
                <w:rPr>
                  <w:rFonts w:ascii="Times New Roman" w:hAnsi="Times New Roman"/>
                  <w:color w:val="0000FF"/>
                  <w:u w:val="single"/>
                  <w:lang w:val="ru-RU"/>
                </w:rPr>
                <w:t>.</w:t>
              </w:r>
              <w:r>
                <w:rPr>
                  <w:rFonts w:ascii="Times New Roman" w:hAnsi="Times New Roman"/>
                  <w:color w:val="0000FF"/>
                  <w:u w:val="single"/>
                </w:rPr>
                <w:t>ru</w:t>
              </w:r>
              <w:r w:rsidRPr="001774AF">
                <w:rPr>
                  <w:rFonts w:ascii="Times New Roman" w:hAnsi="Times New Roman"/>
                  <w:color w:val="0000FF"/>
                  <w:u w:val="single"/>
                  <w:lang w:val="ru-RU"/>
                </w:rPr>
                <w:t>/398977</w:t>
              </w:r>
              <w:r>
                <w:rPr>
                  <w:rFonts w:ascii="Times New Roman" w:hAnsi="Times New Roman"/>
                  <w:color w:val="0000FF"/>
                  <w:u w:val="single"/>
                </w:rPr>
                <w:t>b</w:t>
              </w:r>
              <w:r w:rsidRPr="001774AF">
                <w:rPr>
                  <w:rFonts w:ascii="Times New Roman" w:hAnsi="Times New Roman"/>
                  <w:color w:val="0000FF"/>
                  <w:u w:val="single"/>
                  <w:lang w:val="ru-RU"/>
                </w:rPr>
                <w:t>2</w:t>
              </w:r>
            </w:hyperlink>
          </w:p>
        </w:tc>
      </w:tr>
      <w:tr w:rsidR="00AF1BDF" w:rsidRPr="001774AF">
        <w:trPr>
          <w:trHeight w:val="144"/>
          <w:tblCellSpacing w:w="20" w:type="nil"/>
        </w:trPr>
        <w:tc>
          <w:tcPr>
            <w:tcW w:w="420" w:type="dxa"/>
            <w:tcMar>
              <w:top w:w="50" w:type="dxa"/>
              <w:left w:w="100" w:type="dxa"/>
            </w:tcMar>
            <w:vAlign w:val="center"/>
          </w:tcPr>
          <w:p w:rsidR="00AF1BDF" w:rsidRDefault="00C026CE">
            <w:pPr>
              <w:spacing w:after="0"/>
            </w:pPr>
            <w:r>
              <w:rPr>
                <w:rFonts w:ascii="Times New Roman" w:hAnsi="Times New Roman"/>
                <w:color w:val="000000"/>
                <w:sz w:val="24"/>
              </w:rPr>
              <w:t>24</w:t>
            </w:r>
          </w:p>
        </w:tc>
        <w:tc>
          <w:tcPr>
            <w:tcW w:w="3960" w:type="dxa"/>
            <w:tcMar>
              <w:top w:w="50" w:type="dxa"/>
              <w:left w:w="100" w:type="dxa"/>
            </w:tcMar>
            <w:vAlign w:val="center"/>
          </w:tcPr>
          <w:p w:rsidR="00AF1BDF" w:rsidRDefault="00C026CE">
            <w:pPr>
              <w:spacing w:after="0"/>
              <w:ind w:left="135"/>
            </w:pPr>
            <w:r>
              <w:rPr>
                <w:rFonts w:ascii="Times New Roman" w:hAnsi="Times New Roman"/>
                <w:color w:val="000000"/>
                <w:sz w:val="24"/>
              </w:rPr>
              <w:t>Школьная жизнь. Виды школ</w:t>
            </w:r>
          </w:p>
        </w:tc>
        <w:tc>
          <w:tcPr>
            <w:tcW w:w="728" w:type="dxa"/>
            <w:tcMar>
              <w:top w:w="50" w:type="dxa"/>
              <w:left w:w="100" w:type="dxa"/>
            </w:tcMar>
            <w:vAlign w:val="center"/>
          </w:tcPr>
          <w:p w:rsidR="00AF1BDF" w:rsidRDefault="00C026CE">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AF1BDF" w:rsidRDefault="00AF1BDF">
            <w:pPr>
              <w:spacing w:after="0"/>
              <w:ind w:left="135"/>
              <w:jc w:val="center"/>
            </w:pPr>
          </w:p>
        </w:tc>
        <w:tc>
          <w:tcPr>
            <w:tcW w:w="1517" w:type="dxa"/>
            <w:tcMar>
              <w:top w:w="50" w:type="dxa"/>
              <w:left w:w="100" w:type="dxa"/>
            </w:tcMar>
            <w:vAlign w:val="center"/>
          </w:tcPr>
          <w:p w:rsidR="00AF1BDF" w:rsidRDefault="00AF1BDF">
            <w:pPr>
              <w:spacing w:after="0"/>
              <w:ind w:left="135"/>
              <w:jc w:val="center"/>
            </w:pPr>
          </w:p>
        </w:tc>
        <w:tc>
          <w:tcPr>
            <w:tcW w:w="1060" w:type="dxa"/>
            <w:tcMar>
              <w:top w:w="50" w:type="dxa"/>
              <w:left w:w="100" w:type="dxa"/>
            </w:tcMar>
            <w:vAlign w:val="center"/>
          </w:tcPr>
          <w:p w:rsidR="00AF1BDF" w:rsidRDefault="00AF1BDF">
            <w:pPr>
              <w:spacing w:after="0"/>
              <w:ind w:left="135"/>
            </w:pPr>
          </w:p>
        </w:tc>
        <w:tc>
          <w:tcPr>
            <w:tcW w:w="1858" w:type="dxa"/>
            <w:tcMar>
              <w:top w:w="50" w:type="dxa"/>
              <w:left w:w="100" w:type="dxa"/>
            </w:tcMar>
            <w:vAlign w:val="center"/>
          </w:tcPr>
          <w:p w:rsidR="00AF1BDF" w:rsidRPr="001774AF" w:rsidRDefault="00C026CE">
            <w:pPr>
              <w:spacing w:after="0"/>
              <w:ind w:left="135"/>
              <w:rPr>
                <w:lang w:val="ru-RU"/>
              </w:rPr>
            </w:pPr>
            <w:r w:rsidRPr="001774AF">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1774AF">
                <w:rPr>
                  <w:rFonts w:ascii="Times New Roman" w:hAnsi="Times New Roman"/>
                  <w:color w:val="0000FF"/>
                  <w:u w:val="single"/>
                  <w:lang w:val="ru-RU"/>
                </w:rPr>
                <w:t>://</w:t>
              </w:r>
              <w:r>
                <w:rPr>
                  <w:rFonts w:ascii="Times New Roman" w:hAnsi="Times New Roman"/>
                  <w:color w:val="0000FF"/>
                  <w:u w:val="single"/>
                </w:rPr>
                <w:t>m</w:t>
              </w:r>
              <w:r w:rsidRPr="001774AF">
                <w:rPr>
                  <w:rFonts w:ascii="Times New Roman" w:hAnsi="Times New Roman"/>
                  <w:color w:val="0000FF"/>
                  <w:u w:val="single"/>
                  <w:lang w:val="ru-RU"/>
                </w:rPr>
                <w:t>.</w:t>
              </w:r>
              <w:r>
                <w:rPr>
                  <w:rFonts w:ascii="Times New Roman" w:hAnsi="Times New Roman"/>
                  <w:color w:val="0000FF"/>
                  <w:u w:val="single"/>
                </w:rPr>
                <w:t>edsoo</w:t>
              </w:r>
              <w:r w:rsidRPr="001774AF">
                <w:rPr>
                  <w:rFonts w:ascii="Times New Roman" w:hAnsi="Times New Roman"/>
                  <w:color w:val="0000FF"/>
                  <w:u w:val="single"/>
                  <w:lang w:val="ru-RU"/>
                </w:rPr>
                <w:t>.</w:t>
              </w:r>
              <w:r>
                <w:rPr>
                  <w:rFonts w:ascii="Times New Roman" w:hAnsi="Times New Roman"/>
                  <w:color w:val="0000FF"/>
                  <w:u w:val="single"/>
                </w:rPr>
                <w:t>ru</w:t>
              </w:r>
              <w:r w:rsidRPr="001774AF">
                <w:rPr>
                  <w:rFonts w:ascii="Times New Roman" w:hAnsi="Times New Roman"/>
                  <w:color w:val="0000FF"/>
                  <w:u w:val="single"/>
                  <w:lang w:val="ru-RU"/>
                </w:rPr>
                <w:t>/</w:t>
              </w:r>
              <w:r>
                <w:rPr>
                  <w:rFonts w:ascii="Times New Roman" w:hAnsi="Times New Roman"/>
                  <w:color w:val="0000FF"/>
                  <w:u w:val="single"/>
                </w:rPr>
                <w:t>df</w:t>
              </w:r>
              <w:r w:rsidRPr="001774AF">
                <w:rPr>
                  <w:rFonts w:ascii="Times New Roman" w:hAnsi="Times New Roman"/>
                  <w:color w:val="0000FF"/>
                  <w:u w:val="single"/>
                  <w:lang w:val="ru-RU"/>
                </w:rPr>
                <w:t>31</w:t>
              </w:r>
              <w:r>
                <w:rPr>
                  <w:rFonts w:ascii="Times New Roman" w:hAnsi="Times New Roman"/>
                  <w:color w:val="0000FF"/>
                  <w:u w:val="single"/>
                </w:rPr>
                <w:t>e</w:t>
              </w:r>
              <w:r w:rsidRPr="001774AF">
                <w:rPr>
                  <w:rFonts w:ascii="Times New Roman" w:hAnsi="Times New Roman"/>
                  <w:color w:val="0000FF"/>
                  <w:u w:val="single"/>
                  <w:lang w:val="ru-RU"/>
                </w:rPr>
                <w:t>554</w:t>
              </w:r>
            </w:hyperlink>
          </w:p>
        </w:tc>
      </w:tr>
      <w:tr w:rsidR="00AF1BDF">
        <w:trPr>
          <w:trHeight w:val="144"/>
          <w:tblCellSpacing w:w="20" w:type="nil"/>
        </w:trPr>
        <w:tc>
          <w:tcPr>
            <w:tcW w:w="420" w:type="dxa"/>
            <w:tcMar>
              <w:top w:w="50" w:type="dxa"/>
              <w:left w:w="100" w:type="dxa"/>
            </w:tcMar>
            <w:vAlign w:val="center"/>
          </w:tcPr>
          <w:p w:rsidR="00AF1BDF" w:rsidRDefault="00C026CE">
            <w:pPr>
              <w:spacing w:after="0"/>
            </w:pPr>
            <w:r>
              <w:rPr>
                <w:rFonts w:ascii="Times New Roman" w:hAnsi="Times New Roman"/>
                <w:color w:val="000000"/>
                <w:sz w:val="24"/>
              </w:rPr>
              <w:t>25</w:t>
            </w:r>
          </w:p>
        </w:tc>
        <w:tc>
          <w:tcPr>
            <w:tcW w:w="3960" w:type="dxa"/>
            <w:tcMar>
              <w:top w:w="50" w:type="dxa"/>
              <w:left w:w="100" w:type="dxa"/>
            </w:tcMar>
            <w:vAlign w:val="center"/>
          </w:tcPr>
          <w:p w:rsidR="00AF1BDF" w:rsidRPr="001774AF" w:rsidRDefault="00C026CE">
            <w:pPr>
              <w:spacing w:after="0"/>
              <w:ind w:left="135"/>
              <w:rPr>
                <w:lang w:val="ru-RU"/>
              </w:rPr>
            </w:pPr>
            <w:r w:rsidRPr="001774AF">
              <w:rPr>
                <w:rFonts w:ascii="Times New Roman" w:hAnsi="Times New Roman"/>
                <w:color w:val="000000"/>
                <w:sz w:val="24"/>
                <w:lang w:val="ru-RU"/>
              </w:rPr>
              <w:t>Школьная система стран изучаемого языка</w:t>
            </w:r>
          </w:p>
        </w:tc>
        <w:tc>
          <w:tcPr>
            <w:tcW w:w="728" w:type="dxa"/>
            <w:tcMar>
              <w:top w:w="50" w:type="dxa"/>
              <w:left w:w="100" w:type="dxa"/>
            </w:tcMar>
            <w:vAlign w:val="center"/>
          </w:tcPr>
          <w:p w:rsidR="00AF1BDF" w:rsidRDefault="00C026CE">
            <w:pPr>
              <w:spacing w:after="0"/>
              <w:ind w:left="135"/>
              <w:jc w:val="center"/>
            </w:pPr>
            <w:r w:rsidRPr="001774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AF1BDF" w:rsidRDefault="00AF1BDF">
            <w:pPr>
              <w:spacing w:after="0"/>
              <w:ind w:left="135"/>
              <w:jc w:val="center"/>
            </w:pPr>
          </w:p>
        </w:tc>
        <w:tc>
          <w:tcPr>
            <w:tcW w:w="1517" w:type="dxa"/>
            <w:tcMar>
              <w:top w:w="50" w:type="dxa"/>
              <w:left w:w="100" w:type="dxa"/>
            </w:tcMar>
            <w:vAlign w:val="center"/>
          </w:tcPr>
          <w:p w:rsidR="00AF1BDF" w:rsidRDefault="00AF1BDF">
            <w:pPr>
              <w:spacing w:after="0"/>
              <w:ind w:left="135"/>
              <w:jc w:val="center"/>
            </w:pPr>
          </w:p>
        </w:tc>
        <w:tc>
          <w:tcPr>
            <w:tcW w:w="1060" w:type="dxa"/>
            <w:tcMar>
              <w:top w:w="50" w:type="dxa"/>
              <w:left w:w="100" w:type="dxa"/>
            </w:tcMar>
            <w:vAlign w:val="center"/>
          </w:tcPr>
          <w:p w:rsidR="00AF1BDF" w:rsidRDefault="00AF1BDF">
            <w:pPr>
              <w:spacing w:after="0"/>
              <w:ind w:left="135"/>
            </w:pPr>
          </w:p>
        </w:tc>
        <w:tc>
          <w:tcPr>
            <w:tcW w:w="1858" w:type="dxa"/>
            <w:tcMar>
              <w:top w:w="50" w:type="dxa"/>
              <w:left w:w="100" w:type="dxa"/>
            </w:tcMar>
            <w:vAlign w:val="center"/>
          </w:tcPr>
          <w:p w:rsidR="00AF1BDF" w:rsidRDefault="00AF1BDF">
            <w:pPr>
              <w:spacing w:after="0"/>
              <w:ind w:left="135"/>
            </w:pPr>
          </w:p>
        </w:tc>
      </w:tr>
      <w:tr w:rsidR="00AF1BDF" w:rsidRPr="001774AF">
        <w:trPr>
          <w:trHeight w:val="144"/>
          <w:tblCellSpacing w:w="20" w:type="nil"/>
        </w:trPr>
        <w:tc>
          <w:tcPr>
            <w:tcW w:w="420" w:type="dxa"/>
            <w:tcMar>
              <w:top w:w="50" w:type="dxa"/>
              <w:left w:w="100" w:type="dxa"/>
            </w:tcMar>
            <w:vAlign w:val="center"/>
          </w:tcPr>
          <w:p w:rsidR="00AF1BDF" w:rsidRDefault="00C026CE">
            <w:pPr>
              <w:spacing w:after="0"/>
            </w:pPr>
            <w:r>
              <w:rPr>
                <w:rFonts w:ascii="Times New Roman" w:hAnsi="Times New Roman"/>
                <w:color w:val="000000"/>
                <w:sz w:val="24"/>
              </w:rPr>
              <w:t>26</w:t>
            </w:r>
          </w:p>
        </w:tc>
        <w:tc>
          <w:tcPr>
            <w:tcW w:w="3960" w:type="dxa"/>
            <w:tcMar>
              <w:top w:w="50" w:type="dxa"/>
              <w:left w:w="100" w:type="dxa"/>
            </w:tcMar>
            <w:vAlign w:val="center"/>
          </w:tcPr>
          <w:p w:rsidR="00AF1BDF" w:rsidRPr="001774AF" w:rsidRDefault="00C026CE">
            <w:pPr>
              <w:spacing w:after="0"/>
              <w:ind w:left="135"/>
              <w:rPr>
                <w:lang w:val="ru-RU"/>
              </w:rPr>
            </w:pPr>
            <w:r w:rsidRPr="001774AF">
              <w:rPr>
                <w:rFonts w:ascii="Times New Roman" w:hAnsi="Times New Roman"/>
                <w:color w:val="000000"/>
                <w:sz w:val="24"/>
                <w:lang w:val="ru-RU"/>
              </w:rPr>
              <w:t>Школьная жизнь других стран. Переписка в зарубежными сверстниками</w:t>
            </w:r>
          </w:p>
        </w:tc>
        <w:tc>
          <w:tcPr>
            <w:tcW w:w="728" w:type="dxa"/>
            <w:tcMar>
              <w:top w:w="50" w:type="dxa"/>
              <w:left w:w="100" w:type="dxa"/>
            </w:tcMar>
            <w:vAlign w:val="center"/>
          </w:tcPr>
          <w:p w:rsidR="00AF1BDF" w:rsidRDefault="00C026CE">
            <w:pPr>
              <w:spacing w:after="0"/>
              <w:ind w:left="135"/>
              <w:jc w:val="center"/>
            </w:pPr>
            <w:r w:rsidRPr="001774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AF1BDF" w:rsidRDefault="00AF1BDF">
            <w:pPr>
              <w:spacing w:after="0"/>
              <w:ind w:left="135"/>
              <w:jc w:val="center"/>
            </w:pPr>
          </w:p>
        </w:tc>
        <w:tc>
          <w:tcPr>
            <w:tcW w:w="1517" w:type="dxa"/>
            <w:tcMar>
              <w:top w:w="50" w:type="dxa"/>
              <w:left w:w="100" w:type="dxa"/>
            </w:tcMar>
            <w:vAlign w:val="center"/>
          </w:tcPr>
          <w:p w:rsidR="00AF1BDF" w:rsidRDefault="00AF1BDF">
            <w:pPr>
              <w:spacing w:after="0"/>
              <w:ind w:left="135"/>
              <w:jc w:val="center"/>
            </w:pPr>
          </w:p>
        </w:tc>
        <w:tc>
          <w:tcPr>
            <w:tcW w:w="1060" w:type="dxa"/>
            <w:tcMar>
              <w:top w:w="50" w:type="dxa"/>
              <w:left w:w="100" w:type="dxa"/>
            </w:tcMar>
            <w:vAlign w:val="center"/>
          </w:tcPr>
          <w:p w:rsidR="00AF1BDF" w:rsidRDefault="00AF1BDF">
            <w:pPr>
              <w:spacing w:after="0"/>
              <w:ind w:left="135"/>
            </w:pPr>
          </w:p>
        </w:tc>
        <w:tc>
          <w:tcPr>
            <w:tcW w:w="1858" w:type="dxa"/>
            <w:tcMar>
              <w:top w:w="50" w:type="dxa"/>
              <w:left w:w="100" w:type="dxa"/>
            </w:tcMar>
            <w:vAlign w:val="center"/>
          </w:tcPr>
          <w:p w:rsidR="00AF1BDF" w:rsidRPr="001774AF" w:rsidRDefault="00C026CE">
            <w:pPr>
              <w:spacing w:after="0"/>
              <w:ind w:left="135"/>
              <w:rPr>
                <w:lang w:val="ru-RU"/>
              </w:rPr>
            </w:pPr>
            <w:r w:rsidRPr="001774AF">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1774AF">
                <w:rPr>
                  <w:rFonts w:ascii="Times New Roman" w:hAnsi="Times New Roman"/>
                  <w:color w:val="0000FF"/>
                  <w:u w:val="single"/>
                  <w:lang w:val="ru-RU"/>
                </w:rPr>
                <w:t>://</w:t>
              </w:r>
              <w:r>
                <w:rPr>
                  <w:rFonts w:ascii="Times New Roman" w:hAnsi="Times New Roman"/>
                  <w:color w:val="0000FF"/>
                  <w:u w:val="single"/>
                </w:rPr>
                <w:t>m</w:t>
              </w:r>
              <w:r w:rsidRPr="001774AF">
                <w:rPr>
                  <w:rFonts w:ascii="Times New Roman" w:hAnsi="Times New Roman"/>
                  <w:color w:val="0000FF"/>
                  <w:u w:val="single"/>
                  <w:lang w:val="ru-RU"/>
                </w:rPr>
                <w:t>.</w:t>
              </w:r>
              <w:r>
                <w:rPr>
                  <w:rFonts w:ascii="Times New Roman" w:hAnsi="Times New Roman"/>
                  <w:color w:val="0000FF"/>
                  <w:u w:val="single"/>
                </w:rPr>
                <w:t>edsoo</w:t>
              </w:r>
              <w:r w:rsidRPr="001774AF">
                <w:rPr>
                  <w:rFonts w:ascii="Times New Roman" w:hAnsi="Times New Roman"/>
                  <w:color w:val="0000FF"/>
                  <w:u w:val="single"/>
                  <w:lang w:val="ru-RU"/>
                </w:rPr>
                <w:t>.</w:t>
              </w:r>
              <w:r>
                <w:rPr>
                  <w:rFonts w:ascii="Times New Roman" w:hAnsi="Times New Roman"/>
                  <w:color w:val="0000FF"/>
                  <w:u w:val="single"/>
                </w:rPr>
                <w:t>ru</w:t>
              </w:r>
              <w:r w:rsidRPr="001774AF">
                <w:rPr>
                  <w:rFonts w:ascii="Times New Roman" w:hAnsi="Times New Roman"/>
                  <w:color w:val="0000FF"/>
                  <w:u w:val="single"/>
                  <w:lang w:val="ru-RU"/>
                </w:rPr>
                <w:t>/5</w:t>
              </w:r>
              <w:r>
                <w:rPr>
                  <w:rFonts w:ascii="Times New Roman" w:hAnsi="Times New Roman"/>
                  <w:color w:val="0000FF"/>
                  <w:u w:val="single"/>
                </w:rPr>
                <w:t>f</w:t>
              </w:r>
              <w:r w:rsidRPr="001774AF">
                <w:rPr>
                  <w:rFonts w:ascii="Times New Roman" w:hAnsi="Times New Roman"/>
                  <w:color w:val="0000FF"/>
                  <w:u w:val="single"/>
                  <w:lang w:val="ru-RU"/>
                </w:rPr>
                <w:t>09</w:t>
              </w:r>
              <w:r>
                <w:rPr>
                  <w:rFonts w:ascii="Times New Roman" w:hAnsi="Times New Roman"/>
                  <w:color w:val="0000FF"/>
                  <w:u w:val="single"/>
                </w:rPr>
                <w:t>c</w:t>
              </w:r>
              <w:r w:rsidRPr="001774AF">
                <w:rPr>
                  <w:rFonts w:ascii="Times New Roman" w:hAnsi="Times New Roman"/>
                  <w:color w:val="0000FF"/>
                  <w:u w:val="single"/>
                  <w:lang w:val="ru-RU"/>
                </w:rPr>
                <w:t>016</w:t>
              </w:r>
            </w:hyperlink>
          </w:p>
        </w:tc>
      </w:tr>
      <w:tr w:rsidR="00AF1BDF" w:rsidRPr="001774AF">
        <w:trPr>
          <w:trHeight w:val="144"/>
          <w:tblCellSpacing w:w="20" w:type="nil"/>
        </w:trPr>
        <w:tc>
          <w:tcPr>
            <w:tcW w:w="420" w:type="dxa"/>
            <w:tcMar>
              <w:top w:w="50" w:type="dxa"/>
              <w:left w:w="100" w:type="dxa"/>
            </w:tcMar>
            <w:vAlign w:val="center"/>
          </w:tcPr>
          <w:p w:rsidR="00AF1BDF" w:rsidRDefault="00C026CE">
            <w:pPr>
              <w:spacing w:after="0"/>
            </w:pPr>
            <w:r>
              <w:rPr>
                <w:rFonts w:ascii="Times New Roman" w:hAnsi="Times New Roman"/>
                <w:color w:val="000000"/>
                <w:sz w:val="24"/>
              </w:rPr>
              <w:t>27</w:t>
            </w:r>
          </w:p>
        </w:tc>
        <w:tc>
          <w:tcPr>
            <w:tcW w:w="3960" w:type="dxa"/>
            <w:tcMar>
              <w:top w:w="50" w:type="dxa"/>
              <w:left w:w="100" w:type="dxa"/>
            </w:tcMar>
            <w:vAlign w:val="center"/>
          </w:tcPr>
          <w:p w:rsidR="00AF1BDF" w:rsidRDefault="00C026CE">
            <w:pPr>
              <w:spacing w:after="0"/>
              <w:ind w:left="135"/>
            </w:pPr>
            <w:r>
              <w:rPr>
                <w:rFonts w:ascii="Times New Roman" w:hAnsi="Times New Roman"/>
                <w:color w:val="000000"/>
                <w:sz w:val="24"/>
              </w:rPr>
              <w:t>Нестандартные программы обучения.</w:t>
            </w:r>
          </w:p>
        </w:tc>
        <w:tc>
          <w:tcPr>
            <w:tcW w:w="728" w:type="dxa"/>
            <w:tcMar>
              <w:top w:w="50" w:type="dxa"/>
              <w:left w:w="100" w:type="dxa"/>
            </w:tcMar>
            <w:vAlign w:val="center"/>
          </w:tcPr>
          <w:p w:rsidR="00AF1BDF" w:rsidRDefault="00C026CE">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AF1BDF" w:rsidRDefault="00AF1BDF">
            <w:pPr>
              <w:spacing w:after="0"/>
              <w:ind w:left="135"/>
              <w:jc w:val="center"/>
            </w:pPr>
          </w:p>
        </w:tc>
        <w:tc>
          <w:tcPr>
            <w:tcW w:w="1517" w:type="dxa"/>
            <w:tcMar>
              <w:top w:w="50" w:type="dxa"/>
              <w:left w:w="100" w:type="dxa"/>
            </w:tcMar>
            <w:vAlign w:val="center"/>
          </w:tcPr>
          <w:p w:rsidR="00AF1BDF" w:rsidRDefault="00AF1BDF">
            <w:pPr>
              <w:spacing w:after="0"/>
              <w:ind w:left="135"/>
              <w:jc w:val="center"/>
            </w:pPr>
          </w:p>
        </w:tc>
        <w:tc>
          <w:tcPr>
            <w:tcW w:w="1060" w:type="dxa"/>
            <w:tcMar>
              <w:top w:w="50" w:type="dxa"/>
              <w:left w:w="100" w:type="dxa"/>
            </w:tcMar>
            <w:vAlign w:val="center"/>
          </w:tcPr>
          <w:p w:rsidR="00AF1BDF" w:rsidRDefault="00AF1BDF">
            <w:pPr>
              <w:spacing w:after="0"/>
              <w:ind w:left="135"/>
            </w:pPr>
          </w:p>
        </w:tc>
        <w:tc>
          <w:tcPr>
            <w:tcW w:w="1858" w:type="dxa"/>
            <w:tcMar>
              <w:top w:w="50" w:type="dxa"/>
              <w:left w:w="100" w:type="dxa"/>
            </w:tcMar>
            <w:vAlign w:val="center"/>
          </w:tcPr>
          <w:p w:rsidR="00AF1BDF" w:rsidRPr="001774AF" w:rsidRDefault="00C026CE">
            <w:pPr>
              <w:spacing w:after="0"/>
              <w:ind w:left="135"/>
              <w:rPr>
                <w:lang w:val="ru-RU"/>
              </w:rPr>
            </w:pPr>
            <w:r w:rsidRPr="001774AF">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1774AF">
                <w:rPr>
                  <w:rFonts w:ascii="Times New Roman" w:hAnsi="Times New Roman"/>
                  <w:color w:val="0000FF"/>
                  <w:u w:val="single"/>
                  <w:lang w:val="ru-RU"/>
                </w:rPr>
                <w:t>://</w:t>
              </w:r>
              <w:r>
                <w:rPr>
                  <w:rFonts w:ascii="Times New Roman" w:hAnsi="Times New Roman"/>
                  <w:color w:val="0000FF"/>
                  <w:u w:val="single"/>
                </w:rPr>
                <w:t>m</w:t>
              </w:r>
              <w:r w:rsidRPr="001774AF">
                <w:rPr>
                  <w:rFonts w:ascii="Times New Roman" w:hAnsi="Times New Roman"/>
                  <w:color w:val="0000FF"/>
                  <w:u w:val="single"/>
                  <w:lang w:val="ru-RU"/>
                </w:rPr>
                <w:t>.</w:t>
              </w:r>
              <w:r>
                <w:rPr>
                  <w:rFonts w:ascii="Times New Roman" w:hAnsi="Times New Roman"/>
                  <w:color w:val="0000FF"/>
                  <w:u w:val="single"/>
                </w:rPr>
                <w:t>edsoo</w:t>
              </w:r>
              <w:r w:rsidRPr="001774AF">
                <w:rPr>
                  <w:rFonts w:ascii="Times New Roman" w:hAnsi="Times New Roman"/>
                  <w:color w:val="0000FF"/>
                  <w:u w:val="single"/>
                  <w:lang w:val="ru-RU"/>
                </w:rPr>
                <w:t>.</w:t>
              </w:r>
              <w:r>
                <w:rPr>
                  <w:rFonts w:ascii="Times New Roman" w:hAnsi="Times New Roman"/>
                  <w:color w:val="0000FF"/>
                  <w:u w:val="single"/>
                </w:rPr>
                <w:t>ru</w:t>
              </w:r>
              <w:r w:rsidRPr="001774AF">
                <w:rPr>
                  <w:rFonts w:ascii="Times New Roman" w:hAnsi="Times New Roman"/>
                  <w:color w:val="0000FF"/>
                  <w:u w:val="single"/>
                  <w:lang w:val="ru-RU"/>
                </w:rPr>
                <w:t>/6</w:t>
              </w:r>
              <w:r>
                <w:rPr>
                  <w:rFonts w:ascii="Times New Roman" w:hAnsi="Times New Roman"/>
                  <w:color w:val="0000FF"/>
                  <w:u w:val="single"/>
                </w:rPr>
                <w:t>b</w:t>
              </w:r>
              <w:r w:rsidRPr="001774AF">
                <w:rPr>
                  <w:rFonts w:ascii="Times New Roman" w:hAnsi="Times New Roman"/>
                  <w:color w:val="0000FF"/>
                  <w:u w:val="single"/>
                  <w:lang w:val="ru-RU"/>
                </w:rPr>
                <w:t>37</w:t>
              </w:r>
              <w:r>
                <w:rPr>
                  <w:rFonts w:ascii="Times New Roman" w:hAnsi="Times New Roman"/>
                  <w:color w:val="0000FF"/>
                  <w:u w:val="single"/>
                </w:rPr>
                <w:t>e</w:t>
              </w:r>
              <w:r w:rsidRPr="001774AF">
                <w:rPr>
                  <w:rFonts w:ascii="Times New Roman" w:hAnsi="Times New Roman"/>
                  <w:color w:val="0000FF"/>
                  <w:u w:val="single"/>
                  <w:lang w:val="ru-RU"/>
                </w:rPr>
                <w:t>877</w:t>
              </w:r>
            </w:hyperlink>
          </w:p>
        </w:tc>
      </w:tr>
      <w:tr w:rsidR="00AF1BDF" w:rsidRPr="001774AF">
        <w:trPr>
          <w:trHeight w:val="144"/>
          <w:tblCellSpacing w:w="20" w:type="nil"/>
        </w:trPr>
        <w:tc>
          <w:tcPr>
            <w:tcW w:w="420" w:type="dxa"/>
            <w:tcMar>
              <w:top w:w="50" w:type="dxa"/>
              <w:left w:w="100" w:type="dxa"/>
            </w:tcMar>
            <w:vAlign w:val="center"/>
          </w:tcPr>
          <w:p w:rsidR="00AF1BDF" w:rsidRDefault="00C026CE">
            <w:pPr>
              <w:spacing w:after="0"/>
            </w:pPr>
            <w:r>
              <w:rPr>
                <w:rFonts w:ascii="Times New Roman" w:hAnsi="Times New Roman"/>
                <w:color w:val="000000"/>
                <w:sz w:val="24"/>
              </w:rPr>
              <w:t>28</w:t>
            </w:r>
          </w:p>
        </w:tc>
        <w:tc>
          <w:tcPr>
            <w:tcW w:w="3960" w:type="dxa"/>
            <w:tcMar>
              <w:top w:w="50" w:type="dxa"/>
              <w:left w:w="100" w:type="dxa"/>
            </w:tcMar>
            <w:vAlign w:val="center"/>
          </w:tcPr>
          <w:p w:rsidR="00AF1BDF" w:rsidRDefault="00C026CE">
            <w:pPr>
              <w:spacing w:after="0"/>
              <w:ind w:left="135"/>
            </w:pPr>
            <w:r>
              <w:rPr>
                <w:rFonts w:ascii="Times New Roman" w:hAnsi="Times New Roman"/>
                <w:color w:val="000000"/>
                <w:sz w:val="24"/>
              </w:rPr>
              <w:t>Права и обязанности старшеклассников</w:t>
            </w:r>
          </w:p>
        </w:tc>
        <w:tc>
          <w:tcPr>
            <w:tcW w:w="728" w:type="dxa"/>
            <w:tcMar>
              <w:top w:w="50" w:type="dxa"/>
              <w:left w:w="100" w:type="dxa"/>
            </w:tcMar>
            <w:vAlign w:val="center"/>
          </w:tcPr>
          <w:p w:rsidR="00AF1BDF" w:rsidRDefault="00C026CE">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AF1BDF" w:rsidRDefault="00AF1BDF">
            <w:pPr>
              <w:spacing w:after="0"/>
              <w:ind w:left="135"/>
              <w:jc w:val="center"/>
            </w:pPr>
          </w:p>
        </w:tc>
        <w:tc>
          <w:tcPr>
            <w:tcW w:w="1517" w:type="dxa"/>
            <w:tcMar>
              <w:top w:w="50" w:type="dxa"/>
              <w:left w:w="100" w:type="dxa"/>
            </w:tcMar>
            <w:vAlign w:val="center"/>
          </w:tcPr>
          <w:p w:rsidR="00AF1BDF" w:rsidRDefault="00AF1BDF">
            <w:pPr>
              <w:spacing w:after="0"/>
              <w:ind w:left="135"/>
              <w:jc w:val="center"/>
            </w:pPr>
          </w:p>
        </w:tc>
        <w:tc>
          <w:tcPr>
            <w:tcW w:w="1060" w:type="dxa"/>
            <w:tcMar>
              <w:top w:w="50" w:type="dxa"/>
              <w:left w:w="100" w:type="dxa"/>
            </w:tcMar>
            <w:vAlign w:val="center"/>
          </w:tcPr>
          <w:p w:rsidR="00AF1BDF" w:rsidRDefault="00AF1BDF">
            <w:pPr>
              <w:spacing w:after="0"/>
              <w:ind w:left="135"/>
            </w:pPr>
          </w:p>
        </w:tc>
        <w:tc>
          <w:tcPr>
            <w:tcW w:w="1858" w:type="dxa"/>
            <w:tcMar>
              <w:top w:w="50" w:type="dxa"/>
              <w:left w:w="100" w:type="dxa"/>
            </w:tcMar>
            <w:vAlign w:val="center"/>
          </w:tcPr>
          <w:p w:rsidR="00AF1BDF" w:rsidRPr="001774AF" w:rsidRDefault="00C026CE">
            <w:pPr>
              <w:spacing w:after="0"/>
              <w:ind w:left="135"/>
              <w:rPr>
                <w:lang w:val="ru-RU"/>
              </w:rPr>
            </w:pPr>
            <w:r w:rsidRPr="001774AF">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1774AF">
                <w:rPr>
                  <w:rFonts w:ascii="Times New Roman" w:hAnsi="Times New Roman"/>
                  <w:color w:val="0000FF"/>
                  <w:u w:val="single"/>
                  <w:lang w:val="ru-RU"/>
                </w:rPr>
                <w:t>://</w:t>
              </w:r>
              <w:r>
                <w:rPr>
                  <w:rFonts w:ascii="Times New Roman" w:hAnsi="Times New Roman"/>
                  <w:color w:val="0000FF"/>
                  <w:u w:val="single"/>
                </w:rPr>
                <w:t>m</w:t>
              </w:r>
              <w:r w:rsidRPr="001774AF">
                <w:rPr>
                  <w:rFonts w:ascii="Times New Roman" w:hAnsi="Times New Roman"/>
                  <w:color w:val="0000FF"/>
                  <w:u w:val="single"/>
                  <w:lang w:val="ru-RU"/>
                </w:rPr>
                <w:t>.</w:t>
              </w:r>
              <w:r>
                <w:rPr>
                  <w:rFonts w:ascii="Times New Roman" w:hAnsi="Times New Roman"/>
                  <w:color w:val="0000FF"/>
                  <w:u w:val="single"/>
                </w:rPr>
                <w:t>edsoo</w:t>
              </w:r>
              <w:r w:rsidRPr="001774AF">
                <w:rPr>
                  <w:rFonts w:ascii="Times New Roman" w:hAnsi="Times New Roman"/>
                  <w:color w:val="0000FF"/>
                  <w:u w:val="single"/>
                  <w:lang w:val="ru-RU"/>
                </w:rPr>
                <w:t>.</w:t>
              </w:r>
              <w:r>
                <w:rPr>
                  <w:rFonts w:ascii="Times New Roman" w:hAnsi="Times New Roman"/>
                  <w:color w:val="0000FF"/>
                  <w:u w:val="single"/>
                </w:rPr>
                <w:t>ru</w:t>
              </w:r>
              <w:r w:rsidRPr="001774AF">
                <w:rPr>
                  <w:rFonts w:ascii="Times New Roman" w:hAnsi="Times New Roman"/>
                  <w:color w:val="0000FF"/>
                  <w:u w:val="single"/>
                  <w:lang w:val="ru-RU"/>
                </w:rPr>
                <w:t>/7</w:t>
              </w:r>
              <w:r>
                <w:rPr>
                  <w:rFonts w:ascii="Times New Roman" w:hAnsi="Times New Roman"/>
                  <w:color w:val="0000FF"/>
                  <w:u w:val="single"/>
                </w:rPr>
                <w:t>c</w:t>
              </w:r>
              <w:r w:rsidRPr="001774AF">
                <w:rPr>
                  <w:rFonts w:ascii="Times New Roman" w:hAnsi="Times New Roman"/>
                  <w:color w:val="0000FF"/>
                  <w:u w:val="single"/>
                  <w:lang w:val="ru-RU"/>
                </w:rPr>
                <w:t>1</w:t>
              </w:r>
              <w:r>
                <w:rPr>
                  <w:rFonts w:ascii="Times New Roman" w:hAnsi="Times New Roman"/>
                  <w:color w:val="0000FF"/>
                  <w:u w:val="single"/>
                </w:rPr>
                <w:t>c</w:t>
              </w:r>
              <w:r w:rsidRPr="001774AF">
                <w:rPr>
                  <w:rFonts w:ascii="Times New Roman" w:hAnsi="Times New Roman"/>
                  <w:color w:val="0000FF"/>
                  <w:u w:val="single"/>
                  <w:lang w:val="ru-RU"/>
                </w:rPr>
                <w:t>8</w:t>
              </w:r>
              <w:r>
                <w:rPr>
                  <w:rFonts w:ascii="Times New Roman" w:hAnsi="Times New Roman"/>
                  <w:color w:val="0000FF"/>
                  <w:u w:val="single"/>
                </w:rPr>
                <w:t>a</w:t>
              </w:r>
              <w:r w:rsidRPr="001774AF">
                <w:rPr>
                  <w:rFonts w:ascii="Times New Roman" w:hAnsi="Times New Roman"/>
                  <w:color w:val="0000FF"/>
                  <w:u w:val="single"/>
                  <w:lang w:val="ru-RU"/>
                </w:rPr>
                <w:t>78</w:t>
              </w:r>
            </w:hyperlink>
          </w:p>
        </w:tc>
      </w:tr>
      <w:tr w:rsidR="00AF1BDF" w:rsidRPr="001774AF">
        <w:trPr>
          <w:trHeight w:val="144"/>
          <w:tblCellSpacing w:w="20" w:type="nil"/>
        </w:trPr>
        <w:tc>
          <w:tcPr>
            <w:tcW w:w="420" w:type="dxa"/>
            <w:tcMar>
              <w:top w:w="50" w:type="dxa"/>
              <w:left w:w="100" w:type="dxa"/>
            </w:tcMar>
            <w:vAlign w:val="center"/>
          </w:tcPr>
          <w:p w:rsidR="00AF1BDF" w:rsidRDefault="00C026CE">
            <w:pPr>
              <w:spacing w:after="0"/>
            </w:pPr>
            <w:r>
              <w:rPr>
                <w:rFonts w:ascii="Times New Roman" w:hAnsi="Times New Roman"/>
                <w:color w:val="000000"/>
                <w:sz w:val="24"/>
              </w:rPr>
              <w:t>29</w:t>
            </w:r>
          </w:p>
        </w:tc>
        <w:tc>
          <w:tcPr>
            <w:tcW w:w="3960" w:type="dxa"/>
            <w:tcMar>
              <w:top w:w="50" w:type="dxa"/>
              <w:left w:w="100" w:type="dxa"/>
            </w:tcMar>
            <w:vAlign w:val="center"/>
          </w:tcPr>
          <w:p w:rsidR="00AF1BDF" w:rsidRDefault="00C026CE">
            <w:pPr>
              <w:spacing w:after="0"/>
              <w:ind w:left="135"/>
            </w:pPr>
            <w:r w:rsidRPr="001774AF">
              <w:rPr>
                <w:rFonts w:ascii="Times New Roman" w:hAnsi="Times New Roman"/>
                <w:color w:val="000000"/>
                <w:sz w:val="24"/>
                <w:lang w:val="ru-RU"/>
              </w:rPr>
              <w:t xml:space="preserve">Обобщение по теме "Школьное образование, школьная жизнь, школьные праздники. Переписка с зарубежными сверстниками. Взаимоотношения в школе. Проблемы и решения. </w:t>
            </w:r>
            <w:r>
              <w:rPr>
                <w:rFonts w:ascii="Times New Roman" w:hAnsi="Times New Roman"/>
                <w:color w:val="000000"/>
                <w:sz w:val="24"/>
              </w:rPr>
              <w:t>Права и обязанности старшеклассника"</w:t>
            </w:r>
          </w:p>
        </w:tc>
        <w:tc>
          <w:tcPr>
            <w:tcW w:w="728" w:type="dxa"/>
            <w:tcMar>
              <w:top w:w="50" w:type="dxa"/>
              <w:left w:w="100" w:type="dxa"/>
            </w:tcMar>
            <w:vAlign w:val="center"/>
          </w:tcPr>
          <w:p w:rsidR="00AF1BDF" w:rsidRDefault="00C026CE">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AF1BDF" w:rsidRDefault="00AF1BDF">
            <w:pPr>
              <w:spacing w:after="0"/>
              <w:ind w:left="135"/>
              <w:jc w:val="center"/>
            </w:pPr>
          </w:p>
        </w:tc>
        <w:tc>
          <w:tcPr>
            <w:tcW w:w="1517" w:type="dxa"/>
            <w:tcMar>
              <w:top w:w="50" w:type="dxa"/>
              <w:left w:w="100" w:type="dxa"/>
            </w:tcMar>
            <w:vAlign w:val="center"/>
          </w:tcPr>
          <w:p w:rsidR="00AF1BDF" w:rsidRDefault="00AF1BDF">
            <w:pPr>
              <w:spacing w:after="0"/>
              <w:ind w:left="135"/>
              <w:jc w:val="center"/>
            </w:pPr>
          </w:p>
        </w:tc>
        <w:tc>
          <w:tcPr>
            <w:tcW w:w="1060" w:type="dxa"/>
            <w:tcMar>
              <w:top w:w="50" w:type="dxa"/>
              <w:left w:w="100" w:type="dxa"/>
            </w:tcMar>
            <w:vAlign w:val="center"/>
          </w:tcPr>
          <w:p w:rsidR="00AF1BDF" w:rsidRDefault="00AF1BDF">
            <w:pPr>
              <w:spacing w:after="0"/>
              <w:ind w:left="135"/>
            </w:pPr>
          </w:p>
        </w:tc>
        <w:tc>
          <w:tcPr>
            <w:tcW w:w="1858" w:type="dxa"/>
            <w:tcMar>
              <w:top w:w="50" w:type="dxa"/>
              <w:left w:w="100" w:type="dxa"/>
            </w:tcMar>
            <w:vAlign w:val="center"/>
          </w:tcPr>
          <w:p w:rsidR="00AF1BDF" w:rsidRPr="001774AF" w:rsidRDefault="00C026CE">
            <w:pPr>
              <w:spacing w:after="0"/>
              <w:ind w:left="135"/>
              <w:rPr>
                <w:lang w:val="ru-RU"/>
              </w:rPr>
            </w:pPr>
            <w:r w:rsidRPr="001774AF">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1774AF">
                <w:rPr>
                  <w:rFonts w:ascii="Times New Roman" w:hAnsi="Times New Roman"/>
                  <w:color w:val="0000FF"/>
                  <w:u w:val="single"/>
                  <w:lang w:val="ru-RU"/>
                </w:rPr>
                <w:t>://</w:t>
              </w:r>
              <w:r>
                <w:rPr>
                  <w:rFonts w:ascii="Times New Roman" w:hAnsi="Times New Roman"/>
                  <w:color w:val="0000FF"/>
                  <w:u w:val="single"/>
                </w:rPr>
                <w:t>m</w:t>
              </w:r>
              <w:r w:rsidRPr="001774AF">
                <w:rPr>
                  <w:rFonts w:ascii="Times New Roman" w:hAnsi="Times New Roman"/>
                  <w:color w:val="0000FF"/>
                  <w:u w:val="single"/>
                  <w:lang w:val="ru-RU"/>
                </w:rPr>
                <w:t>.</w:t>
              </w:r>
              <w:r>
                <w:rPr>
                  <w:rFonts w:ascii="Times New Roman" w:hAnsi="Times New Roman"/>
                  <w:color w:val="0000FF"/>
                  <w:u w:val="single"/>
                </w:rPr>
                <w:t>edsoo</w:t>
              </w:r>
              <w:r w:rsidRPr="001774AF">
                <w:rPr>
                  <w:rFonts w:ascii="Times New Roman" w:hAnsi="Times New Roman"/>
                  <w:color w:val="0000FF"/>
                  <w:u w:val="single"/>
                  <w:lang w:val="ru-RU"/>
                </w:rPr>
                <w:t>.</w:t>
              </w:r>
              <w:r>
                <w:rPr>
                  <w:rFonts w:ascii="Times New Roman" w:hAnsi="Times New Roman"/>
                  <w:color w:val="0000FF"/>
                  <w:u w:val="single"/>
                </w:rPr>
                <w:t>ru</w:t>
              </w:r>
              <w:r w:rsidRPr="001774AF">
                <w:rPr>
                  <w:rFonts w:ascii="Times New Roman" w:hAnsi="Times New Roman"/>
                  <w:color w:val="0000FF"/>
                  <w:u w:val="single"/>
                  <w:lang w:val="ru-RU"/>
                </w:rPr>
                <w:t>/</w:t>
              </w:r>
              <w:r>
                <w:rPr>
                  <w:rFonts w:ascii="Times New Roman" w:hAnsi="Times New Roman"/>
                  <w:color w:val="0000FF"/>
                  <w:u w:val="single"/>
                </w:rPr>
                <w:t>dbbd</w:t>
              </w:r>
              <w:r w:rsidRPr="001774AF">
                <w:rPr>
                  <w:rFonts w:ascii="Times New Roman" w:hAnsi="Times New Roman"/>
                  <w:color w:val="0000FF"/>
                  <w:u w:val="single"/>
                  <w:lang w:val="ru-RU"/>
                </w:rPr>
                <w:t>7587</w:t>
              </w:r>
            </w:hyperlink>
          </w:p>
        </w:tc>
      </w:tr>
      <w:tr w:rsidR="00AF1BDF" w:rsidRPr="001774AF">
        <w:trPr>
          <w:trHeight w:val="144"/>
          <w:tblCellSpacing w:w="20" w:type="nil"/>
        </w:trPr>
        <w:tc>
          <w:tcPr>
            <w:tcW w:w="420" w:type="dxa"/>
            <w:tcMar>
              <w:top w:w="50" w:type="dxa"/>
              <w:left w:w="100" w:type="dxa"/>
            </w:tcMar>
            <w:vAlign w:val="center"/>
          </w:tcPr>
          <w:p w:rsidR="00AF1BDF" w:rsidRDefault="00C026CE">
            <w:pPr>
              <w:spacing w:after="0"/>
            </w:pPr>
            <w:r>
              <w:rPr>
                <w:rFonts w:ascii="Times New Roman" w:hAnsi="Times New Roman"/>
                <w:color w:val="000000"/>
                <w:sz w:val="24"/>
              </w:rPr>
              <w:lastRenderedPageBreak/>
              <w:t>30</w:t>
            </w:r>
          </w:p>
        </w:tc>
        <w:tc>
          <w:tcPr>
            <w:tcW w:w="3960" w:type="dxa"/>
            <w:tcMar>
              <w:top w:w="50" w:type="dxa"/>
              <w:left w:w="100" w:type="dxa"/>
            </w:tcMar>
            <w:vAlign w:val="center"/>
          </w:tcPr>
          <w:p w:rsidR="00AF1BDF" w:rsidRPr="001774AF" w:rsidRDefault="00C026CE">
            <w:pPr>
              <w:spacing w:after="0"/>
              <w:ind w:left="135"/>
              <w:rPr>
                <w:lang w:val="ru-RU"/>
              </w:rPr>
            </w:pPr>
            <w:r w:rsidRPr="001774AF">
              <w:rPr>
                <w:rFonts w:ascii="Times New Roman" w:hAnsi="Times New Roman"/>
                <w:color w:val="000000"/>
                <w:sz w:val="24"/>
                <w:lang w:val="ru-RU"/>
              </w:rPr>
              <w:t>Профориентация. Современные профессии в мире</w:t>
            </w:r>
          </w:p>
        </w:tc>
        <w:tc>
          <w:tcPr>
            <w:tcW w:w="728" w:type="dxa"/>
            <w:tcMar>
              <w:top w:w="50" w:type="dxa"/>
              <w:left w:w="100" w:type="dxa"/>
            </w:tcMar>
            <w:vAlign w:val="center"/>
          </w:tcPr>
          <w:p w:rsidR="00AF1BDF" w:rsidRDefault="00C026CE">
            <w:pPr>
              <w:spacing w:after="0"/>
              <w:ind w:left="135"/>
              <w:jc w:val="center"/>
            </w:pPr>
            <w:r w:rsidRPr="001774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AF1BDF" w:rsidRDefault="00AF1BDF">
            <w:pPr>
              <w:spacing w:after="0"/>
              <w:ind w:left="135"/>
              <w:jc w:val="center"/>
            </w:pPr>
          </w:p>
        </w:tc>
        <w:tc>
          <w:tcPr>
            <w:tcW w:w="1517" w:type="dxa"/>
            <w:tcMar>
              <w:top w:w="50" w:type="dxa"/>
              <w:left w:w="100" w:type="dxa"/>
            </w:tcMar>
            <w:vAlign w:val="center"/>
          </w:tcPr>
          <w:p w:rsidR="00AF1BDF" w:rsidRDefault="00AF1BDF">
            <w:pPr>
              <w:spacing w:after="0"/>
              <w:ind w:left="135"/>
              <w:jc w:val="center"/>
            </w:pPr>
          </w:p>
        </w:tc>
        <w:tc>
          <w:tcPr>
            <w:tcW w:w="1060" w:type="dxa"/>
            <w:tcMar>
              <w:top w:w="50" w:type="dxa"/>
              <w:left w:w="100" w:type="dxa"/>
            </w:tcMar>
            <w:vAlign w:val="center"/>
          </w:tcPr>
          <w:p w:rsidR="00AF1BDF" w:rsidRDefault="00AF1BDF">
            <w:pPr>
              <w:spacing w:after="0"/>
              <w:ind w:left="135"/>
            </w:pPr>
          </w:p>
        </w:tc>
        <w:tc>
          <w:tcPr>
            <w:tcW w:w="1858" w:type="dxa"/>
            <w:tcMar>
              <w:top w:w="50" w:type="dxa"/>
              <w:left w:w="100" w:type="dxa"/>
            </w:tcMar>
            <w:vAlign w:val="center"/>
          </w:tcPr>
          <w:p w:rsidR="00AF1BDF" w:rsidRPr="001774AF" w:rsidRDefault="00C026CE">
            <w:pPr>
              <w:spacing w:after="0"/>
              <w:ind w:left="135"/>
              <w:rPr>
                <w:lang w:val="ru-RU"/>
              </w:rPr>
            </w:pPr>
            <w:r w:rsidRPr="001774AF">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1774AF">
                <w:rPr>
                  <w:rFonts w:ascii="Times New Roman" w:hAnsi="Times New Roman"/>
                  <w:color w:val="0000FF"/>
                  <w:u w:val="single"/>
                  <w:lang w:val="ru-RU"/>
                </w:rPr>
                <w:t>://</w:t>
              </w:r>
              <w:r>
                <w:rPr>
                  <w:rFonts w:ascii="Times New Roman" w:hAnsi="Times New Roman"/>
                  <w:color w:val="0000FF"/>
                  <w:u w:val="single"/>
                </w:rPr>
                <w:t>m</w:t>
              </w:r>
              <w:r w:rsidRPr="001774AF">
                <w:rPr>
                  <w:rFonts w:ascii="Times New Roman" w:hAnsi="Times New Roman"/>
                  <w:color w:val="0000FF"/>
                  <w:u w:val="single"/>
                  <w:lang w:val="ru-RU"/>
                </w:rPr>
                <w:t>.</w:t>
              </w:r>
              <w:r>
                <w:rPr>
                  <w:rFonts w:ascii="Times New Roman" w:hAnsi="Times New Roman"/>
                  <w:color w:val="0000FF"/>
                  <w:u w:val="single"/>
                </w:rPr>
                <w:t>edsoo</w:t>
              </w:r>
              <w:r w:rsidRPr="001774AF">
                <w:rPr>
                  <w:rFonts w:ascii="Times New Roman" w:hAnsi="Times New Roman"/>
                  <w:color w:val="0000FF"/>
                  <w:u w:val="single"/>
                  <w:lang w:val="ru-RU"/>
                </w:rPr>
                <w:t>.</w:t>
              </w:r>
              <w:r>
                <w:rPr>
                  <w:rFonts w:ascii="Times New Roman" w:hAnsi="Times New Roman"/>
                  <w:color w:val="0000FF"/>
                  <w:u w:val="single"/>
                </w:rPr>
                <w:t>ru</w:t>
              </w:r>
              <w:r w:rsidRPr="001774AF">
                <w:rPr>
                  <w:rFonts w:ascii="Times New Roman" w:hAnsi="Times New Roman"/>
                  <w:color w:val="0000FF"/>
                  <w:u w:val="single"/>
                  <w:lang w:val="ru-RU"/>
                </w:rPr>
                <w:t>/</w:t>
              </w:r>
              <w:r>
                <w:rPr>
                  <w:rFonts w:ascii="Times New Roman" w:hAnsi="Times New Roman"/>
                  <w:color w:val="0000FF"/>
                  <w:u w:val="single"/>
                </w:rPr>
                <w:t>c</w:t>
              </w:r>
              <w:r w:rsidRPr="001774AF">
                <w:rPr>
                  <w:rFonts w:ascii="Times New Roman" w:hAnsi="Times New Roman"/>
                  <w:color w:val="0000FF"/>
                  <w:u w:val="single"/>
                  <w:lang w:val="ru-RU"/>
                </w:rPr>
                <w:t>9</w:t>
              </w:r>
              <w:r>
                <w:rPr>
                  <w:rFonts w:ascii="Times New Roman" w:hAnsi="Times New Roman"/>
                  <w:color w:val="0000FF"/>
                  <w:u w:val="single"/>
                </w:rPr>
                <w:t>d</w:t>
              </w:r>
              <w:r w:rsidRPr="001774AF">
                <w:rPr>
                  <w:rFonts w:ascii="Times New Roman" w:hAnsi="Times New Roman"/>
                  <w:color w:val="0000FF"/>
                  <w:u w:val="single"/>
                  <w:lang w:val="ru-RU"/>
                </w:rPr>
                <w:t>57</w:t>
              </w:r>
              <w:r>
                <w:rPr>
                  <w:rFonts w:ascii="Times New Roman" w:hAnsi="Times New Roman"/>
                  <w:color w:val="0000FF"/>
                  <w:u w:val="single"/>
                </w:rPr>
                <w:t>a</w:t>
              </w:r>
              <w:r w:rsidRPr="001774AF">
                <w:rPr>
                  <w:rFonts w:ascii="Times New Roman" w:hAnsi="Times New Roman"/>
                  <w:color w:val="0000FF"/>
                  <w:u w:val="single"/>
                  <w:lang w:val="ru-RU"/>
                </w:rPr>
                <w:t>24</w:t>
              </w:r>
            </w:hyperlink>
          </w:p>
        </w:tc>
      </w:tr>
      <w:tr w:rsidR="00AF1BDF" w:rsidRPr="001774AF">
        <w:trPr>
          <w:trHeight w:val="144"/>
          <w:tblCellSpacing w:w="20" w:type="nil"/>
        </w:trPr>
        <w:tc>
          <w:tcPr>
            <w:tcW w:w="420" w:type="dxa"/>
            <w:tcMar>
              <w:top w:w="50" w:type="dxa"/>
              <w:left w:w="100" w:type="dxa"/>
            </w:tcMar>
            <w:vAlign w:val="center"/>
          </w:tcPr>
          <w:p w:rsidR="00AF1BDF" w:rsidRDefault="00C026CE">
            <w:pPr>
              <w:spacing w:after="0"/>
            </w:pPr>
            <w:r>
              <w:rPr>
                <w:rFonts w:ascii="Times New Roman" w:hAnsi="Times New Roman"/>
                <w:color w:val="000000"/>
                <w:sz w:val="24"/>
              </w:rPr>
              <w:t>31</w:t>
            </w:r>
          </w:p>
        </w:tc>
        <w:tc>
          <w:tcPr>
            <w:tcW w:w="3960" w:type="dxa"/>
            <w:tcMar>
              <w:top w:w="50" w:type="dxa"/>
              <w:left w:w="100" w:type="dxa"/>
            </w:tcMar>
            <w:vAlign w:val="center"/>
          </w:tcPr>
          <w:p w:rsidR="00AF1BDF" w:rsidRPr="001774AF" w:rsidRDefault="00C026CE">
            <w:pPr>
              <w:spacing w:after="0"/>
              <w:ind w:left="135"/>
              <w:rPr>
                <w:lang w:val="ru-RU"/>
              </w:rPr>
            </w:pPr>
            <w:r w:rsidRPr="001774AF">
              <w:rPr>
                <w:rFonts w:ascii="Times New Roman" w:hAnsi="Times New Roman"/>
                <w:color w:val="000000"/>
                <w:sz w:val="24"/>
                <w:lang w:val="ru-RU"/>
              </w:rPr>
              <w:t>Профориентация. Современные профессии в мире</w:t>
            </w:r>
          </w:p>
        </w:tc>
        <w:tc>
          <w:tcPr>
            <w:tcW w:w="728" w:type="dxa"/>
            <w:tcMar>
              <w:top w:w="50" w:type="dxa"/>
              <w:left w:w="100" w:type="dxa"/>
            </w:tcMar>
            <w:vAlign w:val="center"/>
          </w:tcPr>
          <w:p w:rsidR="00AF1BDF" w:rsidRDefault="00C026CE">
            <w:pPr>
              <w:spacing w:after="0"/>
              <w:ind w:left="135"/>
              <w:jc w:val="center"/>
            </w:pPr>
            <w:r w:rsidRPr="001774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AF1BDF" w:rsidRDefault="00AF1BDF">
            <w:pPr>
              <w:spacing w:after="0"/>
              <w:ind w:left="135"/>
              <w:jc w:val="center"/>
            </w:pPr>
          </w:p>
        </w:tc>
        <w:tc>
          <w:tcPr>
            <w:tcW w:w="1517" w:type="dxa"/>
            <w:tcMar>
              <w:top w:w="50" w:type="dxa"/>
              <w:left w:w="100" w:type="dxa"/>
            </w:tcMar>
            <w:vAlign w:val="center"/>
          </w:tcPr>
          <w:p w:rsidR="00AF1BDF" w:rsidRDefault="00AF1BDF">
            <w:pPr>
              <w:spacing w:after="0"/>
              <w:ind w:left="135"/>
              <w:jc w:val="center"/>
            </w:pPr>
          </w:p>
        </w:tc>
        <w:tc>
          <w:tcPr>
            <w:tcW w:w="1060" w:type="dxa"/>
            <w:tcMar>
              <w:top w:w="50" w:type="dxa"/>
              <w:left w:w="100" w:type="dxa"/>
            </w:tcMar>
            <w:vAlign w:val="center"/>
          </w:tcPr>
          <w:p w:rsidR="00AF1BDF" w:rsidRDefault="00AF1BDF">
            <w:pPr>
              <w:spacing w:after="0"/>
              <w:ind w:left="135"/>
            </w:pPr>
          </w:p>
        </w:tc>
        <w:tc>
          <w:tcPr>
            <w:tcW w:w="1858" w:type="dxa"/>
            <w:tcMar>
              <w:top w:w="50" w:type="dxa"/>
              <w:left w:w="100" w:type="dxa"/>
            </w:tcMar>
            <w:vAlign w:val="center"/>
          </w:tcPr>
          <w:p w:rsidR="00AF1BDF" w:rsidRPr="001774AF" w:rsidRDefault="00C026CE">
            <w:pPr>
              <w:spacing w:after="0"/>
              <w:ind w:left="135"/>
              <w:rPr>
                <w:lang w:val="ru-RU"/>
              </w:rPr>
            </w:pPr>
            <w:r w:rsidRPr="001774AF">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1774AF">
                <w:rPr>
                  <w:rFonts w:ascii="Times New Roman" w:hAnsi="Times New Roman"/>
                  <w:color w:val="0000FF"/>
                  <w:u w:val="single"/>
                  <w:lang w:val="ru-RU"/>
                </w:rPr>
                <w:t>://</w:t>
              </w:r>
              <w:r>
                <w:rPr>
                  <w:rFonts w:ascii="Times New Roman" w:hAnsi="Times New Roman"/>
                  <w:color w:val="0000FF"/>
                  <w:u w:val="single"/>
                </w:rPr>
                <w:t>m</w:t>
              </w:r>
              <w:r w:rsidRPr="001774AF">
                <w:rPr>
                  <w:rFonts w:ascii="Times New Roman" w:hAnsi="Times New Roman"/>
                  <w:color w:val="0000FF"/>
                  <w:u w:val="single"/>
                  <w:lang w:val="ru-RU"/>
                </w:rPr>
                <w:t>.</w:t>
              </w:r>
              <w:r>
                <w:rPr>
                  <w:rFonts w:ascii="Times New Roman" w:hAnsi="Times New Roman"/>
                  <w:color w:val="0000FF"/>
                  <w:u w:val="single"/>
                </w:rPr>
                <w:t>edsoo</w:t>
              </w:r>
              <w:r w:rsidRPr="001774AF">
                <w:rPr>
                  <w:rFonts w:ascii="Times New Roman" w:hAnsi="Times New Roman"/>
                  <w:color w:val="0000FF"/>
                  <w:u w:val="single"/>
                  <w:lang w:val="ru-RU"/>
                </w:rPr>
                <w:t>.</w:t>
              </w:r>
              <w:r>
                <w:rPr>
                  <w:rFonts w:ascii="Times New Roman" w:hAnsi="Times New Roman"/>
                  <w:color w:val="0000FF"/>
                  <w:u w:val="single"/>
                </w:rPr>
                <w:t>ru</w:t>
              </w:r>
              <w:r w:rsidRPr="001774AF">
                <w:rPr>
                  <w:rFonts w:ascii="Times New Roman" w:hAnsi="Times New Roman"/>
                  <w:color w:val="0000FF"/>
                  <w:u w:val="single"/>
                  <w:lang w:val="ru-RU"/>
                </w:rPr>
                <w:t>/</w:t>
              </w:r>
              <w:r>
                <w:rPr>
                  <w:rFonts w:ascii="Times New Roman" w:hAnsi="Times New Roman"/>
                  <w:color w:val="0000FF"/>
                  <w:u w:val="single"/>
                </w:rPr>
                <w:t>fc</w:t>
              </w:r>
              <w:r w:rsidRPr="001774AF">
                <w:rPr>
                  <w:rFonts w:ascii="Times New Roman" w:hAnsi="Times New Roman"/>
                  <w:color w:val="0000FF"/>
                  <w:u w:val="single"/>
                  <w:lang w:val="ru-RU"/>
                </w:rPr>
                <w:t>02</w:t>
              </w:r>
              <w:r>
                <w:rPr>
                  <w:rFonts w:ascii="Times New Roman" w:hAnsi="Times New Roman"/>
                  <w:color w:val="0000FF"/>
                  <w:u w:val="single"/>
                </w:rPr>
                <w:t>a</w:t>
              </w:r>
              <w:r w:rsidRPr="001774AF">
                <w:rPr>
                  <w:rFonts w:ascii="Times New Roman" w:hAnsi="Times New Roman"/>
                  <w:color w:val="0000FF"/>
                  <w:u w:val="single"/>
                  <w:lang w:val="ru-RU"/>
                </w:rPr>
                <w:t>466</w:t>
              </w:r>
            </w:hyperlink>
          </w:p>
        </w:tc>
      </w:tr>
      <w:tr w:rsidR="00AF1BDF" w:rsidRPr="001774AF">
        <w:trPr>
          <w:trHeight w:val="144"/>
          <w:tblCellSpacing w:w="20" w:type="nil"/>
        </w:trPr>
        <w:tc>
          <w:tcPr>
            <w:tcW w:w="420" w:type="dxa"/>
            <w:tcMar>
              <w:top w:w="50" w:type="dxa"/>
              <w:left w:w="100" w:type="dxa"/>
            </w:tcMar>
            <w:vAlign w:val="center"/>
          </w:tcPr>
          <w:p w:rsidR="00AF1BDF" w:rsidRDefault="00C026CE">
            <w:pPr>
              <w:spacing w:after="0"/>
            </w:pPr>
            <w:r>
              <w:rPr>
                <w:rFonts w:ascii="Times New Roman" w:hAnsi="Times New Roman"/>
                <w:color w:val="000000"/>
                <w:sz w:val="24"/>
              </w:rPr>
              <w:t>32</w:t>
            </w:r>
          </w:p>
        </w:tc>
        <w:tc>
          <w:tcPr>
            <w:tcW w:w="3960" w:type="dxa"/>
            <w:tcMar>
              <w:top w:w="50" w:type="dxa"/>
              <w:left w:w="100" w:type="dxa"/>
            </w:tcMar>
            <w:vAlign w:val="center"/>
          </w:tcPr>
          <w:p w:rsidR="00AF1BDF" w:rsidRPr="001774AF" w:rsidRDefault="00C026CE">
            <w:pPr>
              <w:spacing w:after="0"/>
              <w:ind w:left="135"/>
              <w:rPr>
                <w:lang w:val="ru-RU"/>
              </w:rPr>
            </w:pPr>
            <w:r w:rsidRPr="001774AF">
              <w:rPr>
                <w:rFonts w:ascii="Times New Roman" w:hAnsi="Times New Roman"/>
                <w:color w:val="000000"/>
                <w:sz w:val="24"/>
                <w:lang w:val="ru-RU"/>
              </w:rPr>
              <w:t>Проблема выбора профессии. Работа мечты</w:t>
            </w:r>
          </w:p>
        </w:tc>
        <w:tc>
          <w:tcPr>
            <w:tcW w:w="728" w:type="dxa"/>
            <w:tcMar>
              <w:top w:w="50" w:type="dxa"/>
              <w:left w:w="100" w:type="dxa"/>
            </w:tcMar>
            <w:vAlign w:val="center"/>
          </w:tcPr>
          <w:p w:rsidR="00AF1BDF" w:rsidRDefault="00C026CE">
            <w:pPr>
              <w:spacing w:after="0"/>
              <w:ind w:left="135"/>
              <w:jc w:val="center"/>
            </w:pPr>
            <w:r w:rsidRPr="001774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AF1BDF" w:rsidRDefault="00AF1BDF">
            <w:pPr>
              <w:spacing w:after="0"/>
              <w:ind w:left="135"/>
              <w:jc w:val="center"/>
            </w:pPr>
          </w:p>
        </w:tc>
        <w:tc>
          <w:tcPr>
            <w:tcW w:w="1517" w:type="dxa"/>
            <w:tcMar>
              <w:top w:w="50" w:type="dxa"/>
              <w:left w:w="100" w:type="dxa"/>
            </w:tcMar>
            <w:vAlign w:val="center"/>
          </w:tcPr>
          <w:p w:rsidR="00AF1BDF" w:rsidRDefault="00AF1BDF">
            <w:pPr>
              <w:spacing w:after="0"/>
              <w:ind w:left="135"/>
              <w:jc w:val="center"/>
            </w:pPr>
          </w:p>
        </w:tc>
        <w:tc>
          <w:tcPr>
            <w:tcW w:w="1060" w:type="dxa"/>
            <w:tcMar>
              <w:top w:w="50" w:type="dxa"/>
              <w:left w:w="100" w:type="dxa"/>
            </w:tcMar>
            <w:vAlign w:val="center"/>
          </w:tcPr>
          <w:p w:rsidR="00AF1BDF" w:rsidRDefault="00AF1BDF">
            <w:pPr>
              <w:spacing w:after="0"/>
              <w:ind w:left="135"/>
            </w:pPr>
          </w:p>
        </w:tc>
        <w:tc>
          <w:tcPr>
            <w:tcW w:w="1858" w:type="dxa"/>
            <w:tcMar>
              <w:top w:w="50" w:type="dxa"/>
              <w:left w:w="100" w:type="dxa"/>
            </w:tcMar>
            <w:vAlign w:val="center"/>
          </w:tcPr>
          <w:p w:rsidR="00AF1BDF" w:rsidRPr="001774AF" w:rsidRDefault="00C026CE">
            <w:pPr>
              <w:spacing w:after="0"/>
              <w:ind w:left="135"/>
              <w:rPr>
                <w:lang w:val="ru-RU"/>
              </w:rPr>
            </w:pPr>
            <w:r w:rsidRPr="001774AF">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1774AF">
                <w:rPr>
                  <w:rFonts w:ascii="Times New Roman" w:hAnsi="Times New Roman"/>
                  <w:color w:val="0000FF"/>
                  <w:u w:val="single"/>
                  <w:lang w:val="ru-RU"/>
                </w:rPr>
                <w:t>://</w:t>
              </w:r>
              <w:r>
                <w:rPr>
                  <w:rFonts w:ascii="Times New Roman" w:hAnsi="Times New Roman"/>
                  <w:color w:val="0000FF"/>
                  <w:u w:val="single"/>
                </w:rPr>
                <w:t>m</w:t>
              </w:r>
              <w:r w:rsidRPr="001774AF">
                <w:rPr>
                  <w:rFonts w:ascii="Times New Roman" w:hAnsi="Times New Roman"/>
                  <w:color w:val="0000FF"/>
                  <w:u w:val="single"/>
                  <w:lang w:val="ru-RU"/>
                </w:rPr>
                <w:t>.</w:t>
              </w:r>
              <w:r>
                <w:rPr>
                  <w:rFonts w:ascii="Times New Roman" w:hAnsi="Times New Roman"/>
                  <w:color w:val="0000FF"/>
                  <w:u w:val="single"/>
                </w:rPr>
                <w:t>edsoo</w:t>
              </w:r>
              <w:r w:rsidRPr="001774AF">
                <w:rPr>
                  <w:rFonts w:ascii="Times New Roman" w:hAnsi="Times New Roman"/>
                  <w:color w:val="0000FF"/>
                  <w:u w:val="single"/>
                  <w:lang w:val="ru-RU"/>
                </w:rPr>
                <w:t>.</w:t>
              </w:r>
              <w:r>
                <w:rPr>
                  <w:rFonts w:ascii="Times New Roman" w:hAnsi="Times New Roman"/>
                  <w:color w:val="0000FF"/>
                  <w:u w:val="single"/>
                </w:rPr>
                <w:t>ru</w:t>
              </w:r>
              <w:r w:rsidRPr="001774AF">
                <w:rPr>
                  <w:rFonts w:ascii="Times New Roman" w:hAnsi="Times New Roman"/>
                  <w:color w:val="0000FF"/>
                  <w:u w:val="single"/>
                  <w:lang w:val="ru-RU"/>
                </w:rPr>
                <w:t>/0</w:t>
              </w:r>
              <w:r>
                <w:rPr>
                  <w:rFonts w:ascii="Times New Roman" w:hAnsi="Times New Roman"/>
                  <w:color w:val="0000FF"/>
                  <w:u w:val="single"/>
                </w:rPr>
                <w:t>aa</w:t>
              </w:r>
              <w:r w:rsidRPr="001774AF">
                <w:rPr>
                  <w:rFonts w:ascii="Times New Roman" w:hAnsi="Times New Roman"/>
                  <w:color w:val="0000FF"/>
                  <w:u w:val="single"/>
                  <w:lang w:val="ru-RU"/>
                </w:rPr>
                <w:t>9</w:t>
              </w:r>
              <w:r>
                <w:rPr>
                  <w:rFonts w:ascii="Times New Roman" w:hAnsi="Times New Roman"/>
                  <w:color w:val="0000FF"/>
                  <w:u w:val="single"/>
                </w:rPr>
                <w:t>de</w:t>
              </w:r>
              <w:r w:rsidRPr="001774AF">
                <w:rPr>
                  <w:rFonts w:ascii="Times New Roman" w:hAnsi="Times New Roman"/>
                  <w:color w:val="0000FF"/>
                  <w:u w:val="single"/>
                  <w:lang w:val="ru-RU"/>
                </w:rPr>
                <w:t>33</w:t>
              </w:r>
            </w:hyperlink>
          </w:p>
        </w:tc>
      </w:tr>
      <w:tr w:rsidR="00AF1BDF" w:rsidRPr="001774AF">
        <w:trPr>
          <w:trHeight w:val="144"/>
          <w:tblCellSpacing w:w="20" w:type="nil"/>
        </w:trPr>
        <w:tc>
          <w:tcPr>
            <w:tcW w:w="420" w:type="dxa"/>
            <w:tcMar>
              <w:top w:w="50" w:type="dxa"/>
              <w:left w:w="100" w:type="dxa"/>
            </w:tcMar>
            <w:vAlign w:val="center"/>
          </w:tcPr>
          <w:p w:rsidR="00AF1BDF" w:rsidRDefault="00C026CE">
            <w:pPr>
              <w:spacing w:after="0"/>
            </w:pPr>
            <w:r>
              <w:rPr>
                <w:rFonts w:ascii="Times New Roman" w:hAnsi="Times New Roman"/>
                <w:color w:val="000000"/>
                <w:sz w:val="24"/>
              </w:rPr>
              <w:t>33</w:t>
            </w:r>
          </w:p>
        </w:tc>
        <w:tc>
          <w:tcPr>
            <w:tcW w:w="3960" w:type="dxa"/>
            <w:tcMar>
              <w:top w:w="50" w:type="dxa"/>
              <w:left w:w="100" w:type="dxa"/>
            </w:tcMar>
            <w:vAlign w:val="center"/>
          </w:tcPr>
          <w:p w:rsidR="00AF1BDF" w:rsidRDefault="00C026CE">
            <w:pPr>
              <w:spacing w:after="0"/>
              <w:ind w:left="135"/>
            </w:pPr>
            <w:r>
              <w:rPr>
                <w:rFonts w:ascii="Times New Roman" w:hAnsi="Times New Roman"/>
                <w:color w:val="000000"/>
                <w:sz w:val="24"/>
              </w:rPr>
              <w:t>Карьерные возможности. Написание резюме</w:t>
            </w:r>
          </w:p>
        </w:tc>
        <w:tc>
          <w:tcPr>
            <w:tcW w:w="728" w:type="dxa"/>
            <w:tcMar>
              <w:top w:w="50" w:type="dxa"/>
              <w:left w:w="100" w:type="dxa"/>
            </w:tcMar>
            <w:vAlign w:val="center"/>
          </w:tcPr>
          <w:p w:rsidR="00AF1BDF" w:rsidRDefault="00C026CE">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AF1BDF" w:rsidRDefault="00AF1BDF">
            <w:pPr>
              <w:spacing w:after="0"/>
              <w:ind w:left="135"/>
              <w:jc w:val="center"/>
            </w:pPr>
          </w:p>
        </w:tc>
        <w:tc>
          <w:tcPr>
            <w:tcW w:w="1517" w:type="dxa"/>
            <w:tcMar>
              <w:top w:w="50" w:type="dxa"/>
              <w:left w:w="100" w:type="dxa"/>
            </w:tcMar>
            <w:vAlign w:val="center"/>
          </w:tcPr>
          <w:p w:rsidR="00AF1BDF" w:rsidRDefault="00AF1BDF">
            <w:pPr>
              <w:spacing w:after="0"/>
              <w:ind w:left="135"/>
              <w:jc w:val="center"/>
            </w:pPr>
          </w:p>
        </w:tc>
        <w:tc>
          <w:tcPr>
            <w:tcW w:w="1060" w:type="dxa"/>
            <w:tcMar>
              <w:top w:w="50" w:type="dxa"/>
              <w:left w:w="100" w:type="dxa"/>
            </w:tcMar>
            <w:vAlign w:val="center"/>
          </w:tcPr>
          <w:p w:rsidR="00AF1BDF" w:rsidRDefault="00AF1BDF">
            <w:pPr>
              <w:spacing w:after="0"/>
              <w:ind w:left="135"/>
            </w:pPr>
          </w:p>
        </w:tc>
        <w:tc>
          <w:tcPr>
            <w:tcW w:w="1858" w:type="dxa"/>
            <w:tcMar>
              <w:top w:w="50" w:type="dxa"/>
              <w:left w:w="100" w:type="dxa"/>
            </w:tcMar>
            <w:vAlign w:val="center"/>
          </w:tcPr>
          <w:p w:rsidR="00AF1BDF" w:rsidRPr="001774AF" w:rsidRDefault="00C026CE">
            <w:pPr>
              <w:spacing w:after="0"/>
              <w:ind w:left="135"/>
              <w:rPr>
                <w:lang w:val="ru-RU"/>
              </w:rPr>
            </w:pPr>
            <w:r w:rsidRPr="001774AF">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1774AF">
                <w:rPr>
                  <w:rFonts w:ascii="Times New Roman" w:hAnsi="Times New Roman"/>
                  <w:color w:val="0000FF"/>
                  <w:u w:val="single"/>
                  <w:lang w:val="ru-RU"/>
                </w:rPr>
                <w:t>://</w:t>
              </w:r>
              <w:r>
                <w:rPr>
                  <w:rFonts w:ascii="Times New Roman" w:hAnsi="Times New Roman"/>
                  <w:color w:val="0000FF"/>
                  <w:u w:val="single"/>
                </w:rPr>
                <w:t>m</w:t>
              </w:r>
              <w:r w:rsidRPr="001774AF">
                <w:rPr>
                  <w:rFonts w:ascii="Times New Roman" w:hAnsi="Times New Roman"/>
                  <w:color w:val="0000FF"/>
                  <w:u w:val="single"/>
                  <w:lang w:val="ru-RU"/>
                </w:rPr>
                <w:t>.</w:t>
              </w:r>
              <w:r>
                <w:rPr>
                  <w:rFonts w:ascii="Times New Roman" w:hAnsi="Times New Roman"/>
                  <w:color w:val="0000FF"/>
                  <w:u w:val="single"/>
                </w:rPr>
                <w:t>edsoo</w:t>
              </w:r>
              <w:r w:rsidRPr="001774AF">
                <w:rPr>
                  <w:rFonts w:ascii="Times New Roman" w:hAnsi="Times New Roman"/>
                  <w:color w:val="0000FF"/>
                  <w:u w:val="single"/>
                  <w:lang w:val="ru-RU"/>
                </w:rPr>
                <w:t>.</w:t>
              </w:r>
              <w:r>
                <w:rPr>
                  <w:rFonts w:ascii="Times New Roman" w:hAnsi="Times New Roman"/>
                  <w:color w:val="0000FF"/>
                  <w:u w:val="single"/>
                </w:rPr>
                <w:t>ru</w:t>
              </w:r>
              <w:r w:rsidRPr="001774AF">
                <w:rPr>
                  <w:rFonts w:ascii="Times New Roman" w:hAnsi="Times New Roman"/>
                  <w:color w:val="0000FF"/>
                  <w:u w:val="single"/>
                  <w:lang w:val="ru-RU"/>
                </w:rPr>
                <w:t>/7881</w:t>
              </w:r>
              <w:r>
                <w:rPr>
                  <w:rFonts w:ascii="Times New Roman" w:hAnsi="Times New Roman"/>
                  <w:color w:val="0000FF"/>
                  <w:u w:val="single"/>
                </w:rPr>
                <w:t>bb</w:t>
              </w:r>
              <w:r w:rsidRPr="001774AF">
                <w:rPr>
                  <w:rFonts w:ascii="Times New Roman" w:hAnsi="Times New Roman"/>
                  <w:color w:val="0000FF"/>
                  <w:u w:val="single"/>
                  <w:lang w:val="ru-RU"/>
                </w:rPr>
                <w:t>8</w:t>
              </w:r>
              <w:r>
                <w:rPr>
                  <w:rFonts w:ascii="Times New Roman" w:hAnsi="Times New Roman"/>
                  <w:color w:val="0000FF"/>
                  <w:u w:val="single"/>
                </w:rPr>
                <w:t>b</w:t>
              </w:r>
            </w:hyperlink>
          </w:p>
        </w:tc>
      </w:tr>
      <w:tr w:rsidR="00AF1BDF" w:rsidRPr="001774AF">
        <w:trPr>
          <w:trHeight w:val="144"/>
          <w:tblCellSpacing w:w="20" w:type="nil"/>
        </w:trPr>
        <w:tc>
          <w:tcPr>
            <w:tcW w:w="420" w:type="dxa"/>
            <w:tcMar>
              <w:top w:w="50" w:type="dxa"/>
              <w:left w:w="100" w:type="dxa"/>
            </w:tcMar>
            <w:vAlign w:val="center"/>
          </w:tcPr>
          <w:p w:rsidR="00AF1BDF" w:rsidRDefault="00C026CE">
            <w:pPr>
              <w:spacing w:after="0"/>
            </w:pPr>
            <w:r>
              <w:rPr>
                <w:rFonts w:ascii="Times New Roman" w:hAnsi="Times New Roman"/>
                <w:color w:val="000000"/>
                <w:sz w:val="24"/>
              </w:rPr>
              <w:t>34</w:t>
            </w:r>
          </w:p>
        </w:tc>
        <w:tc>
          <w:tcPr>
            <w:tcW w:w="3960" w:type="dxa"/>
            <w:tcMar>
              <w:top w:w="50" w:type="dxa"/>
              <w:left w:w="100" w:type="dxa"/>
            </w:tcMar>
            <w:vAlign w:val="center"/>
          </w:tcPr>
          <w:p w:rsidR="00AF1BDF" w:rsidRDefault="00C026CE">
            <w:pPr>
              <w:spacing w:after="0"/>
              <w:ind w:left="135"/>
            </w:pPr>
            <w:r>
              <w:rPr>
                <w:rFonts w:ascii="Times New Roman" w:hAnsi="Times New Roman"/>
                <w:color w:val="000000"/>
                <w:sz w:val="24"/>
              </w:rPr>
              <w:t>Карьерные возможности. Написание резюме</w:t>
            </w:r>
          </w:p>
        </w:tc>
        <w:tc>
          <w:tcPr>
            <w:tcW w:w="728" w:type="dxa"/>
            <w:tcMar>
              <w:top w:w="50" w:type="dxa"/>
              <w:left w:w="100" w:type="dxa"/>
            </w:tcMar>
            <w:vAlign w:val="center"/>
          </w:tcPr>
          <w:p w:rsidR="00AF1BDF" w:rsidRDefault="00C026CE">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AF1BDF" w:rsidRDefault="00AF1BDF">
            <w:pPr>
              <w:spacing w:after="0"/>
              <w:ind w:left="135"/>
              <w:jc w:val="center"/>
            </w:pPr>
          </w:p>
        </w:tc>
        <w:tc>
          <w:tcPr>
            <w:tcW w:w="1517" w:type="dxa"/>
            <w:tcMar>
              <w:top w:w="50" w:type="dxa"/>
              <w:left w:w="100" w:type="dxa"/>
            </w:tcMar>
            <w:vAlign w:val="center"/>
          </w:tcPr>
          <w:p w:rsidR="00AF1BDF" w:rsidRDefault="00AF1BDF">
            <w:pPr>
              <w:spacing w:after="0"/>
              <w:ind w:left="135"/>
              <w:jc w:val="center"/>
            </w:pPr>
          </w:p>
        </w:tc>
        <w:tc>
          <w:tcPr>
            <w:tcW w:w="1060" w:type="dxa"/>
            <w:tcMar>
              <w:top w:w="50" w:type="dxa"/>
              <w:left w:w="100" w:type="dxa"/>
            </w:tcMar>
            <w:vAlign w:val="center"/>
          </w:tcPr>
          <w:p w:rsidR="00AF1BDF" w:rsidRDefault="00AF1BDF">
            <w:pPr>
              <w:spacing w:after="0"/>
              <w:ind w:left="135"/>
            </w:pPr>
          </w:p>
        </w:tc>
        <w:tc>
          <w:tcPr>
            <w:tcW w:w="1858" w:type="dxa"/>
            <w:tcMar>
              <w:top w:w="50" w:type="dxa"/>
              <w:left w:w="100" w:type="dxa"/>
            </w:tcMar>
            <w:vAlign w:val="center"/>
          </w:tcPr>
          <w:p w:rsidR="00AF1BDF" w:rsidRPr="001774AF" w:rsidRDefault="00C026CE">
            <w:pPr>
              <w:spacing w:after="0"/>
              <w:ind w:left="135"/>
              <w:rPr>
                <w:lang w:val="ru-RU"/>
              </w:rPr>
            </w:pPr>
            <w:r w:rsidRPr="001774AF">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1774AF">
                <w:rPr>
                  <w:rFonts w:ascii="Times New Roman" w:hAnsi="Times New Roman"/>
                  <w:color w:val="0000FF"/>
                  <w:u w:val="single"/>
                  <w:lang w:val="ru-RU"/>
                </w:rPr>
                <w:t>://</w:t>
              </w:r>
              <w:r>
                <w:rPr>
                  <w:rFonts w:ascii="Times New Roman" w:hAnsi="Times New Roman"/>
                  <w:color w:val="0000FF"/>
                  <w:u w:val="single"/>
                </w:rPr>
                <w:t>m</w:t>
              </w:r>
              <w:r w:rsidRPr="001774AF">
                <w:rPr>
                  <w:rFonts w:ascii="Times New Roman" w:hAnsi="Times New Roman"/>
                  <w:color w:val="0000FF"/>
                  <w:u w:val="single"/>
                  <w:lang w:val="ru-RU"/>
                </w:rPr>
                <w:t>.</w:t>
              </w:r>
              <w:r>
                <w:rPr>
                  <w:rFonts w:ascii="Times New Roman" w:hAnsi="Times New Roman"/>
                  <w:color w:val="0000FF"/>
                  <w:u w:val="single"/>
                </w:rPr>
                <w:t>edsoo</w:t>
              </w:r>
              <w:r w:rsidRPr="001774AF">
                <w:rPr>
                  <w:rFonts w:ascii="Times New Roman" w:hAnsi="Times New Roman"/>
                  <w:color w:val="0000FF"/>
                  <w:u w:val="single"/>
                  <w:lang w:val="ru-RU"/>
                </w:rPr>
                <w:t>.</w:t>
              </w:r>
              <w:r>
                <w:rPr>
                  <w:rFonts w:ascii="Times New Roman" w:hAnsi="Times New Roman"/>
                  <w:color w:val="0000FF"/>
                  <w:u w:val="single"/>
                </w:rPr>
                <w:t>ru</w:t>
              </w:r>
              <w:r w:rsidRPr="001774AF">
                <w:rPr>
                  <w:rFonts w:ascii="Times New Roman" w:hAnsi="Times New Roman"/>
                  <w:color w:val="0000FF"/>
                  <w:u w:val="single"/>
                  <w:lang w:val="ru-RU"/>
                </w:rPr>
                <w:t>/9</w:t>
              </w:r>
              <w:r>
                <w:rPr>
                  <w:rFonts w:ascii="Times New Roman" w:hAnsi="Times New Roman"/>
                  <w:color w:val="0000FF"/>
                  <w:u w:val="single"/>
                </w:rPr>
                <w:t>c</w:t>
              </w:r>
              <w:r w:rsidRPr="001774AF">
                <w:rPr>
                  <w:rFonts w:ascii="Times New Roman" w:hAnsi="Times New Roman"/>
                  <w:color w:val="0000FF"/>
                  <w:u w:val="single"/>
                  <w:lang w:val="ru-RU"/>
                </w:rPr>
                <w:t>3</w:t>
              </w:r>
              <w:r>
                <w:rPr>
                  <w:rFonts w:ascii="Times New Roman" w:hAnsi="Times New Roman"/>
                  <w:color w:val="0000FF"/>
                  <w:u w:val="single"/>
                </w:rPr>
                <w:t>dfcc</w:t>
              </w:r>
              <w:r w:rsidRPr="001774AF">
                <w:rPr>
                  <w:rFonts w:ascii="Times New Roman" w:hAnsi="Times New Roman"/>
                  <w:color w:val="0000FF"/>
                  <w:u w:val="single"/>
                  <w:lang w:val="ru-RU"/>
                </w:rPr>
                <w:t>3</w:t>
              </w:r>
            </w:hyperlink>
          </w:p>
        </w:tc>
      </w:tr>
      <w:tr w:rsidR="00AF1BDF" w:rsidRPr="001774AF">
        <w:trPr>
          <w:trHeight w:val="144"/>
          <w:tblCellSpacing w:w="20" w:type="nil"/>
        </w:trPr>
        <w:tc>
          <w:tcPr>
            <w:tcW w:w="420" w:type="dxa"/>
            <w:tcMar>
              <w:top w:w="50" w:type="dxa"/>
              <w:left w:w="100" w:type="dxa"/>
            </w:tcMar>
            <w:vAlign w:val="center"/>
          </w:tcPr>
          <w:p w:rsidR="00AF1BDF" w:rsidRDefault="00C026CE">
            <w:pPr>
              <w:spacing w:after="0"/>
            </w:pPr>
            <w:r>
              <w:rPr>
                <w:rFonts w:ascii="Times New Roman" w:hAnsi="Times New Roman"/>
                <w:color w:val="000000"/>
                <w:sz w:val="24"/>
              </w:rPr>
              <w:t>35</w:t>
            </w:r>
          </w:p>
        </w:tc>
        <w:tc>
          <w:tcPr>
            <w:tcW w:w="3960" w:type="dxa"/>
            <w:tcMar>
              <w:top w:w="50" w:type="dxa"/>
              <w:left w:w="100" w:type="dxa"/>
            </w:tcMar>
            <w:vAlign w:val="center"/>
          </w:tcPr>
          <w:p w:rsidR="00AF1BDF" w:rsidRDefault="00C026CE">
            <w:pPr>
              <w:spacing w:after="0"/>
              <w:ind w:left="135"/>
            </w:pPr>
            <w:r>
              <w:rPr>
                <w:rFonts w:ascii="Times New Roman" w:hAnsi="Times New Roman"/>
                <w:color w:val="000000"/>
                <w:sz w:val="24"/>
              </w:rPr>
              <w:t>Выбор профессии в России</w:t>
            </w:r>
          </w:p>
        </w:tc>
        <w:tc>
          <w:tcPr>
            <w:tcW w:w="728" w:type="dxa"/>
            <w:tcMar>
              <w:top w:w="50" w:type="dxa"/>
              <w:left w:w="100" w:type="dxa"/>
            </w:tcMar>
            <w:vAlign w:val="center"/>
          </w:tcPr>
          <w:p w:rsidR="00AF1BDF" w:rsidRDefault="00C026CE">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AF1BDF" w:rsidRDefault="00AF1BDF">
            <w:pPr>
              <w:spacing w:after="0"/>
              <w:ind w:left="135"/>
              <w:jc w:val="center"/>
            </w:pPr>
          </w:p>
        </w:tc>
        <w:tc>
          <w:tcPr>
            <w:tcW w:w="1517" w:type="dxa"/>
            <w:tcMar>
              <w:top w:w="50" w:type="dxa"/>
              <w:left w:w="100" w:type="dxa"/>
            </w:tcMar>
            <w:vAlign w:val="center"/>
          </w:tcPr>
          <w:p w:rsidR="00AF1BDF" w:rsidRDefault="00AF1BDF">
            <w:pPr>
              <w:spacing w:after="0"/>
              <w:ind w:left="135"/>
              <w:jc w:val="center"/>
            </w:pPr>
          </w:p>
        </w:tc>
        <w:tc>
          <w:tcPr>
            <w:tcW w:w="1060" w:type="dxa"/>
            <w:tcMar>
              <w:top w:w="50" w:type="dxa"/>
              <w:left w:w="100" w:type="dxa"/>
            </w:tcMar>
            <w:vAlign w:val="center"/>
          </w:tcPr>
          <w:p w:rsidR="00AF1BDF" w:rsidRDefault="00AF1BDF">
            <w:pPr>
              <w:spacing w:after="0"/>
              <w:ind w:left="135"/>
            </w:pPr>
          </w:p>
        </w:tc>
        <w:tc>
          <w:tcPr>
            <w:tcW w:w="1858" w:type="dxa"/>
            <w:tcMar>
              <w:top w:w="50" w:type="dxa"/>
              <w:left w:w="100" w:type="dxa"/>
            </w:tcMar>
            <w:vAlign w:val="center"/>
          </w:tcPr>
          <w:p w:rsidR="00AF1BDF" w:rsidRPr="001774AF" w:rsidRDefault="00C026CE">
            <w:pPr>
              <w:spacing w:after="0"/>
              <w:ind w:left="135"/>
              <w:rPr>
                <w:lang w:val="ru-RU"/>
              </w:rPr>
            </w:pPr>
            <w:r w:rsidRPr="001774AF">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1774AF">
                <w:rPr>
                  <w:rFonts w:ascii="Times New Roman" w:hAnsi="Times New Roman"/>
                  <w:color w:val="0000FF"/>
                  <w:u w:val="single"/>
                  <w:lang w:val="ru-RU"/>
                </w:rPr>
                <w:t>://</w:t>
              </w:r>
              <w:r>
                <w:rPr>
                  <w:rFonts w:ascii="Times New Roman" w:hAnsi="Times New Roman"/>
                  <w:color w:val="0000FF"/>
                  <w:u w:val="single"/>
                </w:rPr>
                <w:t>m</w:t>
              </w:r>
              <w:r w:rsidRPr="001774AF">
                <w:rPr>
                  <w:rFonts w:ascii="Times New Roman" w:hAnsi="Times New Roman"/>
                  <w:color w:val="0000FF"/>
                  <w:u w:val="single"/>
                  <w:lang w:val="ru-RU"/>
                </w:rPr>
                <w:t>.</w:t>
              </w:r>
              <w:r>
                <w:rPr>
                  <w:rFonts w:ascii="Times New Roman" w:hAnsi="Times New Roman"/>
                  <w:color w:val="0000FF"/>
                  <w:u w:val="single"/>
                </w:rPr>
                <w:t>edsoo</w:t>
              </w:r>
              <w:r w:rsidRPr="001774AF">
                <w:rPr>
                  <w:rFonts w:ascii="Times New Roman" w:hAnsi="Times New Roman"/>
                  <w:color w:val="0000FF"/>
                  <w:u w:val="single"/>
                  <w:lang w:val="ru-RU"/>
                </w:rPr>
                <w:t>.</w:t>
              </w:r>
              <w:r>
                <w:rPr>
                  <w:rFonts w:ascii="Times New Roman" w:hAnsi="Times New Roman"/>
                  <w:color w:val="0000FF"/>
                  <w:u w:val="single"/>
                </w:rPr>
                <w:t>ru</w:t>
              </w:r>
              <w:r w:rsidRPr="001774AF">
                <w:rPr>
                  <w:rFonts w:ascii="Times New Roman" w:hAnsi="Times New Roman"/>
                  <w:color w:val="0000FF"/>
                  <w:u w:val="single"/>
                  <w:lang w:val="ru-RU"/>
                </w:rPr>
                <w:t>/6054</w:t>
              </w:r>
              <w:r>
                <w:rPr>
                  <w:rFonts w:ascii="Times New Roman" w:hAnsi="Times New Roman"/>
                  <w:color w:val="0000FF"/>
                  <w:u w:val="single"/>
                </w:rPr>
                <w:t>cd</w:t>
              </w:r>
              <w:r w:rsidRPr="001774AF">
                <w:rPr>
                  <w:rFonts w:ascii="Times New Roman" w:hAnsi="Times New Roman"/>
                  <w:color w:val="0000FF"/>
                  <w:u w:val="single"/>
                  <w:lang w:val="ru-RU"/>
                </w:rPr>
                <w:t>6</w:t>
              </w:r>
              <w:r>
                <w:rPr>
                  <w:rFonts w:ascii="Times New Roman" w:hAnsi="Times New Roman"/>
                  <w:color w:val="0000FF"/>
                  <w:u w:val="single"/>
                </w:rPr>
                <w:t>c</w:t>
              </w:r>
            </w:hyperlink>
          </w:p>
        </w:tc>
      </w:tr>
      <w:tr w:rsidR="00AF1BDF" w:rsidRPr="001774AF">
        <w:trPr>
          <w:trHeight w:val="144"/>
          <w:tblCellSpacing w:w="20" w:type="nil"/>
        </w:trPr>
        <w:tc>
          <w:tcPr>
            <w:tcW w:w="420" w:type="dxa"/>
            <w:tcMar>
              <w:top w:w="50" w:type="dxa"/>
              <w:left w:w="100" w:type="dxa"/>
            </w:tcMar>
            <w:vAlign w:val="center"/>
          </w:tcPr>
          <w:p w:rsidR="00AF1BDF" w:rsidRDefault="00C026CE">
            <w:pPr>
              <w:spacing w:after="0"/>
            </w:pPr>
            <w:r>
              <w:rPr>
                <w:rFonts w:ascii="Times New Roman" w:hAnsi="Times New Roman"/>
                <w:color w:val="000000"/>
                <w:sz w:val="24"/>
              </w:rPr>
              <w:t>36</w:t>
            </w:r>
          </w:p>
        </w:tc>
        <w:tc>
          <w:tcPr>
            <w:tcW w:w="3960" w:type="dxa"/>
            <w:tcMar>
              <w:top w:w="50" w:type="dxa"/>
              <w:left w:w="100" w:type="dxa"/>
            </w:tcMar>
            <w:vAlign w:val="center"/>
          </w:tcPr>
          <w:p w:rsidR="00AF1BDF" w:rsidRPr="001774AF" w:rsidRDefault="00C026CE">
            <w:pPr>
              <w:spacing w:after="0"/>
              <w:ind w:left="135"/>
              <w:rPr>
                <w:lang w:val="ru-RU"/>
              </w:rPr>
            </w:pPr>
            <w:r w:rsidRPr="001774AF">
              <w:rPr>
                <w:rFonts w:ascii="Times New Roman" w:hAnsi="Times New Roman"/>
                <w:color w:val="000000"/>
                <w:sz w:val="24"/>
                <w:lang w:val="ru-RU"/>
              </w:rPr>
              <w:t>Роль иностранного языка в планах на будущее</w:t>
            </w:r>
          </w:p>
        </w:tc>
        <w:tc>
          <w:tcPr>
            <w:tcW w:w="728" w:type="dxa"/>
            <w:tcMar>
              <w:top w:w="50" w:type="dxa"/>
              <w:left w:w="100" w:type="dxa"/>
            </w:tcMar>
            <w:vAlign w:val="center"/>
          </w:tcPr>
          <w:p w:rsidR="00AF1BDF" w:rsidRDefault="00C026CE">
            <w:pPr>
              <w:spacing w:after="0"/>
              <w:ind w:left="135"/>
              <w:jc w:val="center"/>
            </w:pPr>
            <w:r w:rsidRPr="001774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AF1BDF" w:rsidRDefault="00AF1BDF">
            <w:pPr>
              <w:spacing w:after="0"/>
              <w:ind w:left="135"/>
              <w:jc w:val="center"/>
            </w:pPr>
          </w:p>
        </w:tc>
        <w:tc>
          <w:tcPr>
            <w:tcW w:w="1517" w:type="dxa"/>
            <w:tcMar>
              <w:top w:w="50" w:type="dxa"/>
              <w:left w:w="100" w:type="dxa"/>
            </w:tcMar>
            <w:vAlign w:val="center"/>
          </w:tcPr>
          <w:p w:rsidR="00AF1BDF" w:rsidRDefault="00AF1BDF">
            <w:pPr>
              <w:spacing w:after="0"/>
              <w:ind w:left="135"/>
              <w:jc w:val="center"/>
            </w:pPr>
          </w:p>
        </w:tc>
        <w:tc>
          <w:tcPr>
            <w:tcW w:w="1060" w:type="dxa"/>
            <w:tcMar>
              <w:top w:w="50" w:type="dxa"/>
              <w:left w:w="100" w:type="dxa"/>
            </w:tcMar>
            <w:vAlign w:val="center"/>
          </w:tcPr>
          <w:p w:rsidR="00AF1BDF" w:rsidRDefault="00AF1BDF">
            <w:pPr>
              <w:spacing w:after="0"/>
              <w:ind w:left="135"/>
            </w:pPr>
          </w:p>
        </w:tc>
        <w:tc>
          <w:tcPr>
            <w:tcW w:w="1858" w:type="dxa"/>
            <w:tcMar>
              <w:top w:w="50" w:type="dxa"/>
              <w:left w:w="100" w:type="dxa"/>
            </w:tcMar>
            <w:vAlign w:val="center"/>
          </w:tcPr>
          <w:p w:rsidR="00AF1BDF" w:rsidRPr="001774AF" w:rsidRDefault="00C026CE">
            <w:pPr>
              <w:spacing w:after="0"/>
              <w:ind w:left="135"/>
              <w:rPr>
                <w:lang w:val="ru-RU"/>
              </w:rPr>
            </w:pPr>
            <w:r w:rsidRPr="001774AF">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1774AF">
                <w:rPr>
                  <w:rFonts w:ascii="Times New Roman" w:hAnsi="Times New Roman"/>
                  <w:color w:val="0000FF"/>
                  <w:u w:val="single"/>
                  <w:lang w:val="ru-RU"/>
                </w:rPr>
                <w:t>://</w:t>
              </w:r>
              <w:r>
                <w:rPr>
                  <w:rFonts w:ascii="Times New Roman" w:hAnsi="Times New Roman"/>
                  <w:color w:val="0000FF"/>
                  <w:u w:val="single"/>
                </w:rPr>
                <w:t>m</w:t>
              </w:r>
              <w:r w:rsidRPr="001774AF">
                <w:rPr>
                  <w:rFonts w:ascii="Times New Roman" w:hAnsi="Times New Roman"/>
                  <w:color w:val="0000FF"/>
                  <w:u w:val="single"/>
                  <w:lang w:val="ru-RU"/>
                </w:rPr>
                <w:t>.</w:t>
              </w:r>
              <w:r>
                <w:rPr>
                  <w:rFonts w:ascii="Times New Roman" w:hAnsi="Times New Roman"/>
                  <w:color w:val="0000FF"/>
                  <w:u w:val="single"/>
                </w:rPr>
                <w:t>edsoo</w:t>
              </w:r>
              <w:r w:rsidRPr="001774AF">
                <w:rPr>
                  <w:rFonts w:ascii="Times New Roman" w:hAnsi="Times New Roman"/>
                  <w:color w:val="0000FF"/>
                  <w:u w:val="single"/>
                  <w:lang w:val="ru-RU"/>
                </w:rPr>
                <w:t>.</w:t>
              </w:r>
              <w:r>
                <w:rPr>
                  <w:rFonts w:ascii="Times New Roman" w:hAnsi="Times New Roman"/>
                  <w:color w:val="0000FF"/>
                  <w:u w:val="single"/>
                </w:rPr>
                <w:t>ru</w:t>
              </w:r>
              <w:r w:rsidRPr="001774AF">
                <w:rPr>
                  <w:rFonts w:ascii="Times New Roman" w:hAnsi="Times New Roman"/>
                  <w:color w:val="0000FF"/>
                  <w:u w:val="single"/>
                  <w:lang w:val="ru-RU"/>
                </w:rPr>
                <w:t>/8</w:t>
              </w:r>
              <w:r>
                <w:rPr>
                  <w:rFonts w:ascii="Times New Roman" w:hAnsi="Times New Roman"/>
                  <w:color w:val="0000FF"/>
                  <w:u w:val="single"/>
                </w:rPr>
                <w:t>a</w:t>
              </w:r>
              <w:r w:rsidRPr="001774AF">
                <w:rPr>
                  <w:rFonts w:ascii="Times New Roman" w:hAnsi="Times New Roman"/>
                  <w:color w:val="0000FF"/>
                  <w:u w:val="single"/>
                  <w:lang w:val="ru-RU"/>
                </w:rPr>
                <w:t>77</w:t>
              </w:r>
              <w:r>
                <w:rPr>
                  <w:rFonts w:ascii="Times New Roman" w:hAnsi="Times New Roman"/>
                  <w:color w:val="0000FF"/>
                  <w:u w:val="single"/>
                </w:rPr>
                <w:t>ab</w:t>
              </w:r>
              <w:r w:rsidRPr="001774AF">
                <w:rPr>
                  <w:rFonts w:ascii="Times New Roman" w:hAnsi="Times New Roman"/>
                  <w:color w:val="0000FF"/>
                  <w:u w:val="single"/>
                  <w:lang w:val="ru-RU"/>
                </w:rPr>
                <w:t>82</w:t>
              </w:r>
            </w:hyperlink>
          </w:p>
        </w:tc>
      </w:tr>
      <w:tr w:rsidR="00AF1BDF" w:rsidRPr="001774AF">
        <w:trPr>
          <w:trHeight w:val="144"/>
          <w:tblCellSpacing w:w="20" w:type="nil"/>
        </w:trPr>
        <w:tc>
          <w:tcPr>
            <w:tcW w:w="420" w:type="dxa"/>
            <w:tcMar>
              <w:top w:w="50" w:type="dxa"/>
              <w:left w:w="100" w:type="dxa"/>
            </w:tcMar>
            <w:vAlign w:val="center"/>
          </w:tcPr>
          <w:p w:rsidR="00AF1BDF" w:rsidRDefault="00C026CE">
            <w:pPr>
              <w:spacing w:after="0"/>
            </w:pPr>
            <w:r>
              <w:rPr>
                <w:rFonts w:ascii="Times New Roman" w:hAnsi="Times New Roman"/>
                <w:color w:val="000000"/>
                <w:sz w:val="24"/>
              </w:rPr>
              <w:t>37</w:t>
            </w:r>
          </w:p>
        </w:tc>
        <w:tc>
          <w:tcPr>
            <w:tcW w:w="3960" w:type="dxa"/>
            <w:tcMar>
              <w:top w:w="50" w:type="dxa"/>
              <w:left w:w="100" w:type="dxa"/>
            </w:tcMar>
            <w:vAlign w:val="center"/>
          </w:tcPr>
          <w:p w:rsidR="00AF1BDF" w:rsidRPr="001774AF" w:rsidRDefault="00C026CE">
            <w:pPr>
              <w:spacing w:after="0"/>
              <w:ind w:left="135"/>
              <w:rPr>
                <w:lang w:val="ru-RU"/>
              </w:rPr>
            </w:pPr>
            <w:r w:rsidRPr="001774AF">
              <w:rPr>
                <w:rFonts w:ascii="Times New Roman" w:hAnsi="Times New Roman"/>
                <w:color w:val="000000"/>
                <w:sz w:val="24"/>
                <w:lang w:val="ru-RU"/>
              </w:rPr>
              <w:t>Обобщение по теме "Современный мир профессий. Проблемы выбора профессии. Роль иностранного языка в планах на будущее"</w:t>
            </w:r>
          </w:p>
        </w:tc>
        <w:tc>
          <w:tcPr>
            <w:tcW w:w="728" w:type="dxa"/>
            <w:tcMar>
              <w:top w:w="50" w:type="dxa"/>
              <w:left w:w="100" w:type="dxa"/>
            </w:tcMar>
            <w:vAlign w:val="center"/>
          </w:tcPr>
          <w:p w:rsidR="00AF1BDF" w:rsidRDefault="00C026CE">
            <w:pPr>
              <w:spacing w:after="0"/>
              <w:ind w:left="135"/>
              <w:jc w:val="center"/>
            </w:pPr>
            <w:r w:rsidRPr="001774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AF1BDF" w:rsidRDefault="00AF1BDF">
            <w:pPr>
              <w:spacing w:after="0"/>
              <w:ind w:left="135"/>
              <w:jc w:val="center"/>
            </w:pPr>
          </w:p>
        </w:tc>
        <w:tc>
          <w:tcPr>
            <w:tcW w:w="1517" w:type="dxa"/>
            <w:tcMar>
              <w:top w:w="50" w:type="dxa"/>
              <w:left w:w="100" w:type="dxa"/>
            </w:tcMar>
            <w:vAlign w:val="center"/>
          </w:tcPr>
          <w:p w:rsidR="00AF1BDF" w:rsidRDefault="00AF1BDF">
            <w:pPr>
              <w:spacing w:after="0"/>
              <w:ind w:left="135"/>
              <w:jc w:val="center"/>
            </w:pPr>
          </w:p>
        </w:tc>
        <w:tc>
          <w:tcPr>
            <w:tcW w:w="1060" w:type="dxa"/>
            <w:tcMar>
              <w:top w:w="50" w:type="dxa"/>
              <w:left w:w="100" w:type="dxa"/>
            </w:tcMar>
            <w:vAlign w:val="center"/>
          </w:tcPr>
          <w:p w:rsidR="00AF1BDF" w:rsidRDefault="00AF1BDF">
            <w:pPr>
              <w:spacing w:after="0"/>
              <w:ind w:left="135"/>
            </w:pPr>
          </w:p>
        </w:tc>
        <w:tc>
          <w:tcPr>
            <w:tcW w:w="1858" w:type="dxa"/>
            <w:tcMar>
              <w:top w:w="50" w:type="dxa"/>
              <w:left w:w="100" w:type="dxa"/>
            </w:tcMar>
            <w:vAlign w:val="center"/>
          </w:tcPr>
          <w:p w:rsidR="00AF1BDF" w:rsidRPr="001774AF" w:rsidRDefault="00C026CE">
            <w:pPr>
              <w:spacing w:after="0"/>
              <w:ind w:left="135"/>
              <w:rPr>
                <w:lang w:val="ru-RU"/>
              </w:rPr>
            </w:pPr>
            <w:r w:rsidRPr="001774AF">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1774AF">
                <w:rPr>
                  <w:rFonts w:ascii="Times New Roman" w:hAnsi="Times New Roman"/>
                  <w:color w:val="0000FF"/>
                  <w:u w:val="single"/>
                  <w:lang w:val="ru-RU"/>
                </w:rPr>
                <w:t>://</w:t>
              </w:r>
              <w:r>
                <w:rPr>
                  <w:rFonts w:ascii="Times New Roman" w:hAnsi="Times New Roman"/>
                  <w:color w:val="0000FF"/>
                  <w:u w:val="single"/>
                </w:rPr>
                <w:t>m</w:t>
              </w:r>
              <w:r w:rsidRPr="001774AF">
                <w:rPr>
                  <w:rFonts w:ascii="Times New Roman" w:hAnsi="Times New Roman"/>
                  <w:color w:val="0000FF"/>
                  <w:u w:val="single"/>
                  <w:lang w:val="ru-RU"/>
                </w:rPr>
                <w:t>.</w:t>
              </w:r>
              <w:r>
                <w:rPr>
                  <w:rFonts w:ascii="Times New Roman" w:hAnsi="Times New Roman"/>
                  <w:color w:val="0000FF"/>
                  <w:u w:val="single"/>
                </w:rPr>
                <w:t>edsoo</w:t>
              </w:r>
              <w:r w:rsidRPr="001774AF">
                <w:rPr>
                  <w:rFonts w:ascii="Times New Roman" w:hAnsi="Times New Roman"/>
                  <w:color w:val="0000FF"/>
                  <w:u w:val="single"/>
                  <w:lang w:val="ru-RU"/>
                </w:rPr>
                <w:t>.</w:t>
              </w:r>
              <w:r>
                <w:rPr>
                  <w:rFonts w:ascii="Times New Roman" w:hAnsi="Times New Roman"/>
                  <w:color w:val="0000FF"/>
                  <w:u w:val="single"/>
                </w:rPr>
                <w:t>ru</w:t>
              </w:r>
              <w:r w:rsidRPr="001774AF">
                <w:rPr>
                  <w:rFonts w:ascii="Times New Roman" w:hAnsi="Times New Roman"/>
                  <w:color w:val="0000FF"/>
                  <w:u w:val="single"/>
                  <w:lang w:val="ru-RU"/>
                </w:rPr>
                <w:t>/</w:t>
              </w:r>
              <w:r>
                <w:rPr>
                  <w:rFonts w:ascii="Times New Roman" w:hAnsi="Times New Roman"/>
                  <w:color w:val="0000FF"/>
                  <w:u w:val="single"/>
                </w:rPr>
                <w:t>ee</w:t>
              </w:r>
              <w:r w:rsidRPr="001774AF">
                <w:rPr>
                  <w:rFonts w:ascii="Times New Roman" w:hAnsi="Times New Roman"/>
                  <w:color w:val="0000FF"/>
                  <w:u w:val="single"/>
                  <w:lang w:val="ru-RU"/>
                </w:rPr>
                <w:t>1</w:t>
              </w:r>
              <w:r>
                <w:rPr>
                  <w:rFonts w:ascii="Times New Roman" w:hAnsi="Times New Roman"/>
                  <w:color w:val="0000FF"/>
                  <w:u w:val="single"/>
                </w:rPr>
                <w:t>f</w:t>
              </w:r>
              <w:r w:rsidRPr="001774AF">
                <w:rPr>
                  <w:rFonts w:ascii="Times New Roman" w:hAnsi="Times New Roman"/>
                  <w:color w:val="0000FF"/>
                  <w:u w:val="single"/>
                  <w:lang w:val="ru-RU"/>
                </w:rPr>
                <w:t>5</w:t>
              </w:r>
              <w:r>
                <w:rPr>
                  <w:rFonts w:ascii="Times New Roman" w:hAnsi="Times New Roman"/>
                  <w:color w:val="0000FF"/>
                  <w:u w:val="single"/>
                </w:rPr>
                <w:t>e</w:t>
              </w:r>
              <w:r w:rsidRPr="001774AF">
                <w:rPr>
                  <w:rFonts w:ascii="Times New Roman" w:hAnsi="Times New Roman"/>
                  <w:color w:val="0000FF"/>
                  <w:u w:val="single"/>
                  <w:lang w:val="ru-RU"/>
                </w:rPr>
                <w:t>7</w:t>
              </w:r>
              <w:r>
                <w:rPr>
                  <w:rFonts w:ascii="Times New Roman" w:hAnsi="Times New Roman"/>
                  <w:color w:val="0000FF"/>
                  <w:u w:val="single"/>
                </w:rPr>
                <w:t>b</w:t>
              </w:r>
            </w:hyperlink>
          </w:p>
        </w:tc>
      </w:tr>
      <w:tr w:rsidR="00AF1BDF">
        <w:trPr>
          <w:trHeight w:val="144"/>
          <w:tblCellSpacing w:w="20" w:type="nil"/>
        </w:trPr>
        <w:tc>
          <w:tcPr>
            <w:tcW w:w="420" w:type="dxa"/>
            <w:tcMar>
              <w:top w:w="50" w:type="dxa"/>
              <w:left w:w="100" w:type="dxa"/>
            </w:tcMar>
            <w:vAlign w:val="center"/>
          </w:tcPr>
          <w:p w:rsidR="00AF1BDF" w:rsidRDefault="00C026CE">
            <w:pPr>
              <w:spacing w:after="0"/>
            </w:pPr>
            <w:r>
              <w:rPr>
                <w:rFonts w:ascii="Times New Roman" w:hAnsi="Times New Roman"/>
                <w:color w:val="000000"/>
                <w:sz w:val="24"/>
              </w:rPr>
              <w:t>38</w:t>
            </w:r>
          </w:p>
        </w:tc>
        <w:tc>
          <w:tcPr>
            <w:tcW w:w="3960" w:type="dxa"/>
            <w:tcMar>
              <w:top w:w="50" w:type="dxa"/>
              <w:left w:w="100" w:type="dxa"/>
            </w:tcMar>
            <w:vAlign w:val="center"/>
          </w:tcPr>
          <w:p w:rsidR="00AF1BDF" w:rsidRPr="001774AF" w:rsidRDefault="00C026CE">
            <w:pPr>
              <w:spacing w:after="0"/>
              <w:ind w:left="135"/>
              <w:rPr>
                <w:lang w:val="ru-RU"/>
              </w:rPr>
            </w:pPr>
            <w:r w:rsidRPr="001774AF">
              <w:rPr>
                <w:rFonts w:ascii="Times New Roman" w:hAnsi="Times New Roman"/>
                <w:color w:val="000000"/>
                <w:sz w:val="24"/>
                <w:lang w:val="ru-RU"/>
              </w:rPr>
              <w:t>Контроль по теме "Современный мир профессий. Проблемы выбора профессии. Роль иностранного языка в планах на будущее"</w:t>
            </w:r>
          </w:p>
        </w:tc>
        <w:tc>
          <w:tcPr>
            <w:tcW w:w="728" w:type="dxa"/>
            <w:tcMar>
              <w:top w:w="50" w:type="dxa"/>
              <w:left w:w="100" w:type="dxa"/>
            </w:tcMar>
            <w:vAlign w:val="center"/>
          </w:tcPr>
          <w:p w:rsidR="00AF1BDF" w:rsidRDefault="00C026CE">
            <w:pPr>
              <w:spacing w:after="0"/>
              <w:ind w:left="135"/>
              <w:jc w:val="center"/>
            </w:pPr>
            <w:r w:rsidRPr="001774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AF1BDF" w:rsidRDefault="00C026CE">
            <w:pPr>
              <w:spacing w:after="0"/>
              <w:ind w:left="135"/>
              <w:jc w:val="center"/>
            </w:pPr>
            <w:r>
              <w:rPr>
                <w:rFonts w:ascii="Times New Roman" w:hAnsi="Times New Roman"/>
                <w:color w:val="000000"/>
                <w:sz w:val="24"/>
              </w:rPr>
              <w:t xml:space="preserve"> 1 </w:t>
            </w:r>
          </w:p>
        </w:tc>
        <w:tc>
          <w:tcPr>
            <w:tcW w:w="1517" w:type="dxa"/>
            <w:tcMar>
              <w:top w:w="50" w:type="dxa"/>
              <w:left w:w="100" w:type="dxa"/>
            </w:tcMar>
            <w:vAlign w:val="center"/>
          </w:tcPr>
          <w:p w:rsidR="00AF1BDF" w:rsidRDefault="00AF1BDF">
            <w:pPr>
              <w:spacing w:after="0"/>
              <w:ind w:left="135"/>
              <w:jc w:val="center"/>
            </w:pPr>
          </w:p>
        </w:tc>
        <w:tc>
          <w:tcPr>
            <w:tcW w:w="1060" w:type="dxa"/>
            <w:tcMar>
              <w:top w:w="50" w:type="dxa"/>
              <w:left w:w="100" w:type="dxa"/>
            </w:tcMar>
            <w:vAlign w:val="center"/>
          </w:tcPr>
          <w:p w:rsidR="00AF1BDF" w:rsidRDefault="00AF1BDF">
            <w:pPr>
              <w:spacing w:after="0"/>
              <w:ind w:left="135"/>
            </w:pPr>
          </w:p>
        </w:tc>
        <w:tc>
          <w:tcPr>
            <w:tcW w:w="1858" w:type="dxa"/>
            <w:tcMar>
              <w:top w:w="50" w:type="dxa"/>
              <w:left w:w="100" w:type="dxa"/>
            </w:tcMar>
            <w:vAlign w:val="center"/>
          </w:tcPr>
          <w:p w:rsidR="00AF1BDF" w:rsidRDefault="00AF1BDF">
            <w:pPr>
              <w:spacing w:after="0"/>
              <w:ind w:left="135"/>
            </w:pPr>
          </w:p>
        </w:tc>
      </w:tr>
      <w:tr w:rsidR="00AF1BDF" w:rsidRPr="001774AF">
        <w:trPr>
          <w:trHeight w:val="144"/>
          <w:tblCellSpacing w:w="20" w:type="nil"/>
        </w:trPr>
        <w:tc>
          <w:tcPr>
            <w:tcW w:w="420" w:type="dxa"/>
            <w:tcMar>
              <w:top w:w="50" w:type="dxa"/>
              <w:left w:w="100" w:type="dxa"/>
            </w:tcMar>
            <w:vAlign w:val="center"/>
          </w:tcPr>
          <w:p w:rsidR="00AF1BDF" w:rsidRDefault="00C026CE">
            <w:pPr>
              <w:spacing w:after="0"/>
            </w:pPr>
            <w:r>
              <w:rPr>
                <w:rFonts w:ascii="Times New Roman" w:hAnsi="Times New Roman"/>
                <w:color w:val="000000"/>
                <w:sz w:val="24"/>
              </w:rPr>
              <w:t>39</w:t>
            </w:r>
          </w:p>
        </w:tc>
        <w:tc>
          <w:tcPr>
            <w:tcW w:w="3960" w:type="dxa"/>
            <w:tcMar>
              <w:top w:w="50" w:type="dxa"/>
              <w:left w:w="100" w:type="dxa"/>
            </w:tcMar>
            <w:vAlign w:val="center"/>
          </w:tcPr>
          <w:p w:rsidR="00AF1BDF" w:rsidRDefault="00C026CE">
            <w:pPr>
              <w:spacing w:after="0"/>
              <w:ind w:left="135"/>
            </w:pPr>
            <w:r>
              <w:rPr>
                <w:rFonts w:ascii="Times New Roman" w:hAnsi="Times New Roman"/>
                <w:color w:val="000000"/>
                <w:sz w:val="24"/>
              </w:rPr>
              <w:t>Досуг молодежи (виды досуга)</w:t>
            </w:r>
          </w:p>
        </w:tc>
        <w:tc>
          <w:tcPr>
            <w:tcW w:w="728" w:type="dxa"/>
            <w:tcMar>
              <w:top w:w="50" w:type="dxa"/>
              <w:left w:w="100" w:type="dxa"/>
            </w:tcMar>
            <w:vAlign w:val="center"/>
          </w:tcPr>
          <w:p w:rsidR="00AF1BDF" w:rsidRDefault="00C026CE">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AF1BDF" w:rsidRDefault="00AF1BDF">
            <w:pPr>
              <w:spacing w:after="0"/>
              <w:ind w:left="135"/>
              <w:jc w:val="center"/>
            </w:pPr>
          </w:p>
        </w:tc>
        <w:tc>
          <w:tcPr>
            <w:tcW w:w="1517" w:type="dxa"/>
            <w:tcMar>
              <w:top w:w="50" w:type="dxa"/>
              <w:left w:w="100" w:type="dxa"/>
            </w:tcMar>
            <w:vAlign w:val="center"/>
          </w:tcPr>
          <w:p w:rsidR="00AF1BDF" w:rsidRDefault="00AF1BDF">
            <w:pPr>
              <w:spacing w:after="0"/>
              <w:ind w:left="135"/>
              <w:jc w:val="center"/>
            </w:pPr>
          </w:p>
        </w:tc>
        <w:tc>
          <w:tcPr>
            <w:tcW w:w="1060" w:type="dxa"/>
            <w:tcMar>
              <w:top w:w="50" w:type="dxa"/>
              <w:left w:w="100" w:type="dxa"/>
            </w:tcMar>
            <w:vAlign w:val="center"/>
          </w:tcPr>
          <w:p w:rsidR="00AF1BDF" w:rsidRDefault="00AF1BDF">
            <w:pPr>
              <w:spacing w:after="0"/>
              <w:ind w:left="135"/>
            </w:pPr>
          </w:p>
        </w:tc>
        <w:tc>
          <w:tcPr>
            <w:tcW w:w="1858" w:type="dxa"/>
            <w:tcMar>
              <w:top w:w="50" w:type="dxa"/>
              <w:left w:w="100" w:type="dxa"/>
            </w:tcMar>
            <w:vAlign w:val="center"/>
          </w:tcPr>
          <w:p w:rsidR="00AF1BDF" w:rsidRPr="001774AF" w:rsidRDefault="00C026CE">
            <w:pPr>
              <w:spacing w:after="0"/>
              <w:ind w:left="135"/>
              <w:rPr>
                <w:lang w:val="ru-RU"/>
              </w:rPr>
            </w:pPr>
            <w:r w:rsidRPr="001774AF">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1774AF">
                <w:rPr>
                  <w:rFonts w:ascii="Times New Roman" w:hAnsi="Times New Roman"/>
                  <w:color w:val="0000FF"/>
                  <w:u w:val="single"/>
                  <w:lang w:val="ru-RU"/>
                </w:rPr>
                <w:t>://</w:t>
              </w:r>
              <w:r>
                <w:rPr>
                  <w:rFonts w:ascii="Times New Roman" w:hAnsi="Times New Roman"/>
                  <w:color w:val="0000FF"/>
                  <w:u w:val="single"/>
                </w:rPr>
                <w:t>m</w:t>
              </w:r>
              <w:r w:rsidRPr="001774AF">
                <w:rPr>
                  <w:rFonts w:ascii="Times New Roman" w:hAnsi="Times New Roman"/>
                  <w:color w:val="0000FF"/>
                  <w:u w:val="single"/>
                  <w:lang w:val="ru-RU"/>
                </w:rPr>
                <w:t>.</w:t>
              </w:r>
              <w:r>
                <w:rPr>
                  <w:rFonts w:ascii="Times New Roman" w:hAnsi="Times New Roman"/>
                  <w:color w:val="0000FF"/>
                  <w:u w:val="single"/>
                </w:rPr>
                <w:t>edsoo</w:t>
              </w:r>
              <w:r w:rsidRPr="001774AF">
                <w:rPr>
                  <w:rFonts w:ascii="Times New Roman" w:hAnsi="Times New Roman"/>
                  <w:color w:val="0000FF"/>
                  <w:u w:val="single"/>
                  <w:lang w:val="ru-RU"/>
                </w:rPr>
                <w:t>.</w:t>
              </w:r>
              <w:r>
                <w:rPr>
                  <w:rFonts w:ascii="Times New Roman" w:hAnsi="Times New Roman"/>
                  <w:color w:val="0000FF"/>
                  <w:u w:val="single"/>
                </w:rPr>
                <w:t>ru</w:t>
              </w:r>
              <w:r w:rsidRPr="001774AF">
                <w:rPr>
                  <w:rFonts w:ascii="Times New Roman" w:hAnsi="Times New Roman"/>
                  <w:color w:val="0000FF"/>
                  <w:u w:val="single"/>
                  <w:lang w:val="ru-RU"/>
                </w:rPr>
                <w:t>/6</w:t>
              </w:r>
              <w:r>
                <w:rPr>
                  <w:rFonts w:ascii="Times New Roman" w:hAnsi="Times New Roman"/>
                  <w:color w:val="0000FF"/>
                  <w:u w:val="single"/>
                </w:rPr>
                <w:t>ca</w:t>
              </w:r>
              <w:r w:rsidRPr="001774AF">
                <w:rPr>
                  <w:rFonts w:ascii="Times New Roman" w:hAnsi="Times New Roman"/>
                  <w:color w:val="0000FF"/>
                  <w:u w:val="single"/>
                  <w:lang w:val="ru-RU"/>
                </w:rPr>
                <w:t>373</w:t>
              </w:r>
              <w:r>
                <w:rPr>
                  <w:rFonts w:ascii="Times New Roman" w:hAnsi="Times New Roman"/>
                  <w:color w:val="0000FF"/>
                  <w:u w:val="single"/>
                </w:rPr>
                <w:t>e</w:t>
              </w:r>
              <w:r w:rsidRPr="001774AF">
                <w:rPr>
                  <w:rFonts w:ascii="Times New Roman" w:hAnsi="Times New Roman"/>
                  <w:color w:val="0000FF"/>
                  <w:u w:val="single"/>
                  <w:lang w:val="ru-RU"/>
                </w:rPr>
                <w:t>0</w:t>
              </w:r>
            </w:hyperlink>
          </w:p>
        </w:tc>
      </w:tr>
      <w:tr w:rsidR="00AF1BDF" w:rsidRPr="001774AF">
        <w:trPr>
          <w:trHeight w:val="144"/>
          <w:tblCellSpacing w:w="20" w:type="nil"/>
        </w:trPr>
        <w:tc>
          <w:tcPr>
            <w:tcW w:w="420" w:type="dxa"/>
            <w:tcMar>
              <w:top w:w="50" w:type="dxa"/>
              <w:left w:w="100" w:type="dxa"/>
            </w:tcMar>
            <w:vAlign w:val="center"/>
          </w:tcPr>
          <w:p w:rsidR="00AF1BDF" w:rsidRDefault="00C026CE">
            <w:pPr>
              <w:spacing w:after="0"/>
            </w:pPr>
            <w:r>
              <w:rPr>
                <w:rFonts w:ascii="Times New Roman" w:hAnsi="Times New Roman"/>
                <w:color w:val="000000"/>
                <w:sz w:val="24"/>
              </w:rPr>
              <w:t>40</w:t>
            </w:r>
          </w:p>
        </w:tc>
        <w:tc>
          <w:tcPr>
            <w:tcW w:w="3960" w:type="dxa"/>
            <w:tcMar>
              <w:top w:w="50" w:type="dxa"/>
              <w:left w:w="100" w:type="dxa"/>
            </w:tcMar>
            <w:vAlign w:val="center"/>
          </w:tcPr>
          <w:p w:rsidR="00AF1BDF" w:rsidRDefault="00C026CE">
            <w:pPr>
              <w:spacing w:after="0"/>
              <w:ind w:left="135"/>
            </w:pPr>
            <w:r>
              <w:rPr>
                <w:rFonts w:ascii="Times New Roman" w:hAnsi="Times New Roman"/>
                <w:color w:val="000000"/>
                <w:sz w:val="24"/>
              </w:rPr>
              <w:t>Досуг молодежи (виды досуга)</w:t>
            </w:r>
          </w:p>
        </w:tc>
        <w:tc>
          <w:tcPr>
            <w:tcW w:w="728" w:type="dxa"/>
            <w:tcMar>
              <w:top w:w="50" w:type="dxa"/>
              <w:left w:w="100" w:type="dxa"/>
            </w:tcMar>
            <w:vAlign w:val="center"/>
          </w:tcPr>
          <w:p w:rsidR="00AF1BDF" w:rsidRDefault="00C026CE">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AF1BDF" w:rsidRDefault="00AF1BDF">
            <w:pPr>
              <w:spacing w:after="0"/>
              <w:ind w:left="135"/>
              <w:jc w:val="center"/>
            </w:pPr>
          </w:p>
        </w:tc>
        <w:tc>
          <w:tcPr>
            <w:tcW w:w="1517" w:type="dxa"/>
            <w:tcMar>
              <w:top w:w="50" w:type="dxa"/>
              <w:left w:w="100" w:type="dxa"/>
            </w:tcMar>
            <w:vAlign w:val="center"/>
          </w:tcPr>
          <w:p w:rsidR="00AF1BDF" w:rsidRDefault="00AF1BDF">
            <w:pPr>
              <w:spacing w:after="0"/>
              <w:ind w:left="135"/>
              <w:jc w:val="center"/>
            </w:pPr>
          </w:p>
        </w:tc>
        <w:tc>
          <w:tcPr>
            <w:tcW w:w="1060" w:type="dxa"/>
            <w:tcMar>
              <w:top w:w="50" w:type="dxa"/>
              <w:left w:w="100" w:type="dxa"/>
            </w:tcMar>
            <w:vAlign w:val="center"/>
          </w:tcPr>
          <w:p w:rsidR="00AF1BDF" w:rsidRDefault="00AF1BDF">
            <w:pPr>
              <w:spacing w:after="0"/>
              <w:ind w:left="135"/>
            </w:pPr>
          </w:p>
        </w:tc>
        <w:tc>
          <w:tcPr>
            <w:tcW w:w="1858" w:type="dxa"/>
            <w:tcMar>
              <w:top w:w="50" w:type="dxa"/>
              <w:left w:w="100" w:type="dxa"/>
            </w:tcMar>
            <w:vAlign w:val="center"/>
          </w:tcPr>
          <w:p w:rsidR="00AF1BDF" w:rsidRPr="001774AF" w:rsidRDefault="00C026CE">
            <w:pPr>
              <w:spacing w:after="0"/>
              <w:ind w:left="135"/>
              <w:rPr>
                <w:lang w:val="ru-RU"/>
              </w:rPr>
            </w:pPr>
            <w:r w:rsidRPr="001774AF">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1774AF">
                <w:rPr>
                  <w:rFonts w:ascii="Times New Roman" w:hAnsi="Times New Roman"/>
                  <w:color w:val="0000FF"/>
                  <w:u w:val="single"/>
                  <w:lang w:val="ru-RU"/>
                </w:rPr>
                <w:t>://</w:t>
              </w:r>
              <w:r>
                <w:rPr>
                  <w:rFonts w:ascii="Times New Roman" w:hAnsi="Times New Roman"/>
                  <w:color w:val="0000FF"/>
                  <w:u w:val="single"/>
                </w:rPr>
                <w:t>m</w:t>
              </w:r>
              <w:r w:rsidRPr="001774AF">
                <w:rPr>
                  <w:rFonts w:ascii="Times New Roman" w:hAnsi="Times New Roman"/>
                  <w:color w:val="0000FF"/>
                  <w:u w:val="single"/>
                  <w:lang w:val="ru-RU"/>
                </w:rPr>
                <w:t>.</w:t>
              </w:r>
              <w:r>
                <w:rPr>
                  <w:rFonts w:ascii="Times New Roman" w:hAnsi="Times New Roman"/>
                  <w:color w:val="0000FF"/>
                  <w:u w:val="single"/>
                </w:rPr>
                <w:t>edsoo</w:t>
              </w:r>
              <w:r w:rsidRPr="001774AF">
                <w:rPr>
                  <w:rFonts w:ascii="Times New Roman" w:hAnsi="Times New Roman"/>
                  <w:color w:val="0000FF"/>
                  <w:u w:val="single"/>
                  <w:lang w:val="ru-RU"/>
                </w:rPr>
                <w:t>.</w:t>
              </w:r>
              <w:r>
                <w:rPr>
                  <w:rFonts w:ascii="Times New Roman" w:hAnsi="Times New Roman"/>
                  <w:color w:val="0000FF"/>
                  <w:u w:val="single"/>
                </w:rPr>
                <w:t>ru</w:t>
              </w:r>
              <w:r w:rsidRPr="001774AF">
                <w:rPr>
                  <w:rFonts w:ascii="Times New Roman" w:hAnsi="Times New Roman"/>
                  <w:color w:val="0000FF"/>
                  <w:u w:val="single"/>
                  <w:lang w:val="ru-RU"/>
                </w:rPr>
                <w:t>/07</w:t>
              </w:r>
              <w:r>
                <w:rPr>
                  <w:rFonts w:ascii="Times New Roman" w:hAnsi="Times New Roman"/>
                  <w:color w:val="0000FF"/>
                  <w:u w:val="single"/>
                </w:rPr>
                <w:t>b</w:t>
              </w:r>
              <w:r w:rsidRPr="001774AF">
                <w:rPr>
                  <w:rFonts w:ascii="Times New Roman" w:hAnsi="Times New Roman"/>
                  <w:color w:val="0000FF"/>
                  <w:u w:val="single"/>
                  <w:lang w:val="ru-RU"/>
                </w:rPr>
                <w:t>974</w:t>
              </w:r>
              <w:r>
                <w:rPr>
                  <w:rFonts w:ascii="Times New Roman" w:hAnsi="Times New Roman"/>
                  <w:color w:val="0000FF"/>
                  <w:u w:val="single"/>
                </w:rPr>
                <w:t>f</w:t>
              </w:r>
              <w:r w:rsidRPr="001774AF">
                <w:rPr>
                  <w:rFonts w:ascii="Times New Roman" w:hAnsi="Times New Roman"/>
                  <w:color w:val="0000FF"/>
                  <w:u w:val="single"/>
                  <w:lang w:val="ru-RU"/>
                </w:rPr>
                <w:t>1</w:t>
              </w:r>
            </w:hyperlink>
          </w:p>
        </w:tc>
      </w:tr>
      <w:tr w:rsidR="00AF1BDF" w:rsidRPr="001774AF">
        <w:trPr>
          <w:trHeight w:val="144"/>
          <w:tblCellSpacing w:w="20" w:type="nil"/>
        </w:trPr>
        <w:tc>
          <w:tcPr>
            <w:tcW w:w="420" w:type="dxa"/>
            <w:tcMar>
              <w:top w:w="50" w:type="dxa"/>
              <w:left w:w="100" w:type="dxa"/>
            </w:tcMar>
            <w:vAlign w:val="center"/>
          </w:tcPr>
          <w:p w:rsidR="00AF1BDF" w:rsidRDefault="00C026CE">
            <w:pPr>
              <w:spacing w:after="0"/>
            </w:pPr>
            <w:r>
              <w:rPr>
                <w:rFonts w:ascii="Times New Roman" w:hAnsi="Times New Roman"/>
                <w:color w:val="000000"/>
                <w:sz w:val="24"/>
              </w:rPr>
              <w:t>41</w:t>
            </w:r>
          </w:p>
        </w:tc>
        <w:tc>
          <w:tcPr>
            <w:tcW w:w="3960" w:type="dxa"/>
            <w:tcMar>
              <w:top w:w="50" w:type="dxa"/>
              <w:left w:w="100" w:type="dxa"/>
            </w:tcMar>
            <w:vAlign w:val="center"/>
          </w:tcPr>
          <w:p w:rsidR="00AF1BDF" w:rsidRPr="001774AF" w:rsidRDefault="00C026CE">
            <w:pPr>
              <w:spacing w:after="0"/>
              <w:ind w:left="135"/>
              <w:rPr>
                <w:lang w:val="ru-RU"/>
              </w:rPr>
            </w:pPr>
            <w:r w:rsidRPr="001774AF">
              <w:rPr>
                <w:rFonts w:ascii="Times New Roman" w:hAnsi="Times New Roman"/>
                <w:color w:val="000000"/>
                <w:sz w:val="24"/>
                <w:lang w:val="ru-RU"/>
              </w:rPr>
              <w:t xml:space="preserve">Молодежь в современном обществе. Совместные планы, приглашения, </w:t>
            </w:r>
            <w:r w:rsidRPr="001774AF">
              <w:rPr>
                <w:rFonts w:ascii="Times New Roman" w:hAnsi="Times New Roman"/>
                <w:color w:val="000000"/>
                <w:sz w:val="24"/>
                <w:lang w:val="ru-RU"/>
              </w:rPr>
              <w:lastRenderedPageBreak/>
              <w:t>праздники</w:t>
            </w:r>
          </w:p>
        </w:tc>
        <w:tc>
          <w:tcPr>
            <w:tcW w:w="728" w:type="dxa"/>
            <w:tcMar>
              <w:top w:w="50" w:type="dxa"/>
              <w:left w:w="100" w:type="dxa"/>
            </w:tcMar>
            <w:vAlign w:val="center"/>
          </w:tcPr>
          <w:p w:rsidR="00AF1BDF" w:rsidRDefault="00C026CE">
            <w:pPr>
              <w:spacing w:after="0"/>
              <w:ind w:left="135"/>
              <w:jc w:val="center"/>
            </w:pPr>
            <w:r w:rsidRPr="001774A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10" w:type="dxa"/>
            <w:tcMar>
              <w:top w:w="50" w:type="dxa"/>
              <w:left w:w="100" w:type="dxa"/>
            </w:tcMar>
            <w:vAlign w:val="center"/>
          </w:tcPr>
          <w:p w:rsidR="00AF1BDF" w:rsidRDefault="00AF1BDF">
            <w:pPr>
              <w:spacing w:after="0"/>
              <w:ind w:left="135"/>
              <w:jc w:val="center"/>
            </w:pPr>
          </w:p>
        </w:tc>
        <w:tc>
          <w:tcPr>
            <w:tcW w:w="1517" w:type="dxa"/>
            <w:tcMar>
              <w:top w:w="50" w:type="dxa"/>
              <w:left w:w="100" w:type="dxa"/>
            </w:tcMar>
            <w:vAlign w:val="center"/>
          </w:tcPr>
          <w:p w:rsidR="00AF1BDF" w:rsidRDefault="00AF1BDF">
            <w:pPr>
              <w:spacing w:after="0"/>
              <w:ind w:left="135"/>
              <w:jc w:val="center"/>
            </w:pPr>
          </w:p>
        </w:tc>
        <w:tc>
          <w:tcPr>
            <w:tcW w:w="1060" w:type="dxa"/>
            <w:tcMar>
              <w:top w:w="50" w:type="dxa"/>
              <w:left w:w="100" w:type="dxa"/>
            </w:tcMar>
            <w:vAlign w:val="center"/>
          </w:tcPr>
          <w:p w:rsidR="00AF1BDF" w:rsidRDefault="00AF1BDF">
            <w:pPr>
              <w:spacing w:after="0"/>
              <w:ind w:left="135"/>
            </w:pPr>
          </w:p>
        </w:tc>
        <w:tc>
          <w:tcPr>
            <w:tcW w:w="1858" w:type="dxa"/>
            <w:tcMar>
              <w:top w:w="50" w:type="dxa"/>
              <w:left w:w="100" w:type="dxa"/>
            </w:tcMar>
            <w:vAlign w:val="center"/>
          </w:tcPr>
          <w:p w:rsidR="00AF1BDF" w:rsidRPr="001774AF" w:rsidRDefault="00C026CE">
            <w:pPr>
              <w:spacing w:after="0"/>
              <w:ind w:left="135"/>
              <w:rPr>
                <w:lang w:val="ru-RU"/>
              </w:rPr>
            </w:pPr>
            <w:r w:rsidRPr="001774AF">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1774AF">
                <w:rPr>
                  <w:rFonts w:ascii="Times New Roman" w:hAnsi="Times New Roman"/>
                  <w:color w:val="0000FF"/>
                  <w:u w:val="single"/>
                  <w:lang w:val="ru-RU"/>
                </w:rPr>
                <w:t>://</w:t>
              </w:r>
              <w:r>
                <w:rPr>
                  <w:rFonts w:ascii="Times New Roman" w:hAnsi="Times New Roman"/>
                  <w:color w:val="0000FF"/>
                  <w:u w:val="single"/>
                </w:rPr>
                <w:t>m</w:t>
              </w:r>
              <w:r w:rsidRPr="001774AF">
                <w:rPr>
                  <w:rFonts w:ascii="Times New Roman" w:hAnsi="Times New Roman"/>
                  <w:color w:val="0000FF"/>
                  <w:u w:val="single"/>
                  <w:lang w:val="ru-RU"/>
                </w:rPr>
                <w:t>.</w:t>
              </w:r>
              <w:r>
                <w:rPr>
                  <w:rFonts w:ascii="Times New Roman" w:hAnsi="Times New Roman"/>
                  <w:color w:val="0000FF"/>
                  <w:u w:val="single"/>
                </w:rPr>
                <w:t>edsoo</w:t>
              </w:r>
              <w:r w:rsidRPr="001774AF">
                <w:rPr>
                  <w:rFonts w:ascii="Times New Roman" w:hAnsi="Times New Roman"/>
                  <w:color w:val="0000FF"/>
                  <w:u w:val="single"/>
                  <w:lang w:val="ru-RU"/>
                </w:rPr>
                <w:t>.</w:t>
              </w:r>
              <w:r>
                <w:rPr>
                  <w:rFonts w:ascii="Times New Roman" w:hAnsi="Times New Roman"/>
                  <w:color w:val="0000FF"/>
                  <w:u w:val="single"/>
                </w:rPr>
                <w:t>ru</w:t>
              </w:r>
              <w:r w:rsidRPr="001774AF">
                <w:rPr>
                  <w:rFonts w:ascii="Times New Roman" w:hAnsi="Times New Roman"/>
                  <w:color w:val="0000FF"/>
                  <w:u w:val="single"/>
                  <w:lang w:val="ru-RU"/>
                </w:rPr>
                <w:t>/5</w:t>
              </w:r>
              <w:r>
                <w:rPr>
                  <w:rFonts w:ascii="Times New Roman" w:hAnsi="Times New Roman"/>
                  <w:color w:val="0000FF"/>
                  <w:u w:val="single"/>
                </w:rPr>
                <w:t>ed</w:t>
              </w:r>
              <w:r w:rsidRPr="001774AF">
                <w:rPr>
                  <w:rFonts w:ascii="Times New Roman" w:hAnsi="Times New Roman"/>
                  <w:color w:val="0000FF"/>
                  <w:u w:val="single"/>
                  <w:lang w:val="ru-RU"/>
                </w:rPr>
                <w:t>8</w:t>
              </w:r>
              <w:r>
                <w:rPr>
                  <w:rFonts w:ascii="Times New Roman" w:hAnsi="Times New Roman"/>
                  <w:color w:val="0000FF"/>
                  <w:u w:val="single"/>
                </w:rPr>
                <w:t>a</w:t>
              </w:r>
              <w:r w:rsidRPr="001774AF">
                <w:rPr>
                  <w:rFonts w:ascii="Times New Roman" w:hAnsi="Times New Roman"/>
                  <w:color w:val="0000FF"/>
                  <w:u w:val="single"/>
                  <w:lang w:val="ru-RU"/>
                </w:rPr>
                <w:t>9</w:t>
              </w:r>
              <w:r>
                <w:rPr>
                  <w:rFonts w:ascii="Times New Roman" w:hAnsi="Times New Roman"/>
                  <w:color w:val="0000FF"/>
                  <w:u w:val="single"/>
                </w:rPr>
                <w:t>cf</w:t>
              </w:r>
            </w:hyperlink>
          </w:p>
        </w:tc>
      </w:tr>
      <w:tr w:rsidR="00AF1BDF" w:rsidRPr="001774AF">
        <w:trPr>
          <w:trHeight w:val="144"/>
          <w:tblCellSpacing w:w="20" w:type="nil"/>
        </w:trPr>
        <w:tc>
          <w:tcPr>
            <w:tcW w:w="420" w:type="dxa"/>
            <w:tcMar>
              <w:top w:w="50" w:type="dxa"/>
              <w:left w:w="100" w:type="dxa"/>
            </w:tcMar>
            <w:vAlign w:val="center"/>
          </w:tcPr>
          <w:p w:rsidR="00AF1BDF" w:rsidRDefault="00C026CE">
            <w:pPr>
              <w:spacing w:after="0"/>
            </w:pPr>
            <w:r>
              <w:rPr>
                <w:rFonts w:ascii="Times New Roman" w:hAnsi="Times New Roman"/>
                <w:color w:val="000000"/>
                <w:sz w:val="24"/>
              </w:rPr>
              <w:lastRenderedPageBreak/>
              <w:t>42</w:t>
            </w:r>
          </w:p>
        </w:tc>
        <w:tc>
          <w:tcPr>
            <w:tcW w:w="3960" w:type="dxa"/>
            <w:tcMar>
              <w:top w:w="50" w:type="dxa"/>
              <w:left w:w="100" w:type="dxa"/>
            </w:tcMar>
            <w:vAlign w:val="center"/>
          </w:tcPr>
          <w:p w:rsidR="00AF1BDF" w:rsidRDefault="00C026CE">
            <w:pPr>
              <w:spacing w:after="0"/>
              <w:ind w:left="135"/>
            </w:pPr>
            <w:r>
              <w:rPr>
                <w:rFonts w:ascii="Times New Roman" w:hAnsi="Times New Roman"/>
                <w:color w:val="000000"/>
                <w:sz w:val="24"/>
              </w:rPr>
              <w:t>Виды активного отдыха</w:t>
            </w:r>
          </w:p>
        </w:tc>
        <w:tc>
          <w:tcPr>
            <w:tcW w:w="728" w:type="dxa"/>
            <w:tcMar>
              <w:top w:w="50" w:type="dxa"/>
              <w:left w:w="100" w:type="dxa"/>
            </w:tcMar>
            <w:vAlign w:val="center"/>
          </w:tcPr>
          <w:p w:rsidR="00AF1BDF" w:rsidRDefault="00C026CE">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AF1BDF" w:rsidRDefault="00AF1BDF">
            <w:pPr>
              <w:spacing w:after="0"/>
              <w:ind w:left="135"/>
              <w:jc w:val="center"/>
            </w:pPr>
          </w:p>
        </w:tc>
        <w:tc>
          <w:tcPr>
            <w:tcW w:w="1517" w:type="dxa"/>
            <w:tcMar>
              <w:top w:w="50" w:type="dxa"/>
              <w:left w:w="100" w:type="dxa"/>
            </w:tcMar>
            <w:vAlign w:val="center"/>
          </w:tcPr>
          <w:p w:rsidR="00AF1BDF" w:rsidRDefault="00AF1BDF">
            <w:pPr>
              <w:spacing w:after="0"/>
              <w:ind w:left="135"/>
              <w:jc w:val="center"/>
            </w:pPr>
          </w:p>
        </w:tc>
        <w:tc>
          <w:tcPr>
            <w:tcW w:w="1060" w:type="dxa"/>
            <w:tcMar>
              <w:top w:w="50" w:type="dxa"/>
              <w:left w:w="100" w:type="dxa"/>
            </w:tcMar>
            <w:vAlign w:val="center"/>
          </w:tcPr>
          <w:p w:rsidR="00AF1BDF" w:rsidRDefault="00AF1BDF">
            <w:pPr>
              <w:spacing w:after="0"/>
              <w:ind w:left="135"/>
            </w:pPr>
          </w:p>
        </w:tc>
        <w:tc>
          <w:tcPr>
            <w:tcW w:w="1858" w:type="dxa"/>
            <w:tcMar>
              <w:top w:w="50" w:type="dxa"/>
              <w:left w:w="100" w:type="dxa"/>
            </w:tcMar>
            <w:vAlign w:val="center"/>
          </w:tcPr>
          <w:p w:rsidR="00AF1BDF" w:rsidRPr="001774AF" w:rsidRDefault="00C026CE">
            <w:pPr>
              <w:spacing w:after="0"/>
              <w:ind w:left="135"/>
              <w:rPr>
                <w:lang w:val="ru-RU"/>
              </w:rPr>
            </w:pPr>
            <w:r w:rsidRPr="001774AF">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1774AF">
                <w:rPr>
                  <w:rFonts w:ascii="Times New Roman" w:hAnsi="Times New Roman"/>
                  <w:color w:val="0000FF"/>
                  <w:u w:val="single"/>
                  <w:lang w:val="ru-RU"/>
                </w:rPr>
                <w:t>://</w:t>
              </w:r>
              <w:r>
                <w:rPr>
                  <w:rFonts w:ascii="Times New Roman" w:hAnsi="Times New Roman"/>
                  <w:color w:val="0000FF"/>
                  <w:u w:val="single"/>
                </w:rPr>
                <w:t>m</w:t>
              </w:r>
              <w:r w:rsidRPr="001774AF">
                <w:rPr>
                  <w:rFonts w:ascii="Times New Roman" w:hAnsi="Times New Roman"/>
                  <w:color w:val="0000FF"/>
                  <w:u w:val="single"/>
                  <w:lang w:val="ru-RU"/>
                </w:rPr>
                <w:t>.</w:t>
              </w:r>
              <w:r>
                <w:rPr>
                  <w:rFonts w:ascii="Times New Roman" w:hAnsi="Times New Roman"/>
                  <w:color w:val="0000FF"/>
                  <w:u w:val="single"/>
                </w:rPr>
                <w:t>edsoo</w:t>
              </w:r>
              <w:r w:rsidRPr="001774AF">
                <w:rPr>
                  <w:rFonts w:ascii="Times New Roman" w:hAnsi="Times New Roman"/>
                  <w:color w:val="0000FF"/>
                  <w:u w:val="single"/>
                  <w:lang w:val="ru-RU"/>
                </w:rPr>
                <w:t>.</w:t>
              </w:r>
              <w:r>
                <w:rPr>
                  <w:rFonts w:ascii="Times New Roman" w:hAnsi="Times New Roman"/>
                  <w:color w:val="0000FF"/>
                  <w:u w:val="single"/>
                </w:rPr>
                <w:t>ru</w:t>
              </w:r>
              <w:r w:rsidRPr="001774AF">
                <w:rPr>
                  <w:rFonts w:ascii="Times New Roman" w:hAnsi="Times New Roman"/>
                  <w:color w:val="0000FF"/>
                  <w:u w:val="single"/>
                  <w:lang w:val="ru-RU"/>
                </w:rPr>
                <w:t>/8</w:t>
              </w:r>
              <w:r>
                <w:rPr>
                  <w:rFonts w:ascii="Times New Roman" w:hAnsi="Times New Roman"/>
                  <w:color w:val="0000FF"/>
                  <w:u w:val="single"/>
                </w:rPr>
                <w:t>ec</w:t>
              </w:r>
              <w:r w:rsidRPr="001774AF">
                <w:rPr>
                  <w:rFonts w:ascii="Times New Roman" w:hAnsi="Times New Roman"/>
                  <w:color w:val="0000FF"/>
                  <w:u w:val="single"/>
                  <w:lang w:val="ru-RU"/>
                </w:rPr>
                <w:t>400</w:t>
              </w:r>
              <w:r>
                <w:rPr>
                  <w:rFonts w:ascii="Times New Roman" w:hAnsi="Times New Roman"/>
                  <w:color w:val="0000FF"/>
                  <w:u w:val="single"/>
                </w:rPr>
                <w:t>c</w:t>
              </w:r>
              <w:r w:rsidRPr="001774AF">
                <w:rPr>
                  <w:rFonts w:ascii="Times New Roman" w:hAnsi="Times New Roman"/>
                  <w:color w:val="0000FF"/>
                  <w:u w:val="single"/>
                  <w:lang w:val="ru-RU"/>
                </w:rPr>
                <w:t>9</w:t>
              </w:r>
            </w:hyperlink>
          </w:p>
        </w:tc>
      </w:tr>
      <w:tr w:rsidR="00AF1BDF" w:rsidRPr="001774AF">
        <w:trPr>
          <w:trHeight w:val="144"/>
          <w:tblCellSpacing w:w="20" w:type="nil"/>
        </w:trPr>
        <w:tc>
          <w:tcPr>
            <w:tcW w:w="420" w:type="dxa"/>
            <w:tcMar>
              <w:top w:w="50" w:type="dxa"/>
              <w:left w:w="100" w:type="dxa"/>
            </w:tcMar>
            <w:vAlign w:val="center"/>
          </w:tcPr>
          <w:p w:rsidR="00AF1BDF" w:rsidRDefault="00C026CE">
            <w:pPr>
              <w:spacing w:after="0"/>
            </w:pPr>
            <w:r>
              <w:rPr>
                <w:rFonts w:ascii="Times New Roman" w:hAnsi="Times New Roman"/>
                <w:color w:val="000000"/>
                <w:sz w:val="24"/>
              </w:rPr>
              <w:t>43</w:t>
            </w:r>
          </w:p>
        </w:tc>
        <w:tc>
          <w:tcPr>
            <w:tcW w:w="3960" w:type="dxa"/>
            <w:tcMar>
              <w:top w:w="50" w:type="dxa"/>
              <w:left w:w="100" w:type="dxa"/>
            </w:tcMar>
            <w:vAlign w:val="center"/>
          </w:tcPr>
          <w:p w:rsidR="00AF1BDF" w:rsidRDefault="00C026CE">
            <w:pPr>
              <w:spacing w:after="0"/>
              <w:ind w:left="135"/>
            </w:pPr>
            <w:r>
              <w:rPr>
                <w:rFonts w:ascii="Times New Roman" w:hAnsi="Times New Roman"/>
                <w:color w:val="000000"/>
                <w:sz w:val="24"/>
              </w:rPr>
              <w:t>Совместные занятия. Дружба</w:t>
            </w:r>
          </w:p>
        </w:tc>
        <w:tc>
          <w:tcPr>
            <w:tcW w:w="728" w:type="dxa"/>
            <w:tcMar>
              <w:top w:w="50" w:type="dxa"/>
              <w:left w:w="100" w:type="dxa"/>
            </w:tcMar>
            <w:vAlign w:val="center"/>
          </w:tcPr>
          <w:p w:rsidR="00AF1BDF" w:rsidRDefault="00C026CE">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AF1BDF" w:rsidRDefault="00AF1BDF">
            <w:pPr>
              <w:spacing w:after="0"/>
              <w:ind w:left="135"/>
              <w:jc w:val="center"/>
            </w:pPr>
          </w:p>
        </w:tc>
        <w:tc>
          <w:tcPr>
            <w:tcW w:w="1517" w:type="dxa"/>
            <w:tcMar>
              <w:top w:w="50" w:type="dxa"/>
              <w:left w:w="100" w:type="dxa"/>
            </w:tcMar>
            <w:vAlign w:val="center"/>
          </w:tcPr>
          <w:p w:rsidR="00AF1BDF" w:rsidRDefault="00AF1BDF">
            <w:pPr>
              <w:spacing w:after="0"/>
              <w:ind w:left="135"/>
              <w:jc w:val="center"/>
            </w:pPr>
          </w:p>
        </w:tc>
        <w:tc>
          <w:tcPr>
            <w:tcW w:w="1060" w:type="dxa"/>
            <w:tcMar>
              <w:top w:w="50" w:type="dxa"/>
              <w:left w:w="100" w:type="dxa"/>
            </w:tcMar>
            <w:vAlign w:val="center"/>
          </w:tcPr>
          <w:p w:rsidR="00AF1BDF" w:rsidRDefault="00AF1BDF">
            <w:pPr>
              <w:spacing w:after="0"/>
              <w:ind w:left="135"/>
            </w:pPr>
          </w:p>
        </w:tc>
        <w:tc>
          <w:tcPr>
            <w:tcW w:w="1858" w:type="dxa"/>
            <w:tcMar>
              <w:top w:w="50" w:type="dxa"/>
              <w:left w:w="100" w:type="dxa"/>
            </w:tcMar>
            <w:vAlign w:val="center"/>
          </w:tcPr>
          <w:p w:rsidR="00AF1BDF" w:rsidRPr="001774AF" w:rsidRDefault="00C026CE">
            <w:pPr>
              <w:spacing w:after="0"/>
              <w:ind w:left="135"/>
              <w:rPr>
                <w:lang w:val="ru-RU"/>
              </w:rPr>
            </w:pPr>
            <w:r w:rsidRPr="001774AF">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1774AF">
                <w:rPr>
                  <w:rFonts w:ascii="Times New Roman" w:hAnsi="Times New Roman"/>
                  <w:color w:val="0000FF"/>
                  <w:u w:val="single"/>
                  <w:lang w:val="ru-RU"/>
                </w:rPr>
                <w:t>://</w:t>
              </w:r>
              <w:r>
                <w:rPr>
                  <w:rFonts w:ascii="Times New Roman" w:hAnsi="Times New Roman"/>
                  <w:color w:val="0000FF"/>
                  <w:u w:val="single"/>
                </w:rPr>
                <w:t>m</w:t>
              </w:r>
              <w:r w:rsidRPr="001774AF">
                <w:rPr>
                  <w:rFonts w:ascii="Times New Roman" w:hAnsi="Times New Roman"/>
                  <w:color w:val="0000FF"/>
                  <w:u w:val="single"/>
                  <w:lang w:val="ru-RU"/>
                </w:rPr>
                <w:t>.</w:t>
              </w:r>
              <w:r>
                <w:rPr>
                  <w:rFonts w:ascii="Times New Roman" w:hAnsi="Times New Roman"/>
                  <w:color w:val="0000FF"/>
                  <w:u w:val="single"/>
                </w:rPr>
                <w:t>edsoo</w:t>
              </w:r>
              <w:r w:rsidRPr="001774AF">
                <w:rPr>
                  <w:rFonts w:ascii="Times New Roman" w:hAnsi="Times New Roman"/>
                  <w:color w:val="0000FF"/>
                  <w:u w:val="single"/>
                  <w:lang w:val="ru-RU"/>
                </w:rPr>
                <w:t>.</w:t>
              </w:r>
              <w:r>
                <w:rPr>
                  <w:rFonts w:ascii="Times New Roman" w:hAnsi="Times New Roman"/>
                  <w:color w:val="0000FF"/>
                  <w:u w:val="single"/>
                </w:rPr>
                <w:t>ru</w:t>
              </w:r>
              <w:r w:rsidRPr="001774AF">
                <w:rPr>
                  <w:rFonts w:ascii="Times New Roman" w:hAnsi="Times New Roman"/>
                  <w:color w:val="0000FF"/>
                  <w:u w:val="single"/>
                  <w:lang w:val="ru-RU"/>
                </w:rPr>
                <w:t>/</w:t>
              </w:r>
              <w:r>
                <w:rPr>
                  <w:rFonts w:ascii="Times New Roman" w:hAnsi="Times New Roman"/>
                  <w:color w:val="0000FF"/>
                  <w:u w:val="single"/>
                </w:rPr>
                <w:t>b</w:t>
              </w:r>
              <w:r w:rsidRPr="001774AF">
                <w:rPr>
                  <w:rFonts w:ascii="Times New Roman" w:hAnsi="Times New Roman"/>
                  <w:color w:val="0000FF"/>
                  <w:u w:val="single"/>
                  <w:lang w:val="ru-RU"/>
                </w:rPr>
                <w:t>835281</w:t>
              </w:r>
              <w:r>
                <w:rPr>
                  <w:rFonts w:ascii="Times New Roman" w:hAnsi="Times New Roman"/>
                  <w:color w:val="0000FF"/>
                  <w:u w:val="single"/>
                </w:rPr>
                <w:t>f</w:t>
              </w:r>
            </w:hyperlink>
          </w:p>
        </w:tc>
      </w:tr>
      <w:tr w:rsidR="00AF1BDF" w:rsidRPr="001774AF">
        <w:trPr>
          <w:trHeight w:val="144"/>
          <w:tblCellSpacing w:w="20" w:type="nil"/>
        </w:trPr>
        <w:tc>
          <w:tcPr>
            <w:tcW w:w="420" w:type="dxa"/>
            <w:tcMar>
              <w:top w:w="50" w:type="dxa"/>
              <w:left w:w="100" w:type="dxa"/>
            </w:tcMar>
            <w:vAlign w:val="center"/>
          </w:tcPr>
          <w:p w:rsidR="00AF1BDF" w:rsidRDefault="00C026CE">
            <w:pPr>
              <w:spacing w:after="0"/>
            </w:pPr>
            <w:r>
              <w:rPr>
                <w:rFonts w:ascii="Times New Roman" w:hAnsi="Times New Roman"/>
                <w:color w:val="000000"/>
                <w:sz w:val="24"/>
              </w:rPr>
              <w:t>44</w:t>
            </w:r>
          </w:p>
        </w:tc>
        <w:tc>
          <w:tcPr>
            <w:tcW w:w="3960" w:type="dxa"/>
            <w:tcMar>
              <w:top w:w="50" w:type="dxa"/>
              <w:left w:w="100" w:type="dxa"/>
            </w:tcMar>
            <w:vAlign w:val="center"/>
          </w:tcPr>
          <w:p w:rsidR="00AF1BDF" w:rsidRDefault="00C026CE">
            <w:pPr>
              <w:spacing w:after="0"/>
              <w:ind w:left="135"/>
            </w:pPr>
            <w:r>
              <w:rPr>
                <w:rFonts w:ascii="Times New Roman" w:hAnsi="Times New Roman"/>
                <w:color w:val="000000"/>
                <w:sz w:val="24"/>
              </w:rPr>
              <w:t>Совместные занятия. Дружба</w:t>
            </w:r>
          </w:p>
        </w:tc>
        <w:tc>
          <w:tcPr>
            <w:tcW w:w="728" w:type="dxa"/>
            <w:tcMar>
              <w:top w:w="50" w:type="dxa"/>
              <w:left w:w="100" w:type="dxa"/>
            </w:tcMar>
            <w:vAlign w:val="center"/>
          </w:tcPr>
          <w:p w:rsidR="00AF1BDF" w:rsidRDefault="00C026CE">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AF1BDF" w:rsidRDefault="00AF1BDF">
            <w:pPr>
              <w:spacing w:after="0"/>
              <w:ind w:left="135"/>
              <w:jc w:val="center"/>
            </w:pPr>
          </w:p>
        </w:tc>
        <w:tc>
          <w:tcPr>
            <w:tcW w:w="1517" w:type="dxa"/>
            <w:tcMar>
              <w:top w:w="50" w:type="dxa"/>
              <w:left w:w="100" w:type="dxa"/>
            </w:tcMar>
            <w:vAlign w:val="center"/>
          </w:tcPr>
          <w:p w:rsidR="00AF1BDF" w:rsidRDefault="00AF1BDF">
            <w:pPr>
              <w:spacing w:after="0"/>
              <w:ind w:left="135"/>
              <w:jc w:val="center"/>
            </w:pPr>
          </w:p>
        </w:tc>
        <w:tc>
          <w:tcPr>
            <w:tcW w:w="1060" w:type="dxa"/>
            <w:tcMar>
              <w:top w:w="50" w:type="dxa"/>
              <w:left w:w="100" w:type="dxa"/>
            </w:tcMar>
            <w:vAlign w:val="center"/>
          </w:tcPr>
          <w:p w:rsidR="00AF1BDF" w:rsidRDefault="00AF1BDF">
            <w:pPr>
              <w:spacing w:after="0"/>
              <w:ind w:left="135"/>
            </w:pPr>
          </w:p>
        </w:tc>
        <w:tc>
          <w:tcPr>
            <w:tcW w:w="1858" w:type="dxa"/>
            <w:tcMar>
              <w:top w:w="50" w:type="dxa"/>
              <w:left w:w="100" w:type="dxa"/>
            </w:tcMar>
            <w:vAlign w:val="center"/>
          </w:tcPr>
          <w:p w:rsidR="00AF1BDF" w:rsidRPr="001774AF" w:rsidRDefault="00C026CE">
            <w:pPr>
              <w:spacing w:after="0"/>
              <w:ind w:left="135"/>
              <w:rPr>
                <w:lang w:val="ru-RU"/>
              </w:rPr>
            </w:pPr>
            <w:r w:rsidRPr="001774AF">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1774AF">
                <w:rPr>
                  <w:rFonts w:ascii="Times New Roman" w:hAnsi="Times New Roman"/>
                  <w:color w:val="0000FF"/>
                  <w:u w:val="single"/>
                  <w:lang w:val="ru-RU"/>
                </w:rPr>
                <w:t>://</w:t>
              </w:r>
              <w:r>
                <w:rPr>
                  <w:rFonts w:ascii="Times New Roman" w:hAnsi="Times New Roman"/>
                  <w:color w:val="0000FF"/>
                  <w:u w:val="single"/>
                </w:rPr>
                <w:t>m</w:t>
              </w:r>
              <w:r w:rsidRPr="001774AF">
                <w:rPr>
                  <w:rFonts w:ascii="Times New Roman" w:hAnsi="Times New Roman"/>
                  <w:color w:val="0000FF"/>
                  <w:u w:val="single"/>
                  <w:lang w:val="ru-RU"/>
                </w:rPr>
                <w:t>.</w:t>
              </w:r>
              <w:r>
                <w:rPr>
                  <w:rFonts w:ascii="Times New Roman" w:hAnsi="Times New Roman"/>
                  <w:color w:val="0000FF"/>
                  <w:u w:val="single"/>
                </w:rPr>
                <w:t>edsoo</w:t>
              </w:r>
              <w:r w:rsidRPr="001774AF">
                <w:rPr>
                  <w:rFonts w:ascii="Times New Roman" w:hAnsi="Times New Roman"/>
                  <w:color w:val="0000FF"/>
                  <w:u w:val="single"/>
                  <w:lang w:val="ru-RU"/>
                </w:rPr>
                <w:t>.</w:t>
              </w:r>
              <w:r>
                <w:rPr>
                  <w:rFonts w:ascii="Times New Roman" w:hAnsi="Times New Roman"/>
                  <w:color w:val="0000FF"/>
                  <w:u w:val="single"/>
                </w:rPr>
                <w:t>ru</w:t>
              </w:r>
              <w:r w:rsidRPr="001774AF">
                <w:rPr>
                  <w:rFonts w:ascii="Times New Roman" w:hAnsi="Times New Roman"/>
                  <w:color w:val="0000FF"/>
                  <w:u w:val="single"/>
                  <w:lang w:val="ru-RU"/>
                </w:rPr>
                <w:t>/7578897</w:t>
              </w:r>
              <w:r>
                <w:rPr>
                  <w:rFonts w:ascii="Times New Roman" w:hAnsi="Times New Roman"/>
                  <w:color w:val="0000FF"/>
                  <w:u w:val="single"/>
                </w:rPr>
                <w:t>d</w:t>
              </w:r>
            </w:hyperlink>
          </w:p>
        </w:tc>
      </w:tr>
      <w:tr w:rsidR="00AF1BDF" w:rsidRPr="001774AF">
        <w:trPr>
          <w:trHeight w:val="144"/>
          <w:tblCellSpacing w:w="20" w:type="nil"/>
        </w:trPr>
        <w:tc>
          <w:tcPr>
            <w:tcW w:w="420" w:type="dxa"/>
            <w:tcMar>
              <w:top w:w="50" w:type="dxa"/>
              <w:left w:w="100" w:type="dxa"/>
            </w:tcMar>
            <w:vAlign w:val="center"/>
          </w:tcPr>
          <w:p w:rsidR="00AF1BDF" w:rsidRDefault="00C026CE">
            <w:pPr>
              <w:spacing w:after="0"/>
            </w:pPr>
            <w:r>
              <w:rPr>
                <w:rFonts w:ascii="Times New Roman" w:hAnsi="Times New Roman"/>
                <w:color w:val="000000"/>
                <w:sz w:val="24"/>
              </w:rPr>
              <w:t>45</w:t>
            </w:r>
          </w:p>
        </w:tc>
        <w:tc>
          <w:tcPr>
            <w:tcW w:w="3960" w:type="dxa"/>
            <w:tcMar>
              <w:top w:w="50" w:type="dxa"/>
              <w:left w:w="100" w:type="dxa"/>
            </w:tcMar>
            <w:vAlign w:val="center"/>
          </w:tcPr>
          <w:p w:rsidR="00AF1BDF" w:rsidRDefault="00C026CE">
            <w:pPr>
              <w:spacing w:after="0"/>
              <w:ind w:left="135"/>
            </w:pPr>
            <w:r>
              <w:rPr>
                <w:rFonts w:ascii="Times New Roman" w:hAnsi="Times New Roman"/>
                <w:color w:val="000000"/>
                <w:sz w:val="24"/>
              </w:rPr>
              <w:t>Досуг молодежи. Музыка. Кино</w:t>
            </w:r>
          </w:p>
        </w:tc>
        <w:tc>
          <w:tcPr>
            <w:tcW w:w="728" w:type="dxa"/>
            <w:tcMar>
              <w:top w:w="50" w:type="dxa"/>
              <w:left w:w="100" w:type="dxa"/>
            </w:tcMar>
            <w:vAlign w:val="center"/>
          </w:tcPr>
          <w:p w:rsidR="00AF1BDF" w:rsidRDefault="00C026CE">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AF1BDF" w:rsidRDefault="00AF1BDF">
            <w:pPr>
              <w:spacing w:after="0"/>
              <w:ind w:left="135"/>
              <w:jc w:val="center"/>
            </w:pPr>
          </w:p>
        </w:tc>
        <w:tc>
          <w:tcPr>
            <w:tcW w:w="1517" w:type="dxa"/>
            <w:tcMar>
              <w:top w:w="50" w:type="dxa"/>
              <w:left w:w="100" w:type="dxa"/>
            </w:tcMar>
            <w:vAlign w:val="center"/>
          </w:tcPr>
          <w:p w:rsidR="00AF1BDF" w:rsidRDefault="00AF1BDF">
            <w:pPr>
              <w:spacing w:after="0"/>
              <w:ind w:left="135"/>
              <w:jc w:val="center"/>
            </w:pPr>
          </w:p>
        </w:tc>
        <w:tc>
          <w:tcPr>
            <w:tcW w:w="1060" w:type="dxa"/>
            <w:tcMar>
              <w:top w:w="50" w:type="dxa"/>
              <w:left w:w="100" w:type="dxa"/>
            </w:tcMar>
            <w:vAlign w:val="center"/>
          </w:tcPr>
          <w:p w:rsidR="00AF1BDF" w:rsidRDefault="00AF1BDF">
            <w:pPr>
              <w:spacing w:after="0"/>
              <w:ind w:left="135"/>
            </w:pPr>
          </w:p>
        </w:tc>
        <w:tc>
          <w:tcPr>
            <w:tcW w:w="1858" w:type="dxa"/>
            <w:tcMar>
              <w:top w:w="50" w:type="dxa"/>
              <w:left w:w="100" w:type="dxa"/>
            </w:tcMar>
            <w:vAlign w:val="center"/>
          </w:tcPr>
          <w:p w:rsidR="00AF1BDF" w:rsidRPr="001774AF" w:rsidRDefault="00C026CE">
            <w:pPr>
              <w:spacing w:after="0"/>
              <w:ind w:left="135"/>
              <w:rPr>
                <w:lang w:val="ru-RU"/>
              </w:rPr>
            </w:pPr>
            <w:r w:rsidRPr="001774AF">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1774AF">
                <w:rPr>
                  <w:rFonts w:ascii="Times New Roman" w:hAnsi="Times New Roman"/>
                  <w:color w:val="0000FF"/>
                  <w:u w:val="single"/>
                  <w:lang w:val="ru-RU"/>
                </w:rPr>
                <w:t>://</w:t>
              </w:r>
              <w:r>
                <w:rPr>
                  <w:rFonts w:ascii="Times New Roman" w:hAnsi="Times New Roman"/>
                  <w:color w:val="0000FF"/>
                  <w:u w:val="single"/>
                </w:rPr>
                <w:t>m</w:t>
              </w:r>
              <w:r w:rsidRPr="001774AF">
                <w:rPr>
                  <w:rFonts w:ascii="Times New Roman" w:hAnsi="Times New Roman"/>
                  <w:color w:val="0000FF"/>
                  <w:u w:val="single"/>
                  <w:lang w:val="ru-RU"/>
                </w:rPr>
                <w:t>.</w:t>
              </w:r>
              <w:r>
                <w:rPr>
                  <w:rFonts w:ascii="Times New Roman" w:hAnsi="Times New Roman"/>
                  <w:color w:val="0000FF"/>
                  <w:u w:val="single"/>
                </w:rPr>
                <w:t>edsoo</w:t>
              </w:r>
              <w:r w:rsidRPr="001774AF">
                <w:rPr>
                  <w:rFonts w:ascii="Times New Roman" w:hAnsi="Times New Roman"/>
                  <w:color w:val="0000FF"/>
                  <w:u w:val="single"/>
                  <w:lang w:val="ru-RU"/>
                </w:rPr>
                <w:t>.</w:t>
              </w:r>
              <w:r>
                <w:rPr>
                  <w:rFonts w:ascii="Times New Roman" w:hAnsi="Times New Roman"/>
                  <w:color w:val="0000FF"/>
                  <w:u w:val="single"/>
                </w:rPr>
                <w:t>ru</w:t>
              </w:r>
              <w:r w:rsidRPr="001774AF">
                <w:rPr>
                  <w:rFonts w:ascii="Times New Roman" w:hAnsi="Times New Roman"/>
                  <w:color w:val="0000FF"/>
                  <w:u w:val="single"/>
                  <w:lang w:val="ru-RU"/>
                </w:rPr>
                <w:t>/64</w:t>
              </w:r>
              <w:r>
                <w:rPr>
                  <w:rFonts w:ascii="Times New Roman" w:hAnsi="Times New Roman"/>
                  <w:color w:val="0000FF"/>
                  <w:u w:val="single"/>
                </w:rPr>
                <w:t>cc</w:t>
              </w:r>
              <w:r w:rsidRPr="001774AF">
                <w:rPr>
                  <w:rFonts w:ascii="Times New Roman" w:hAnsi="Times New Roman"/>
                  <w:color w:val="0000FF"/>
                  <w:u w:val="single"/>
                  <w:lang w:val="ru-RU"/>
                </w:rPr>
                <w:t>30</w:t>
              </w:r>
              <w:r>
                <w:rPr>
                  <w:rFonts w:ascii="Times New Roman" w:hAnsi="Times New Roman"/>
                  <w:color w:val="0000FF"/>
                  <w:u w:val="single"/>
                </w:rPr>
                <w:t>e</w:t>
              </w:r>
              <w:r w:rsidRPr="001774AF">
                <w:rPr>
                  <w:rFonts w:ascii="Times New Roman" w:hAnsi="Times New Roman"/>
                  <w:color w:val="0000FF"/>
                  <w:u w:val="single"/>
                  <w:lang w:val="ru-RU"/>
                </w:rPr>
                <w:t>3</w:t>
              </w:r>
            </w:hyperlink>
          </w:p>
        </w:tc>
      </w:tr>
      <w:tr w:rsidR="00AF1BDF" w:rsidRPr="001774AF">
        <w:trPr>
          <w:trHeight w:val="144"/>
          <w:tblCellSpacing w:w="20" w:type="nil"/>
        </w:trPr>
        <w:tc>
          <w:tcPr>
            <w:tcW w:w="420" w:type="dxa"/>
            <w:tcMar>
              <w:top w:w="50" w:type="dxa"/>
              <w:left w:w="100" w:type="dxa"/>
            </w:tcMar>
            <w:vAlign w:val="center"/>
          </w:tcPr>
          <w:p w:rsidR="00AF1BDF" w:rsidRDefault="00C026CE">
            <w:pPr>
              <w:spacing w:after="0"/>
            </w:pPr>
            <w:r>
              <w:rPr>
                <w:rFonts w:ascii="Times New Roman" w:hAnsi="Times New Roman"/>
                <w:color w:val="000000"/>
                <w:sz w:val="24"/>
              </w:rPr>
              <w:t>46</w:t>
            </w:r>
          </w:p>
        </w:tc>
        <w:tc>
          <w:tcPr>
            <w:tcW w:w="3960" w:type="dxa"/>
            <w:tcMar>
              <w:top w:w="50" w:type="dxa"/>
              <w:left w:w="100" w:type="dxa"/>
            </w:tcMar>
            <w:vAlign w:val="center"/>
          </w:tcPr>
          <w:p w:rsidR="00AF1BDF" w:rsidRDefault="00C026CE">
            <w:pPr>
              <w:spacing w:after="0"/>
              <w:ind w:left="135"/>
            </w:pPr>
            <w:r>
              <w:rPr>
                <w:rFonts w:ascii="Times New Roman" w:hAnsi="Times New Roman"/>
                <w:color w:val="000000"/>
                <w:sz w:val="24"/>
              </w:rPr>
              <w:t>Досуг молодежи. Театр. Кино</w:t>
            </w:r>
          </w:p>
        </w:tc>
        <w:tc>
          <w:tcPr>
            <w:tcW w:w="728" w:type="dxa"/>
            <w:tcMar>
              <w:top w:w="50" w:type="dxa"/>
              <w:left w:w="100" w:type="dxa"/>
            </w:tcMar>
            <w:vAlign w:val="center"/>
          </w:tcPr>
          <w:p w:rsidR="00AF1BDF" w:rsidRDefault="00C026CE">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AF1BDF" w:rsidRDefault="00AF1BDF">
            <w:pPr>
              <w:spacing w:after="0"/>
              <w:ind w:left="135"/>
              <w:jc w:val="center"/>
            </w:pPr>
          </w:p>
        </w:tc>
        <w:tc>
          <w:tcPr>
            <w:tcW w:w="1517" w:type="dxa"/>
            <w:tcMar>
              <w:top w:w="50" w:type="dxa"/>
              <w:left w:w="100" w:type="dxa"/>
            </w:tcMar>
            <w:vAlign w:val="center"/>
          </w:tcPr>
          <w:p w:rsidR="00AF1BDF" w:rsidRDefault="00AF1BDF">
            <w:pPr>
              <w:spacing w:after="0"/>
              <w:ind w:left="135"/>
              <w:jc w:val="center"/>
            </w:pPr>
          </w:p>
        </w:tc>
        <w:tc>
          <w:tcPr>
            <w:tcW w:w="1060" w:type="dxa"/>
            <w:tcMar>
              <w:top w:w="50" w:type="dxa"/>
              <w:left w:w="100" w:type="dxa"/>
            </w:tcMar>
            <w:vAlign w:val="center"/>
          </w:tcPr>
          <w:p w:rsidR="00AF1BDF" w:rsidRDefault="00AF1BDF">
            <w:pPr>
              <w:spacing w:after="0"/>
              <w:ind w:left="135"/>
            </w:pPr>
          </w:p>
        </w:tc>
        <w:tc>
          <w:tcPr>
            <w:tcW w:w="1858" w:type="dxa"/>
            <w:tcMar>
              <w:top w:w="50" w:type="dxa"/>
              <w:left w:w="100" w:type="dxa"/>
            </w:tcMar>
            <w:vAlign w:val="center"/>
          </w:tcPr>
          <w:p w:rsidR="00AF1BDF" w:rsidRPr="001774AF" w:rsidRDefault="00C026CE">
            <w:pPr>
              <w:spacing w:after="0"/>
              <w:ind w:left="135"/>
              <w:rPr>
                <w:lang w:val="ru-RU"/>
              </w:rPr>
            </w:pPr>
            <w:r w:rsidRPr="001774AF">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1774AF">
                <w:rPr>
                  <w:rFonts w:ascii="Times New Roman" w:hAnsi="Times New Roman"/>
                  <w:color w:val="0000FF"/>
                  <w:u w:val="single"/>
                  <w:lang w:val="ru-RU"/>
                </w:rPr>
                <w:t>://</w:t>
              </w:r>
              <w:r>
                <w:rPr>
                  <w:rFonts w:ascii="Times New Roman" w:hAnsi="Times New Roman"/>
                  <w:color w:val="0000FF"/>
                  <w:u w:val="single"/>
                </w:rPr>
                <w:t>m</w:t>
              </w:r>
              <w:r w:rsidRPr="001774AF">
                <w:rPr>
                  <w:rFonts w:ascii="Times New Roman" w:hAnsi="Times New Roman"/>
                  <w:color w:val="0000FF"/>
                  <w:u w:val="single"/>
                  <w:lang w:val="ru-RU"/>
                </w:rPr>
                <w:t>.</w:t>
              </w:r>
              <w:r>
                <w:rPr>
                  <w:rFonts w:ascii="Times New Roman" w:hAnsi="Times New Roman"/>
                  <w:color w:val="0000FF"/>
                  <w:u w:val="single"/>
                </w:rPr>
                <w:t>edsoo</w:t>
              </w:r>
              <w:r w:rsidRPr="001774AF">
                <w:rPr>
                  <w:rFonts w:ascii="Times New Roman" w:hAnsi="Times New Roman"/>
                  <w:color w:val="0000FF"/>
                  <w:u w:val="single"/>
                  <w:lang w:val="ru-RU"/>
                </w:rPr>
                <w:t>.</w:t>
              </w:r>
              <w:r>
                <w:rPr>
                  <w:rFonts w:ascii="Times New Roman" w:hAnsi="Times New Roman"/>
                  <w:color w:val="0000FF"/>
                  <w:u w:val="single"/>
                </w:rPr>
                <w:t>ru</w:t>
              </w:r>
              <w:r w:rsidRPr="001774AF">
                <w:rPr>
                  <w:rFonts w:ascii="Times New Roman" w:hAnsi="Times New Roman"/>
                  <w:color w:val="0000FF"/>
                  <w:u w:val="single"/>
                  <w:lang w:val="ru-RU"/>
                </w:rPr>
                <w:t>/07</w:t>
              </w:r>
              <w:r>
                <w:rPr>
                  <w:rFonts w:ascii="Times New Roman" w:hAnsi="Times New Roman"/>
                  <w:color w:val="0000FF"/>
                  <w:u w:val="single"/>
                </w:rPr>
                <w:t>b</w:t>
              </w:r>
              <w:r w:rsidRPr="001774AF">
                <w:rPr>
                  <w:rFonts w:ascii="Times New Roman" w:hAnsi="Times New Roman"/>
                  <w:color w:val="0000FF"/>
                  <w:u w:val="single"/>
                  <w:lang w:val="ru-RU"/>
                </w:rPr>
                <w:t>974</w:t>
              </w:r>
              <w:r>
                <w:rPr>
                  <w:rFonts w:ascii="Times New Roman" w:hAnsi="Times New Roman"/>
                  <w:color w:val="0000FF"/>
                  <w:u w:val="single"/>
                </w:rPr>
                <w:t>f</w:t>
              </w:r>
              <w:r w:rsidRPr="001774AF">
                <w:rPr>
                  <w:rFonts w:ascii="Times New Roman" w:hAnsi="Times New Roman"/>
                  <w:color w:val="0000FF"/>
                  <w:u w:val="single"/>
                  <w:lang w:val="ru-RU"/>
                </w:rPr>
                <w:t>1</w:t>
              </w:r>
            </w:hyperlink>
          </w:p>
        </w:tc>
      </w:tr>
      <w:tr w:rsidR="00AF1BDF">
        <w:trPr>
          <w:trHeight w:val="144"/>
          <w:tblCellSpacing w:w="20" w:type="nil"/>
        </w:trPr>
        <w:tc>
          <w:tcPr>
            <w:tcW w:w="420" w:type="dxa"/>
            <w:tcMar>
              <w:top w:w="50" w:type="dxa"/>
              <w:left w:w="100" w:type="dxa"/>
            </w:tcMar>
            <w:vAlign w:val="center"/>
          </w:tcPr>
          <w:p w:rsidR="00AF1BDF" w:rsidRDefault="00C026CE">
            <w:pPr>
              <w:spacing w:after="0"/>
            </w:pPr>
            <w:r>
              <w:rPr>
                <w:rFonts w:ascii="Times New Roman" w:hAnsi="Times New Roman"/>
                <w:color w:val="000000"/>
                <w:sz w:val="24"/>
              </w:rPr>
              <w:t>47</w:t>
            </w:r>
          </w:p>
        </w:tc>
        <w:tc>
          <w:tcPr>
            <w:tcW w:w="3960" w:type="dxa"/>
            <w:tcMar>
              <w:top w:w="50" w:type="dxa"/>
              <w:left w:w="100" w:type="dxa"/>
            </w:tcMar>
            <w:vAlign w:val="center"/>
          </w:tcPr>
          <w:p w:rsidR="00AF1BDF" w:rsidRDefault="00C026CE">
            <w:pPr>
              <w:spacing w:after="0"/>
              <w:ind w:left="135"/>
            </w:pPr>
            <w:r>
              <w:rPr>
                <w:rFonts w:ascii="Times New Roman" w:hAnsi="Times New Roman"/>
                <w:color w:val="000000"/>
                <w:sz w:val="24"/>
              </w:rPr>
              <w:t>Досуг молодежи. Театр. Кино</w:t>
            </w:r>
          </w:p>
        </w:tc>
        <w:tc>
          <w:tcPr>
            <w:tcW w:w="728" w:type="dxa"/>
            <w:tcMar>
              <w:top w:w="50" w:type="dxa"/>
              <w:left w:w="100" w:type="dxa"/>
            </w:tcMar>
            <w:vAlign w:val="center"/>
          </w:tcPr>
          <w:p w:rsidR="00AF1BDF" w:rsidRDefault="00C026CE">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AF1BDF" w:rsidRDefault="00AF1BDF">
            <w:pPr>
              <w:spacing w:after="0"/>
              <w:ind w:left="135"/>
              <w:jc w:val="center"/>
            </w:pPr>
          </w:p>
        </w:tc>
        <w:tc>
          <w:tcPr>
            <w:tcW w:w="1517" w:type="dxa"/>
            <w:tcMar>
              <w:top w:w="50" w:type="dxa"/>
              <w:left w:w="100" w:type="dxa"/>
            </w:tcMar>
            <w:vAlign w:val="center"/>
          </w:tcPr>
          <w:p w:rsidR="00AF1BDF" w:rsidRDefault="00AF1BDF">
            <w:pPr>
              <w:spacing w:after="0"/>
              <w:ind w:left="135"/>
              <w:jc w:val="center"/>
            </w:pPr>
          </w:p>
        </w:tc>
        <w:tc>
          <w:tcPr>
            <w:tcW w:w="1060" w:type="dxa"/>
            <w:tcMar>
              <w:top w:w="50" w:type="dxa"/>
              <w:left w:w="100" w:type="dxa"/>
            </w:tcMar>
            <w:vAlign w:val="center"/>
          </w:tcPr>
          <w:p w:rsidR="00AF1BDF" w:rsidRDefault="00AF1BDF">
            <w:pPr>
              <w:spacing w:after="0"/>
              <w:ind w:left="135"/>
            </w:pPr>
          </w:p>
        </w:tc>
        <w:tc>
          <w:tcPr>
            <w:tcW w:w="1858" w:type="dxa"/>
            <w:tcMar>
              <w:top w:w="50" w:type="dxa"/>
              <w:left w:w="100" w:type="dxa"/>
            </w:tcMar>
            <w:vAlign w:val="center"/>
          </w:tcPr>
          <w:p w:rsidR="00AF1BDF" w:rsidRDefault="00AF1BDF">
            <w:pPr>
              <w:spacing w:after="0"/>
              <w:ind w:left="135"/>
            </w:pPr>
          </w:p>
        </w:tc>
      </w:tr>
      <w:tr w:rsidR="00AF1BDF" w:rsidRPr="001774AF">
        <w:trPr>
          <w:trHeight w:val="144"/>
          <w:tblCellSpacing w:w="20" w:type="nil"/>
        </w:trPr>
        <w:tc>
          <w:tcPr>
            <w:tcW w:w="420" w:type="dxa"/>
            <w:tcMar>
              <w:top w:w="50" w:type="dxa"/>
              <w:left w:w="100" w:type="dxa"/>
            </w:tcMar>
            <w:vAlign w:val="center"/>
          </w:tcPr>
          <w:p w:rsidR="00AF1BDF" w:rsidRDefault="00C026CE">
            <w:pPr>
              <w:spacing w:after="0"/>
            </w:pPr>
            <w:r>
              <w:rPr>
                <w:rFonts w:ascii="Times New Roman" w:hAnsi="Times New Roman"/>
                <w:color w:val="000000"/>
                <w:sz w:val="24"/>
              </w:rPr>
              <w:t>48</w:t>
            </w:r>
          </w:p>
        </w:tc>
        <w:tc>
          <w:tcPr>
            <w:tcW w:w="3960" w:type="dxa"/>
            <w:tcMar>
              <w:top w:w="50" w:type="dxa"/>
              <w:left w:w="100" w:type="dxa"/>
            </w:tcMar>
            <w:vAlign w:val="center"/>
          </w:tcPr>
          <w:p w:rsidR="00AF1BDF" w:rsidRDefault="00C026CE">
            <w:pPr>
              <w:spacing w:after="0"/>
              <w:ind w:left="135"/>
            </w:pPr>
            <w:r>
              <w:rPr>
                <w:rFonts w:ascii="Times New Roman" w:hAnsi="Times New Roman"/>
                <w:color w:val="000000"/>
                <w:sz w:val="24"/>
              </w:rPr>
              <w:t>Досуг молодежи. Популярная музыка</w:t>
            </w:r>
          </w:p>
        </w:tc>
        <w:tc>
          <w:tcPr>
            <w:tcW w:w="728" w:type="dxa"/>
            <w:tcMar>
              <w:top w:w="50" w:type="dxa"/>
              <w:left w:w="100" w:type="dxa"/>
            </w:tcMar>
            <w:vAlign w:val="center"/>
          </w:tcPr>
          <w:p w:rsidR="00AF1BDF" w:rsidRDefault="00C026CE">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AF1BDF" w:rsidRDefault="00AF1BDF">
            <w:pPr>
              <w:spacing w:after="0"/>
              <w:ind w:left="135"/>
              <w:jc w:val="center"/>
            </w:pPr>
          </w:p>
        </w:tc>
        <w:tc>
          <w:tcPr>
            <w:tcW w:w="1517" w:type="dxa"/>
            <w:tcMar>
              <w:top w:w="50" w:type="dxa"/>
              <w:left w:w="100" w:type="dxa"/>
            </w:tcMar>
            <w:vAlign w:val="center"/>
          </w:tcPr>
          <w:p w:rsidR="00AF1BDF" w:rsidRDefault="00AF1BDF">
            <w:pPr>
              <w:spacing w:after="0"/>
              <w:ind w:left="135"/>
              <w:jc w:val="center"/>
            </w:pPr>
          </w:p>
        </w:tc>
        <w:tc>
          <w:tcPr>
            <w:tcW w:w="1060" w:type="dxa"/>
            <w:tcMar>
              <w:top w:w="50" w:type="dxa"/>
              <w:left w:w="100" w:type="dxa"/>
            </w:tcMar>
            <w:vAlign w:val="center"/>
          </w:tcPr>
          <w:p w:rsidR="00AF1BDF" w:rsidRDefault="00AF1BDF">
            <w:pPr>
              <w:spacing w:after="0"/>
              <w:ind w:left="135"/>
            </w:pPr>
          </w:p>
        </w:tc>
        <w:tc>
          <w:tcPr>
            <w:tcW w:w="1858" w:type="dxa"/>
            <w:tcMar>
              <w:top w:w="50" w:type="dxa"/>
              <w:left w:w="100" w:type="dxa"/>
            </w:tcMar>
            <w:vAlign w:val="center"/>
          </w:tcPr>
          <w:p w:rsidR="00AF1BDF" w:rsidRPr="001774AF" w:rsidRDefault="00C026CE">
            <w:pPr>
              <w:spacing w:after="0"/>
              <w:ind w:left="135"/>
              <w:rPr>
                <w:lang w:val="ru-RU"/>
              </w:rPr>
            </w:pPr>
            <w:r w:rsidRPr="001774AF">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1774AF">
                <w:rPr>
                  <w:rFonts w:ascii="Times New Roman" w:hAnsi="Times New Roman"/>
                  <w:color w:val="0000FF"/>
                  <w:u w:val="single"/>
                  <w:lang w:val="ru-RU"/>
                </w:rPr>
                <w:t>://</w:t>
              </w:r>
              <w:r>
                <w:rPr>
                  <w:rFonts w:ascii="Times New Roman" w:hAnsi="Times New Roman"/>
                  <w:color w:val="0000FF"/>
                  <w:u w:val="single"/>
                </w:rPr>
                <w:t>m</w:t>
              </w:r>
              <w:r w:rsidRPr="001774AF">
                <w:rPr>
                  <w:rFonts w:ascii="Times New Roman" w:hAnsi="Times New Roman"/>
                  <w:color w:val="0000FF"/>
                  <w:u w:val="single"/>
                  <w:lang w:val="ru-RU"/>
                </w:rPr>
                <w:t>.</w:t>
              </w:r>
              <w:r>
                <w:rPr>
                  <w:rFonts w:ascii="Times New Roman" w:hAnsi="Times New Roman"/>
                  <w:color w:val="0000FF"/>
                  <w:u w:val="single"/>
                </w:rPr>
                <w:t>edsoo</w:t>
              </w:r>
              <w:r w:rsidRPr="001774AF">
                <w:rPr>
                  <w:rFonts w:ascii="Times New Roman" w:hAnsi="Times New Roman"/>
                  <w:color w:val="0000FF"/>
                  <w:u w:val="single"/>
                  <w:lang w:val="ru-RU"/>
                </w:rPr>
                <w:t>.</w:t>
              </w:r>
              <w:r>
                <w:rPr>
                  <w:rFonts w:ascii="Times New Roman" w:hAnsi="Times New Roman"/>
                  <w:color w:val="0000FF"/>
                  <w:u w:val="single"/>
                </w:rPr>
                <w:t>ru</w:t>
              </w:r>
              <w:r w:rsidRPr="001774AF">
                <w:rPr>
                  <w:rFonts w:ascii="Times New Roman" w:hAnsi="Times New Roman"/>
                  <w:color w:val="0000FF"/>
                  <w:u w:val="single"/>
                  <w:lang w:val="ru-RU"/>
                </w:rPr>
                <w:t>/568</w:t>
              </w:r>
              <w:r>
                <w:rPr>
                  <w:rFonts w:ascii="Times New Roman" w:hAnsi="Times New Roman"/>
                  <w:color w:val="0000FF"/>
                  <w:u w:val="single"/>
                </w:rPr>
                <w:t>edb</w:t>
              </w:r>
              <w:r w:rsidRPr="001774AF">
                <w:rPr>
                  <w:rFonts w:ascii="Times New Roman" w:hAnsi="Times New Roman"/>
                  <w:color w:val="0000FF"/>
                  <w:u w:val="single"/>
                  <w:lang w:val="ru-RU"/>
                </w:rPr>
                <w:t>51</w:t>
              </w:r>
            </w:hyperlink>
          </w:p>
        </w:tc>
      </w:tr>
      <w:tr w:rsidR="00AF1BDF" w:rsidRPr="001774AF">
        <w:trPr>
          <w:trHeight w:val="144"/>
          <w:tblCellSpacing w:w="20" w:type="nil"/>
        </w:trPr>
        <w:tc>
          <w:tcPr>
            <w:tcW w:w="420" w:type="dxa"/>
            <w:tcMar>
              <w:top w:w="50" w:type="dxa"/>
              <w:left w:w="100" w:type="dxa"/>
            </w:tcMar>
            <w:vAlign w:val="center"/>
          </w:tcPr>
          <w:p w:rsidR="00AF1BDF" w:rsidRDefault="00C026CE">
            <w:pPr>
              <w:spacing w:after="0"/>
            </w:pPr>
            <w:r>
              <w:rPr>
                <w:rFonts w:ascii="Times New Roman" w:hAnsi="Times New Roman"/>
                <w:color w:val="000000"/>
                <w:sz w:val="24"/>
              </w:rPr>
              <w:t>49</w:t>
            </w:r>
          </w:p>
        </w:tc>
        <w:tc>
          <w:tcPr>
            <w:tcW w:w="3960" w:type="dxa"/>
            <w:tcMar>
              <w:top w:w="50" w:type="dxa"/>
              <w:left w:w="100" w:type="dxa"/>
            </w:tcMar>
            <w:vAlign w:val="center"/>
          </w:tcPr>
          <w:p w:rsidR="00AF1BDF" w:rsidRDefault="00C026CE">
            <w:pPr>
              <w:spacing w:after="0"/>
              <w:ind w:left="135"/>
            </w:pPr>
            <w:r>
              <w:rPr>
                <w:rFonts w:ascii="Times New Roman" w:hAnsi="Times New Roman"/>
                <w:color w:val="000000"/>
                <w:sz w:val="24"/>
              </w:rPr>
              <w:t>Досуг молодежи. Электронная музыка</w:t>
            </w:r>
          </w:p>
        </w:tc>
        <w:tc>
          <w:tcPr>
            <w:tcW w:w="728" w:type="dxa"/>
            <w:tcMar>
              <w:top w:w="50" w:type="dxa"/>
              <w:left w:w="100" w:type="dxa"/>
            </w:tcMar>
            <w:vAlign w:val="center"/>
          </w:tcPr>
          <w:p w:rsidR="00AF1BDF" w:rsidRDefault="00C026CE">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AF1BDF" w:rsidRDefault="00AF1BDF">
            <w:pPr>
              <w:spacing w:after="0"/>
              <w:ind w:left="135"/>
              <w:jc w:val="center"/>
            </w:pPr>
          </w:p>
        </w:tc>
        <w:tc>
          <w:tcPr>
            <w:tcW w:w="1517" w:type="dxa"/>
            <w:tcMar>
              <w:top w:w="50" w:type="dxa"/>
              <w:left w:w="100" w:type="dxa"/>
            </w:tcMar>
            <w:vAlign w:val="center"/>
          </w:tcPr>
          <w:p w:rsidR="00AF1BDF" w:rsidRDefault="00AF1BDF">
            <w:pPr>
              <w:spacing w:after="0"/>
              <w:ind w:left="135"/>
              <w:jc w:val="center"/>
            </w:pPr>
          </w:p>
        </w:tc>
        <w:tc>
          <w:tcPr>
            <w:tcW w:w="1060" w:type="dxa"/>
            <w:tcMar>
              <w:top w:w="50" w:type="dxa"/>
              <w:left w:w="100" w:type="dxa"/>
            </w:tcMar>
            <w:vAlign w:val="center"/>
          </w:tcPr>
          <w:p w:rsidR="00AF1BDF" w:rsidRDefault="00AF1BDF">
            <w:pPr>
              <w:spacing w:after="0"/>
              <w:ind w:left="135"/>
            </w:pPr>
          </w:p>
        </w:tc>
        <w:tc>
          <w:tcPr>
            <w:tcW w:w="1858" w:type="dxa"/>
            <w:tcMar>
              <w:top w:w="50" w:type="dxa"/>
              <w:left w:w="100" w:type="dxa"/>
            </w:tcMar>
            <w:vAlign w:val="center"/>
          </w:tcPr>
          <w:p w:rsidR="00AF1BDF" w:rsidRPr="001774AF" w:rsidRDefault="00C026CE">
            <w:pPr>
              <w:spacing w:after="0"/>
              <w:ind w:left="135"/>
              <w:rPr>
                <w:lang w:val="ru-RU"/>
              </w:rPr>
            </w:pPr>
            <w:r w:rsidRPr="001774AF">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1774AF">
                <w:rPr>
                  <w:rFonts w:ascii="Times New Roman" w:hAnsi="Times New Roman"/>
                  <w:color w:val="0000FF"/>
                  <w:u w:val="single"/>
                  <w:lang w:val="ru-RU"/>
                </w:rPr>
                <w:t>://</w:t>
              </w:r>
              <w:r>
                <w:rPr>
                  <w:rFonts w:ascii="Times New Roman" w:hAnsi="Times New Roman"/>
                  <w:color w:val="0000FF"/>
                  <w:u w:val="single"/>
                </w:rPr>
                <w:t>m</w:t>
              </w:r>
              <w:r w:rsidRPr="001774AF">
                <w:rPr>
                  <w:rFonts w:ascii="Times New Roman" w:hAnsi="Times New Roman"/>
                  <w:color w:val="0000FF"/>
                  <w:u w:val="single"/>
                  <w:lang w:val="ru-RU"/>
                </w:rPr>
                <w:t>.</w:t>
              </w:r>
              <w:r>
                <w:rPr>
                  <w:rFonts w:ascii="Times New Roman" w:hAnsi="Times New Roman"/>
                  <w:color w:val="0000FF"/>
                  <w:u w:val="single"/>
                </w:rPr>
                <w:t>edsoo</w:t>
              </w:r>
              <w:r w:rsidRPr="001774AF">
                <w:rPr>
                  <w:rFonts w:ascii="Times New Roman" w:hAnsi="Times New Roman"/>
                  <w:color w:val="0000FF"/>
                  <w:u w:val="single"/>
                  <w:lang w:val="ru-RU"/>
                </w:rPr>
                <w:t>.</w:t>
              </w:r>
              <w:r>
                <w:rPr>
                  <w:rFonts w:ascii="Times New Roman" w:hAnsi="Times New Roman"/>
                  <w:color w:val="0000FF"/>
                  <w:u w:val="single"/>
                </w:rPr>
                <w:t>ru</w:t>
              </w:r>
              <w:r w:rsidRPr="001774AF">
                <w:rPr>
                  <w:rFonts w:ascii="Times New Roman" w:hAnsi="Times New Roman"/>
                  <w:color w:val="0000FF"/>
                  <w:u w:val="single"/>
                  <w:lang w:val="ru-RU"/>
                </w:rPr>
                <w:t>/1</w:t>
              </w:r>
              <w:r>
                <w:rPr>
                  <w:rFonts w:ascii="Times New Roman" w:hAnsi="Times New Roman"/>
                  <w:color w:val="0000FF"/>
                  <w:u w:val="single"/>
                </w:rPr>
                <w:t>b</w:t>
              </w:r>
              <w:r w:rsidRPr="001774AF">
                <w:rPr>
                  <w:rFonts w:ascii="Times New Roman" w:hAnsi="Times New Roman"/>
                  <w:color w:val="0000FF"/>
                  <w:u w:val="single"/>
                  <w:lang w:val="ru-RU"/>
                </w:rPr>
                <w:t>50</w:t>
              </w:r>
              <w:r>
                <w:rPr>
                  <w:rFonts w:ascii="Times New Roman" w:hAnsi="Times New Roman"/>
                  <w:color w:val="0000FF"/>
                  <w:u w:val="single"/>
                </w:rPr>
                <w:t>e</w:t>
              </w:r>
              <w:r w:rsidRPr="001774AF">
                <w:rPr>
                  <w:rFonts w:ascii="Times New Roman" w:hAnsi="Times New Roman"/>
                  <w:color w:val="0000FF"/>
                  <w:u w:val="single"/>
                  <w:lang w:val="ru-RU"/>
                </w:rPr>
                <w:t>204</w:t>
              </w:r>
            </w:hyperlink>
          </w:p>
        </w:tc>
      </w:tr>
      <w:tr w:rsidR="00AF1BDF" w:rsidRPr="001774AF">
        <w:trPr>
          <w:trHeight w:val="144"/>
          <w:tblCellSpacing w:w="20" w:type="nil"/>
        </w:trPr>
        <w:tc>
          <w:tcPr>
            <w:tcW w:w="420" w:type="dxa"/>
            <w:tcMar>
              <w:top w:w="50" w:type="dxa"/>
              <w:left w:w="100" w:type="dxa"/>
            </w:tcMar>
            <w:vAlign w:val="center"/>
          </w:tcPr>
          <w:p w:rsidR="00AF1BDF" w:rsidRDefault="00C026CE">
            <w:pPr>
              <w:spacing w:after="0"/>
            </w:pPr>
            <w:r>
              <w:rPr>
                <w:rFonts w:ascii="Times New Roman" w:hAnsi="Times New Roman"/>
                <w:color w:val="000000"/>
                <w:sz w:val="24"/>
              </w:rPr>
              <w:t>50</w:t>
            </w:r>
          </w:p>
        </w:tc>
        <w:tc>
          <w:tcPr>
            <w:tcW w:w="3960" w:type="dxa"/>
            <w:tcMar>
              <w:top w:w="50" w:type="dxa"/>
              <w:left w:w="100" w:type="dxa"/>
            </w:tcMar>
            <w:vAlign w:val="center"/>
          </w:tcPr>
          <w:p w:rsidR="00AF1BDF" w:rsidRDefault="00C026CE">
            <w:pPr>
              <w:spacing w:after="0"/>
              <w:ind w:left="135"/>
            </w:pPr>
            <w:r w:rsidRPr="001774AF">
              <w:rPr>
                <w:rFonts w:ascii="Times New Roman" w:hAnsi="Times New Roman"/>
                <w:color w:val="000000"/>
                <w:sz w:val="24"/>
                <w:lang w:val="ru-RU"/>
              </w:rPr>
              <w:t xml:space="preserve">Обобщение по теме "Молодежь в современном обществе. Досуг молодежи: чтение, кино, театр, музыка, музеи, Интернет, компьютерные игры. </w:t>
            </w:r>
            <w:r>
              <w:rPr>
                <w:rFonts w:ascii="Times New Roman" w:hAnsi="Times New Roman"/>
                <w:color w:val="000000"/>
                <w:sz w:val="24"/>
              </w:rPr>
              <w:t>Любовь и дружба"</w:t>
            </w:r>
          </w:p>
        </w:tc>
        <w:tc>
          <w:tcPr>
            <w:tcW w:w="728" w:type="dxa"/>
            <w:tcMar>
              <w:top w:w="50" w:type="dxa"/>
              <w:left w:w="100" w:type="dxa"/>
            </w:tcMar>
            <w:vAlign w:val="center"/>
          </w:tcPr>
          <w:p w:rsidR="00AF1BDF" w:rsidRDefault="00C026CE">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AF1BDF" w:rsidRDefault="00AF1BDF">
            <w:pPr>
              <w:spacing w:after="0"/>
              <w:ind w:left="135"/>
              <w:jc w:val="center"/>
            </w:pPr>
          </w:p>
        </w:tc>
        <w:tc>
          <w:tcPr>
            <w:tcW w:w="1517" w:type="dxa"/>
            <w:tcMar>
              <w:top w:w="50" w:type="dxa"/>
              <w:left w:w="100" w:type="dxa"/>
            </w:tcMar>
            <w:vAlign w:val="center"/>
          </w:tcPr>
          <w:p w:rsidR="00AF1BDF" w:rsidRDefault="00AF1BDF">
            <w:pPr>
              <w:spacing w:after="0"/>
              <w:ind w:left="135"/>
              <w:jc w:val="center"/>
            </w:pPr>
          </w:p>
        </w:tc>
        <w:tc>
          <w:tcPr>
            <w:tcW w:w="1060" w:type="dxa"/>
            <w:tcMar>
              <w:top w:w="50" w:type="dxa"/>
              <w:left w:w="100" w:type="dxa"/>
            </w:tcMar>
            <w:vAlign w:val="center"/>
          </w:tcPr>
          <w:p w:rsidR="00AF1BDF" w:rsidRDefault="00AF1BDF">
            <w:pPr>
              <w:spacing w:after="0"/>
              <w:ind w:left="135"/>
            </w:pPr>
          </w:p>
        </w:tc>
        <w:tc>
          <w:tcPr>
            <w:tcW w:w="1858" w:type="dxa"/>
            <w:tcMar>
              <w:top w:w="50" w:type="dxa"/>
              <w:left w:w="100" w:type="dxa"/>
            </w:tcMar>
            <w:vAlign w:val="center"/>
          </w:tcPr>
          <w:p w:rsidR="00AF1BDF" w:rsidRPr="001774AF" w:rsidRDefault="00C026CE">
            <w:pPr>
              <w:spacing w:after="0"/>
              <w:ind w:left="135"/>
              <w:rPr>
                <w:lang w:val="ru-RU"/>
              </w:rPr>
            </w:pPr>
            <w:r w:rsidRPr="001774AF">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1774AF">
                <w:rPr>
                  <w:rFonts w:ascii="Times New Roman" w:hAnsi="Times New Roman"/>
                  <w:color w:val="0000FF"/>
                  <w:u w:val="single"/>
                  <w:lang w:val="ru-RU"/>
                </w:rPr>
                <w:t>://</w:t>
              </w:r>
              <w:r>
                <w:rPr>
                  <w:rFonts w:ascii="Times New Roman" w:hAnsi="Times New Roman"/>
                  <w:color w:val="0000FF"/>
                  <w:u w:val="single"/>
                </w:rPr>
                <w:t>m</w:t>
              </w:r>
              <w:r w:rsidRPr="001774AF">
                <w:rPr>
                  <w:rFonts w:ascii="Times New Roman" w:hAnsi="Times New Roman"/>
                  <w:color w:val="0000FF"/>
                  <w:u w:val="single"/>
                  <w:lang w:val="ru-RU"/>
                </w:rPr>
                <w:t>.</w:t>
              </w:r>
              <w:r>
                <w:rPr>
                  <w:rFonts w:ascii="Times New Roman" w:hAnsi="Times New Roman"/>
                  <w:color w:val="0000FF"/>
                  <w:u w:val="single"/>
                </w:rPr>
                <w:t>edsoo</w:t>
              </w:r>
              <w:r w:rsidRPr="001774AF">
                <w:rPr>
                  <w:rFonts w:ascii="Times New Roman" w:hAnsi="Times New Roman"/>
                  <w:color w:val="0000FF"/>
                  <w:u w:val="single"/>
                  <w:lang w:val="ru-RU"/>
                </w:rPr>
                <w:t>.</w:t>
              </w:r>
              <w:r>
                <w:rPr>
                  <w:rFonts w:ascii="Times New Roman" w:hAnsi="Times New Roman"/>
                  <w:color w:val="0000FF"/>
                  <w:u w:val="single"/>
                </w:rPr>
                <w:t>ru</w:t>
              </w:r>
              <w:r w:rsidRPr="001774AF">
                <w:rPr>
                  <w:rFonts w:ascii="Times New Roman" w:hAnsi="Times New Roman"/>
                  <w:color w:val="0000FF"/>
                  <w:u w:val="single"/>
                  <w:lang w:val="ru-RU"/>
                </w:rPr>
                <w:t>/893805</w:t>
              </w:r>
              <w:r>
                <w:rPr>
                  <w:rFonts w:ascii="Times New Roman" w:hAnsi="Times New Roman"/>
                  <w:color w:val="0000FF"/>
                  <w:u w:val="single"/>
                </w:rPr>
                <w:t>d</w:t>
              </w:r>
              <w:r w:rsidRPr="001774AF">
                <w:rPr>
                  <w:rFonts w:ascii="Times New Roman" w:hAnsi="Times New Roman"/>
                  <w:color w:val="0000FF"/>
                  <w:u w:val="single"/>
                  <w:lang w:val="ru-RU"/>
                </w:rPr>
                <w:t>2</w:t>
              </w:r>
            </w:hyperlink>
          </w:p>
        </w:tc>
      </w:tr>
      <w:tr w:rsidR="00AF1BDF" w:rsidRPr="001774AF">
        <w:trPr>
          <w:trHeight w:val="144"/>
          <w:tblCellSpacing w:w="20" w:type="nil"/>
        </w:trPr>
        <w:tc>
          <w:tcPr>
            <w:tcW w:w="420" w:type="dxa"/>
            <w:tcMar>
              <w:top w:w="50" w:type="dxa"/>
              <w:left w:w="100" w:type="dxa"/>
            </w:tcMar>
            <w:vAlign w:val="center"/>
          </w:tcPr>
          <w:p w:rsidR="00AF1BDF" w:rsidRDefault="00C026CE">
            <w:pPr>
              <w:spacing w:after="0"/>
            </w:pPr>
            <w:r>
              <w:rPr>
                <w:rFonts w:ascii="Times New Roman" w:hAnsi="Times New Roman"/>
                <w:color w:val="000000"/>
                <w:sz w:val="24"/>
              </w:rPr>
              <w:t>51</w:t>
            </w:r>
          </w:p>
        </w:tc>
        <w:tc>
          <w:tcPr>
            <w:tcW w:w="3960" w:type="dxa"/>
            <w:tcMar>
              <w:top w:w="50" w:type="dxa"/>
              <w:left w:w="100" w:type="dxa"/>
            </w:tcMar>
            <w:vAlign w:val="center"/>
          </w:tcPr>
          <w:p w:rsidR="00AF1BDF" w:rsidRDefault="00C026CE">
            <w:pPr>
              <w:spacing w:after="0"/>
              <w:ind w:left="135"/>
            </w:pPr>
            <w:r w:rsidRPr="001774AF">
              <w:rPr>
                <w:rFonts w:ascii="Times New Roman" w:hAnsi="Times New Roman"/>
                <w:color w:val="000000"/>
                <w:sz w:val="24"/>
                <w:lang w:val="ru-RU"/>
              </w:rPr>
              <w:t xml:space="preserve">Контроль по теме "Молодежь в современном обществе. Досуг молодежи: чтение, кино, театр, музыка, музеи, Интернет, компьютерные игры. </w:t>
            </w:r>
            <w:r>
              <w:rPr>
                <w:rFonts w:ascii="Times New Roman" w:hAnsi="Times New Roman"/>
                <w:color w:val="000000"/>
                <w:sz w:val="24"/>
              </w:rPr>
              <w:t>Любовь и дружба"</w:t>
            </w:r>
          </w:p>
        </w:tc>
        <w:tc>
          <w:tcPr>
            <w:tcW w:w="728" w:type="dxa"/>
            <w:tcMar>
              <w:top w:w="50" w:type="dxa"/>
              <w:left w:w="100" w:type="dxa"/>
            </w:tcMar>
            <w:vAlign w:val="center"/>
          </w:tcPr>
          <w:p w:rsidR="00AF1BDF" w:rsidRDefault="00C026CE">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AF1BDF" w:rsidRDefault="00C026CE">
            <w:pPr>
              <w:spacing w:after="0"/>
              <w:ind w:left="135"/>
              <w:jc w:val="center"/>
            </w:pPr>
            <w:r>
              <w:rPr>
                <w:rFonts w:ascii="Times New Roman" w:hAnsi="Times New Roman"/>
                <w:color w:val="000000"/>
                <w:sz w:val="24"/>
              </w:rPr>
              <w:t xml:space="preserve"> 1 </w:t>
            </w:r>
          </w:p>
        </w:tc>
        <w:tc>
          <w:tcPr>
            <w:tcW w:w="1517" w:type="dxa"/>
            <w:tcMar>
              <w:top w:w="50" w:type="dxa"/>
              <w:left w:w="100" w:type="dxa"/>
            </w:tcMar>
            <w:vAlign w:val="center"/>
          </w:tcPr>
          <w:p w:rsidR="00AF1BDF" w:rsidRDefault="00AF1BDF">
            <w:pPr>
              <w:spacing w:after="0"/>
              <w:ind w:left="135"/>
              <w:jc w:val="center"/>
            </w:pPr>
          </w:p>
        </w:tc>
        <w:tc>
          <w:tcPr>
            <w:tcW w:w="1060" w:type="dxa"/>
            <w:tcMar>
              <w:top w:w="50" w:type="dxa"/>
              <w:left w:w="100" w:type="dxa"/>
            </w:tcMar>
            <w:vAlign w:val="center"/>
          </w:tcPr>
          <w:p w:rsidR="00AF1BDF" w:rsidRDefault="00AF1BDF">
            <w:pPr>
              <w:spacing w:after="0"/>
              <w:ind w:left="135"/>
            </w:pPr>
          </w:p>
        </w:tc>
        <w:tc>
          <w:tcPr>
            <w:tcW w:w="1858" w:type="dxa"/>
            <w:tcMar>
              <w:top w:w="50" w:type="dxa"/>
              <w:left w:w="100" w:type="dxa"/>
            </w:tcMar>
            <w:vAlign w:val="center"/>
          </w:tcPr>
          <w:p w:rsidR="00AF1BDF" w:rsidRPr="001774AF" w:rsidRDefault="00C026CE">
            <w:pPr>
              <w:spacing w:after="0"/>
              <w:ind w:left="135"/>
              <w:rPr>
                <w:lang w:val="ru-RU"/>
              </w:rPr>
            </w:pPr>
            <w:r w:rsidRPr="001774AF">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1774AF">
                <w:rPr>
                  <w:rFonts w:ascii="Times New Roman" w:hAnsi="Times New Roman"/>
                  <w:color w:val="0000FF"/>
                  <w:u w:val="single"/>
                  <w:lang w:val="ru-RU"/>
                </w:rPr>
                <w:t>://</w:t>
              </w:r>
              <w:r>
                <w:rPr>
                  <w:rFonts w:ascii="Times New Roman" w:hAnsi="Times New Roman"/>
                  <w:color w:val="0000FF"/>
                  <w:u w:val="single"/>
                </w:rPr>
                <w:t>m</w:t>
              </w:r>
              <w:r w:rsidRPr="001774AF">
                <w:rPr>
                  <w:rFonts w:ascii="Times New Roman" w:hAnsi="Times New Roman"/>
                  <w:color w:val="0000FF"/>
                  <w:u w:val="single"/>
                  <w:lang w:val="ru-RU"/>
                </w:rPr>
                <w:t>.</w:t>
              </w:r>
              <w:r>
                <w:rPr>
                  <w:rFonts w:ascii="Times New Roman" w:hAnsi="Times New Roman"/>
                  <w:color w:val="0000FF"/>
                  <w:u w:val="single"/>
                </w:rPr>
                <w:t>edsoo</w:t>
              </w:r>
              <w:r w:rsidRPr="001774AF">
                <w:rPr>
                  <w:rFonts w:ascii="Times New Roman" w:hAnsi="Times New Roman"/>
                  <w:color w:val="0000FF"/>
                  <w:u w:val="single"/>
                  <w:lang w:val="ru-RU"/>
                </w:rPr>
                <w:t>.</w:t>
              </w:r>
              <w:r>
                <w:rPr>
                  <w:rFonts w:ascii="Times New Roman" w:hAnsi="Times New Roman"/>
                  <w:color w:val="0000FF"/>
                  <w:u w:val="single"/>
                </w:rPr>
                <w:t>ru</w:t>
              </w:r>
              <w:r w:rsidRPr="001774AF">
                <w:rPr>
                  <w:rFonts w:ascii="Times New Roman" w:hAnsi="Times New Roman"/>
                  <w:color w:val="0000FF"/>
                  <w:u w:val="single"/>
                  <w:lang w:val="ru-RU"/>
                </w:rPr>
                <w:t>/64</w:t>
              </w:r>
              <w:r>
                <w:rPr>
                  <w:rFonts w:ascii="Times New Roman" w:hAnsi="Times New Roman"/>
                  <w:color w:val="0000FF"/>
                  <w:u w:val="single"/>
                </w:rPr>
                <w:t>d</w:t>
              </w:r>
              <w:r w:rsidRPr="001774AF">
                <w:rPr>
                  <w:rFonts w:ascii="Times New Roman" w:hAnsi="Times New Roman"/>
                  <w:color w:val="0000FF"/>
                  <w:u w:val="single"/>
                  <w:lang w:val="ru-RU"/>
                </w:rPr>
                <w:t>2</w:t>
              </w:r>
              <w:r>
                <w:rPr>
                  <w:rFonts w:ascii="Times New Roman" w:hAnsi="Times New Roman"/>
                  <w:color w:val="0000FF"/>
                  <w:u w:val="single"/>
                </w:rPr>
                <w:t>b</w:t>
              </w:r>
              <w:r w:rsidRPr="001774AF">
                <w:rPr>
                  <w:rFonts w:ascii="Times New Roman" w:hAnsi="Times New Roman"/>
                  <w:color w:val="0000FF"/>
                  <w:u w:val="single"/>
                  <w:lang w:val="ru-RU"/>
                </w:rPr>
                <w:t>182</w:t>
              </w:r>
            </w:hyperlink>
          </w:p>
        </w:tc>
      </w:tr>
      <w:tr w:rsidR="00AF1BDF" w:rsidRPr="001774AF">
        <w:trPr>
          <w:trHeight w:val="144"/>
          <w:tblCellSpacing w:w="20" w:type="nil"/>
        </w:trPr>
        <w:tc>
          <w:tcPr>
            <w:tcW w:w="420" w:type="dxa"/>
            <w:tcMar>
              <w:top w:w="50" w:type="dxa"/>
              <w:left w:w="100" w:type="dxa"/>
            </w:tcMar>
            <w:vAlign w:val="center"/>
          </w:tcPr>
          <w:p w:rsidR="00AF1BDF" w:rsidRDefault="00C026CE">
            <w:pPr>
              <w:spacing w:after="0"/>
            </w:pPr>
            <w:r>
              <w:rPr>
                <w:rFonts w:ascii="Times New Roman" w:hAnsi="Times New Roman"/>
                <w:color w:val="000000"/>
                <w:sz w:val="24"/>
              </w:rPr>
              <w:lastRenderedPageBreak/>
              <w:t>52</w:t>
            </w:r>
          </w:p>
        </w:tc>
        <w:tc>
          <w:tcPr>
            <w:tcW w:w="3960" w:type="dxa"/>
            <w:tcMar>
              <w:top w:w="50" w:type="dxa"/>
              <w:left w:w="100" w:type="dxa"/>
            </w:tcMar>
            <w:vAlign w:val="center"/>
          </w:tcPr>
          <w:p w:rsidR="00AF1BDF" w:rsidRDefault="00C026CE">
            <w:pPr>
              <w:spacing w:after="0"/>
              <w:ind w:left="135"/>
            </w:pPr>
            <w:r>
              <w:rPr>
                <w:rFonts w:ascii="Times New Roman" w:hAnsi="Times New Roman"/>
                <w:color w:val="000000"/>
                <w:sz w:val="24"/>
              </w:rPr>
              <w:t>Молодежная мода</w:t>
            </w:r>
          </w:p>
        </w:tc>
        <w:tc>
          <w:tcPr>
            <w:tcW w:w="728" w:type="dxa"/>
            <w:tcMar>
              <w:top w:w="50" w:type="dxa"/>
              <w:left w:w="100" w:type="dxa"/>
            </w:tcMar>
            <w:vAlign w:val="center"/>
          </w:tcPr>
          <w:p w:rsidR="00AF1BDF" w:rsidRDefault="00C026CE">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AF1BDF" w:rsidRDefault="00AF1BDF">
            <w:pPr>
              <w:spacing w:after="0"/>
              <w:ind w:left="135"/>
              <w:jc w:val="center"/>
            </w:pPr>
          </w:p>
        </w:tc>
        <w:tc>
          <w:tcPr>
            <w:tcW w:w="1517" w:type="dxa"/>
            <w:tcMar>
              <w:top w:w="50" w:type="dxa"/>
              <w:left w:w="100" w:type="dxa"/>
            </w:tcMar>
            <w:vAlign w:val="center"/>
          </w:tcPr>
          <w:p w:rsidR="00AF1BDF" w:rsidRDefault="00AF1BDF">
            <w:pPr>
              <w:spacing w:after="0"/>
              <w:ind w:left="135"/>
              <w:jc w:val="center"/>
            </w:pPr>
          </w:p>
        </w:tc>
        <w:tc>
          <w:tcPr>
            <w:tcW w:w="1060" w:type="dxa"/>
            <w:tcMar>
              <w:top w:w="50" w:type="dxa"/>
              <w:left w:w="100" w:type="dxa"/>
            </w:tcMar>
            <w:vAlign w:val="center"/>
          </w:tcPr>
          <w:p w:rsidR="00AF1BDF" w:rsidRDefault="00AF1BDF">
            <w:pPr>
              <w:spacing w:after="0"/>
              <w:ind w:left="135"/>
            </w:pPr>
          </w:p>
        </w:tc>
        <w:tc>
          <w:tcPr>
            <w:tcW w:w="1858" w:type="dxa"/>
            <w:tcMar>
              <w:top w:w="50" w:type="dxa"/>
              <w:left w:w="100" w:type="dxa"/>
            </w:tcMar>
            <w:vAlign w:val="center"/>
          </w:tcPr>
          <w:p w:rsidR="00AF1BDF" w:rsidRPr="001774AF" w:rsidRDefault="00C026CE">
            <w:pPr>
              <w:spacing w:after="0"/>
              <w:ind w:left="135"/>
              <w:rPr>
                <w:lang w:val="ru-RU"/>
              </w:rPr>
            </w:pPr>
            <w:r w:rsidRPr="001774AF">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1774AF">
                <w:rPr>
                  <w:rFonts w:ascii="Times New Roman" w:hAnsi="Times New Roman"/>
                  <w:color w:val="0000FF"/>
                  <w:u w:val="single"/>
                  <w:lang w:val="ru-RU"/>
                </w:rPr>
                <w:t>://</w:t>
              </w:r>
              <w:r>
                <w:rPr>
                  <w:rFonts w:ascii="Times New Roman" w:hAnsi="Times New Roman"/>
                  <w:color w:val="0000FF"/>
                  <w:u w:val="single"/>
                </w:rPr>
                <w:t>m</w:t>
              </w:r>
              <w:r w:rsidRPr="001774AF">
                <w:rPr>
                  <w:rFonts w:ascii="Times New Roman" w:hAnsi="Times New Roman"/>
                  <w:color w:val="0000FF"/>
                  <w:u w:val="single"/>
                  <w:lang w:val="ru-RU"/>
                </w:rPr>
                <w:t>.</w:t>
              </w:r>
              <w:r>
                <w:rPr>
                  <w:rFonts w:ascii="Times New Roman" w:hAnsi="Times New Roman"/>
                  <w:color w:val="0000FF"/>
                  <w:u w:val="single"/>
                </w:rPr>
                <w:t>edsoo</w:t>
              </w:r>
              <w:r w:rsidRPr="001774AF">
                <w:rPr>
                  <w:rFonts w:ascii="Times New Roman" w:hAnsi="Times New Roman"/>
                  <w:color w:val="0000FF"/>
                  <w:u w:val="single"/>
                  <w:lang w:val="ru-RU"/>
                </w:rPr>
                <w:t>.</w:t>
              </w:r>
              <w:r>
                <w:rPr>
                  <w:rFonts w:ascii="Times New Roman" w:hAnsi="Times New Roman"/>
                  <w:color w:val="0000FF"/>
                  <w:u w:val="single"/>
                </w:rPr>
                <w:t>ru</w:t>
              </w:r>
              <w:r w:rsidRPr="001774AF">
                <w:rPr>
                  <w:rFonts w:ascii="Times New Roman" w:hAnsi="Times New Roman"/>
                  <w:color w:val="0000FF"/>
                  <w:u w:val="single"/>
                  <w:lang w:val="ru-RU"/>
                </w:rPr>
                <w:t>/</w:t>
              </w:r>
              <w:r>
                <w:rPr>
                  <w:rFonts w:ascii="Times New Roman" w:hAnsi="Times New Roman"/>
                  <w:color w:val="0000FF"/>
                  <w:u w:val="single"/>
                </w:rPr>
                <w:t>fdfe</w:t>
              </w:r>
              <w:r w:rsidRPr="001774AF">
                <w:rPr>
                  <w:rFonts w:ascii="Times New Roman" w:hAnsi="Times New Roman"/>
                  <w:color w:val="0000FF"/>
                  <w:u w:val="single"/>
                  <w:lang w:val="ru-RU"/>
                </w:rPr>
                <w:t>5</w:t>
              </w:r>
              <w:r>
                <w:rPr>
                  <w:rFonts w:ascii="Times New Roman" w:hAnsi="Times New Roman"/>
                  <w:color w:val="0000FF"/>
                  <w:u w:val="single"/>
                </w:rPr>
                <w:t>cbc</w:t>
              </w:r>
            </w:hyperlink>
          </w:p>
        </w:tc>
      </w:tr>
      <w:tr w:rsidR="00AF1BDF" w:rsidRPr="001774AF">
        <w:trPr>
          <w:trHeight w:val="144"/>
          <w:tblCellSpacing w:w="20" w:type="nil"/>
        </w:trPr>
        <w:tc>
          <w:tcPr>
            <w:tcW w:w="420" w:type="dxa"/>
            <w:tcMar>
              <w:top w:w="50" w:type="dxa"/>
              <w:left w:w="100" w:type="dxa"/>
            </w:tcMar>
            <w:vAlign w:val="center"/>
          </w:tcPr>
          <w:p w:rsidR="00AF1BDF" w:rsidRDefault="00C026CE">
            <w:pPr>
              <w:spacing w:after="0"/>
            </w:pPr>
            <w:r>
              <w:rPr>
                <w:rFonts w:ascii="Times New Roman" w:hAnsi="Times New Roman"/>
                <w:color w:val="000000"/>
                <w:sz w:val="24"/>
              </w:rPr>
              <w:t>53</w:t>
            </w:r>
          </w:p>
        </w:tc>
        <w:tc>
          <w:tcPr>
            <w:tcW w:w="3960" w:type="dxa"/>
            <w:tcMar>
              <w:top w:w="50" w:type="dxa"/>
              <w:left w:w="100" w:type="dxa"/>
            </w:tcMar>
            <w:vAlign w:val="center"/>
          </w:tcPr>
          <w:p w:rsidR="00AF1BDF" w:rsidRDefault="00C026CE">
            <w:pPr>
              <w:spacing w:after="0"/>
              <w:ind w:left="135"/>
            </w:pPr>
            <w:r>
              <w:rPr>
                <w:rFonts w:ascii="Times New Roman" w:hAnsi="Times New Roman"/>
                <w:color w:val="000000"/>
                <w:sz w:val="24"/>
              </w:rPr>
              <w:t>Карманные деньги. Траты</w:t>
            </w:r>
          </w:p>
        </w:tc>
        <w:tc>
          <w:tcPr>
            <w:tcW w:w="728" w:type="dxa"/>
            <w:tcMar>
              <w:top w:w="50" w:type="dxa"/>
              <w:left w:w="100" w:type="dxa"/>
            </w:tcMar>
            <w:vAlign w:val="center"/>
          </w:tcPr>
          <w:p w:rsidR="00AF1BDF" w:rsidRDefault="00C026CE">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AF1BDF" w:rsidRDefault="00AF1BDF">
            <w:pPr>
              <w:spacing w:after="0"/>
              <w:ind w:left="135"/>
              <w:jc w:val="center"/>
            </w:pPr>
          </w:p>
        </w:tc>
        <w:tc>
          <w:tcPr>
            <w:tcW w:w="1517" w:type="dxa"/>
            <w:tcMar>
              <w:top w:w="50" w:type="dxa"/>
              <w:left w:w="100" w:type="dxa"/>
            </w:tcMar>
            <w:vAlign w:val="center"/>
          </w:tcPr>
          <w:p w:rsidR="00AF1BDF" w:rsidRDefault="00AF1BDF">
            <w:pPr>
              <w:spacing w:after="0"/>
              <w:ind w:left="135"/>
              <w:jc w:val="center"/>
            </w:pPr>
          </w:p>
        </w:tc>
        <w:tc>
          <w:tcPr>
            <w:tcW w:w="1060" w:type="dxa"/>
            <w:tcMar>
              <w:top w:w="50" w:type="dxa"/>
              <w:left w:w="100" w:type="dxa"/>
            </w:tcMar>
            <w:vAlign w:val="center"/>
          </w:tcPr>
          <w:p w:rsidR="00AF1BDF" w:rsidRDefault="00AF1BDF">
            <w:pPr>
              <w:spacing w:after="0"/>
              <w:ind w:left="135"/>
            </w:pPr>
          </w:p>
        </w:tc>
        <w:tc>
          <w:tcPr>
            <w:tcW w:w="1858" w:type="dxa"/>
            <w:tcMar>
              <w:top w:w="50" w:type="dxa"/>
              <w:left w:w="100" w:type="dxa"/>
            </w:tcMar>
            <w:vAlign w:val="center"/>
          </w:tcPr>
          <w:p w:rsidR="00AF1BDF" w:rsidRPr="001774AF" w:rsidRDefault="00C026CE">
            <w:pPr>
              <w:spacing w:after="0"/>
              <w:ind w:left="135"/>
              <w:rPr>
                <w:lang w:val="ru-RU"/>
              </w:rPr>
            </w:pPr>
            <w:r w:rsidRPr="001774AF">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1774AF">
                <w:rPr>
                  <w:rFonts w:ascii="Times New Roman" w:hAnsi="Times New Roman"/>
                  <w:color w:val="0000FF"/>
                  <w:u w:val="single"/>
                  <w:lang w:val="ru-RU"/>
                </w:rPr>
                <w:t>://</w:t>
              </w:r>
              <w:r>
                <w:rPr>
                  <w:rFonts w:ascii="Times New Roman" w:hAnsi="Times New Roman"/>
                  <w:color w:val="0000FF"/>
                  <w:u w:val="single"/>
                </w:rPr>
                <w:t>m</w:t>
              </w:r>
              <w:r w:rsidRPr="001774AF">
                <w:rPr>
                  <w:rFonts w:ascii="Times New Roman" w:hAnsi="Times New Roman"/>
                  <w:color w:val="0000FF"/>
                  <w:u w:val="single"/>
                  <w:lang w:val="ru-RU"/>
                </w:rPr>
                <w:t>.</w:t>
              </w:r>
              <w:r>
                <w:rPr>
                  <w:rFonts w:ascii="Times New Roman" w:hAnsi="Times New Roman"/>
                  <w:color w:val="0000FF"/>
                  <w:u w:val="single"/>
                </w:rPr>
                <w:t>edsoo</w:t>
              </w:r>
              <w:r w:rsidRPr="001774AF">
                <w:rPr>
                  <w:rFonts w:ascii="Times New Roman" w:hAnsi="Times New Roman"/>
                  <w:color w:val="0000FF"/>
                  <w:u w:val="single"/>
                  <w:lang w:val="ru-RU"/>
                </w:rPr>
                <w:t>.</w:t>
              </w:r>
              <w:r>
                <w:rPr>
                  <w:rFonts w:ascii="Times New Roman" w:hAnsi="Times New Roman"/>
                  <w:color w:val="0000FF"/>
                  <w:u w:val="single"/>
                </w:rPr>
                <w:t>ru</w:t>
              </w:r>
              <w:r w:rsidRPr="001774AF">
                <w:rPr>
                  <w:rFonts w:ascii="Times New Roman" w:hAnsi="Times New Roman"/>
                  <w:color w:val="0000FF"/>
                  <w:u w:val="single"/>
                  <w:lang w:val="ru-RU"/>
                </w:rPr>
                <w:t>/</w:t>
              </w:r>
              <w:r>
                <w:rPr>
                  <w:rFonts w:ascii="Times New Roman" w:hAnsi="Times New Roman"/>
                  <w:color w:val="0000FF"/>
                  <w:u w:val="single"/>
                </w:rPr>
                <w:t>bf</w:t>
              </w:r>
              <w:r w:rsidRPr="001774AF">
                <w:rPr>
                  <w:rFonts w:ascii="Times New Roman" w:hAnsi="Times New Roman"/>
                  <w:color w:val="0000FF"/>
                  <w:u w:val="single"/>
                  <w:lang w:val="ru-RU"/>
                </w:rPr>
                <w:t>57</w:t>
              </w:r>
              <w:r>
                <w:rPr>
                  <w:rFonts w:ascii="Times New Roman" w:hAnsi="Times New Roman"/>
                  <w:color w:val="0000FF"/>
                  <w:u w:val="single"/>
                </w:rPr>
                <w:t>ccf</w:t>
              </w:r>
              <w:r w:rsidRPr="001774AF">
                <w:rPr>
                  <w:rFonts w:ascii="Times New Roman" w:hAnsi="Times New Roman"/>
                  <w:color w:val="0000FF"/>
                  <w:u w:val="single"/>
                  <w:lang w:val="ru-RU"/>
                </w:rPr>
                <w:t>0</w:t>
              </w:r>
            </w:hyperlink>
          </w:p>
        </w:tc>
      </w:tr>
      <w:tr w:rsidR="00AF1BDF" w:rsidRPr="001774AF">
        <w:trPr>
          <w:trHeight w:val="144"/>
          <w:tblCellSpacing w:w="20" w:type="nil"/>
        </w:trPr>
        <w:tc>
          <w:tcPr>
            <w:tcW w:w="420" w:type="dxa"/>
            <w:tcMar>
              <w:top w:w="50" w:type="dxa"/>
              <w:left w:w="100" w:type="dxa"/>
            </w:tcMar>
            <w:vAlign w:val="center"/>
          </w:tcPr>
          <w:p w:rsidR="00AF1BDF" w:rsidRDefault="00C026CE">
            <w:pPr>
              <w:spacing w:after="0"/>
            </w:pPr>
            <w:r>
              <w:rPr>
                <w:rFonts w:ascii="Times New Roman" w:hAnsi="Times New Roman"/>
                <w:color w:val="000000"/>
                <w:sz w:val="24"/>
              </w:rPr>
              <w:t>54</w:t>
            </w:r>
          </w:p>
        </w:tc>
        <w:tc>
          <w:tcPr>
            <w:tcW w:w="3960" w:type="dxa"/>
            <w:tcMar>
              <w:top w:w="50" w:type="dxa"/>
              <w:left w:w="100" w:type="dxa"/>
            </w:tcMar>
            <w:vAlign w:val="center"/>
          </w:tcPr>
          <w:p w:rsidR="00AF1BDF" w:rsidRDefault="00C026CE">
            <w:pPr>
              <w:spacing w:after="0"/>
              <w:ind w:left="135"/>
            </w:pPr>
            <w:r>
              <w:rPr>
                <w:rFonts w:ascii="Times New Roman" w:hAnsi="Times New Roman"/>
                <w:color w:val="000000"/>
                <w:sz w:val="24"/>
              </w:rPr>
              <w:t>Карманные деньги. Заработок</w:t>
            </w:r>
          </w:p>
        </w:tc>
        <w:tc>
          <w:tcPr>
            <w:tcW w:w="728" w:type="dxa"/>
            <w:tcMar>
              <w:top w:w="50" w:type="dxa"/>
              <w:left w:w="100" w:type="dxa"/>
            </w:tcMar>
            <w:vAlign w:val="center"/>
          </w:tcPr>
          <w:p w:rsidR="00AF1BDF" w:rsidRDefault="00C026CE">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AF1BDF" w:rsidRDefault="00AF1BDF">
            <w:pPr>
              <w:spacing w:after="0"/>
              <w:ind w:left="135"/>
              <w:jc w:val="center"/>
            </w:pPr>
          </w:p>
        </w:tc>
        <w:tc>
          <w:tcPr>
            <w:tcW w:w="1517" w:type="dxa"/>
            <w:tcMar>
              <w:top w:w="50" w:type="dxa"/>
              <w:left w:w="100" w:type="dxa"/>
            </w:tcMar>
            <w:vAlign w:val="center"/>
          </w:tcPr>
          <w:p w:rsidR="00AF1BDF" w:rsidRDefault="00AF1BDF">
            <w:pPr>
              <w:spacing w:after="0"/>
              <w:ind w:left="135"/>
              <w:jc w:val="center"/>
            </w:pPr>
          </w:p>
        </w:tc>
        <w:tc>
          <w:tcPr>
            <w:tcW w:w="1060" w:type="dxa"/>
            <w:tcMar>
              <w:top w:w="50" w:type="dxa"/>
              <w:left w:w="100" w:type="dxa"/>
            </w:tcMar>
            <w:vAlign w:val="center"/>
          </w:tcPr>
          <w:p w:rsidR="00AF1BDF" w:rsidRDefault="00AF1BDF">
            <w:pPr>
              <w:spacing w:after="0"/>
              <w:ind w:left="135"/>
            </w:pPr>
          </w:p>
        </w:tc>
        <w:tc>
          <w:tcPr>
            <w:tcW w:w="1858" w:type="dxa"/>
            <w:tcMar>
              <w:top w:w="50" w:type="dxa"/>
              <w:left w:w="100" w:type="dxa"/>
            </w:tcMar>
            <w:vAlign w:val="center"/>
          </w:tcPr>
          <w:p w:rsidR="00AF1BDF" w:rsidRPr="001774AF" w:rsidRDefault="00C026CE">
            <w:pPr>
              <w:spacing w:after="0"/>
              <w:ind w:left="135"/>
              <w:rPr>
                <w:lang w:val="ru-RU"/>
              </w:rPr>
            </w:pPr>
            <w:r w:rsidRPr="001774AF">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1774AF">
                <w:rPr>
                  <w:rFonts w:ascii="Times New Roman" w:hAnsi="Times New Roman"/>
                  <w:color w:val="0000FF"/>
                  <w:u w:val="single"/>
                  <w:lang w:val="ru-RU"/>
                </w:rPr>
                <w:t>://</w:t>
              </w:r>
              <w:r>
                <w:rPr>
                  <w:rFonts w:ascii="Times New Roman" w:hAnsi="Times New Roman"/>
                  <w:color w:val="0000FF"/>
                  <w:u w:val="single"/>
                </w:rPr>
                <w:t>m</w:t>
              </w:r>
              <w:r w:rsidRPr="001774AF">
                <w:rPr>
                  <w:rFonts w:ascii="Times New Roman" w:hAnsi="Times New Roman"/>
                  <w:color w:val="0000FF"/>
                  <w:u w:val="single"/>
                  <w:lang w:val="ru-RU"/>
                </w:rPr>
                <w:t>.</w:t>
              </w:r>
              <w:r>
                <w:rPr>
                  <w:rFonts w:ascii="Times New Roman" w:hAnsi="Times New Roman"/>
                  <w:color w:val="0000FF"/>
                  <w:u w:val="single"/>
                </w:rPr>
                <w:t>edsoo</w:t>
              </w:r>
              <w:r w:rsidRPr="001774AF">
                <w:rPr>
                  <w:rFonts w:ascii="Times New Roman" w:hAnsi="Times New Roman"/>
                  <w:color w:val="0000FF"/>
                  <w:u w:val="single"/>
                  <w:lang w:val="ru-RU"/>
                </w:rPr>
                <w:t>.</w:t>
              </w:r>
              <w:r>
                <w:rPr>
                  <w:rFonts w:ascii="Times New Roman" w:hAnsi="Times New Roman"/>
                  <w:color w:val="0000FF"/>
                  <w:u w:val="single"/>
                </w:rPr>
                <w:t>ru</w:t>
              </w:r>
              <w:r w:rsidRPr="001774AF">
                <w:rPr>
                  <w:rFonts w:ascii="Times New Roman" w:hAnsi="Times New Roman"/>
                  <w:color w:val="0000FF"/>
                  <w:u w:val="single"/>
                  <w:lang w:val="ru-RU"/>
                </w:rPr>
                <w:t>/</w:t>
              </w:r>
              <w:r>
                <w:rPr>
                  <w:rFonts w:ascii="Times New Roman" w:hAnsi="Times New Roman"/>
                  <w:color w:val="0000FF"/>
                  <w:u w:val="single"/>
                </w:rPr>
                <w:t>c</w:t>
              </w:r>
              <w:r w:rsidRPr="001774AF">
                <w:rPr>
                  <w:rFonts w:ascii="Times New Roman" w:hAnsi="Times New Roman"/>
                  <w:color w:val="0000FF"/>
                  <w:u w:val="single"/>
                  <w:lang w:val="ru-RU"/>
                </w:rPr>
                <w:t>6</w:t>
              </w:r>
              <w:r>
                <w:rPr>
                  <w:rFonts w:ascii="Times New Roman" w:hAnsi="Times New Roman"/>
                  <w:color w:val="0000FF"/>
                  <w:u w:val="single"/>
                </w:rPr>
                <w:t>c</w:t>
              </w:r>
              <w:r w:rsidRPr="001774AF">
                <w:rPr>
                  <w:rFonts w:ascii="Times New Roman" w:hAnsi="Times New Roman"/>
                  <w:color w:val="0000FF"/>
                  <w:u w:val="single"/>
                  <w:lang w:val="ru-RU"/>
                </w:rPr>
                <w:t>1</w:t>
              </w:r>
              <w:r>
                <w:rPr>
                  <w:rFonts w:ascii="Times New Roman" w:hAnsi="Times New Roman"/>
                  <w:color w:val="0000FF"/>
                  <w:u w:val="single"/>
                </w:rPr>
                <w:t>b</w:t>
              </w:r>
              <w:r w:rsidRPr="001774AF">
                <w:rPr>
                  <w:rFonts w:ascii="Times New Roman" w:hAnsi="Times New Roman"/>
                  <w:color w:val="0000FF"/>
                  <w:u w:val="single"/>
                  <w:lang w:val="ru-RU"/>
                </w:rPr>
                <w:t>5</w:t>
              </w:r>
              <w:r>
                <w:rPr>
                  <w:rFonts w:ascii="Times New Roman" w:hAnsi="Times New Roman"/>
                  <w:color w:val="0000FF"/>
                  <w:u w:val="single"/>
                </w:rPr>
                <w:t>ba</w:t>
              </w:r>
            </w:hyperlink>
          </w:p>
        </w:tc>
      </w:tr>
      <w:tr w:rsidR="00AF1BDF" w:rsidRPr="001774AF">
        <w:trPr>
          <w:trHeight w:val="144"/>
          <w:tblCellSpacing w:w="20" w:type="nil"/>
        </w:trPr>
        <w:tc>
          <w:tcPr>
            <w:tcW w:w="420" w:type="dxa"/>
            <w:tcMar>
              <w:top w:w="50" w:type="dxa"/>
              <w:left w:w="100" w:type="dxa"/>
            </w:tcMar>
            <w:vAlign w:val="center"/>
          </w:tcPr>
          <w:p w:rsidR="00AF1BDF" w:rsidRDefault="00C026CE">
            <w:pPr>
              <w:spacing w:after="0"/>
            </w:pPr>
            <w:r>
              <w:rPr>
                <w:rFonts w:ascii="Times New Roman" w:hAnsi="Times New Roman"/>
                <w:color w:val="000000"/>
                <w:sz w:val="24"/>
              </w:rPr>
              <w:t>55</w:t>
            </w:r>
          </w:p>
        </w:tc>
        <w:tc>
          <w:tcPr>
            <w:tcW w:w="3960" w:type="dxa"/>
            <w:tcMar>
              <w:top w:w="50" w:type="dxa"/>
              <w:left w:w="100" w:type="dxa"/>
            </w:tcMar>
            <w:vAlign w:val="center"/>
          </w:tcPr>
          <w:p w:rsidR="00AF1BDF" w:rsidRDefault="00C026CE">
            <w:pPr>
              <w:spacing w:after="0"/>
              <w:ind w:left="135"/>
            </w:pPr>
            <w:r>
              <w:rPr>
                <w:rFonts w:ascii="Times New Roman" w:hAnsi="Times New Roman"/>
                <w:color w:val="000000"/>
                <w:sz w:val="24"/>
              </w:rPr>
              <w:t>Покупки. Финансовая грамотность</w:t>
            </w:r>
          </w:p>
        </w:tc>
        <w:tc>
          <w:tcPr>
            <w:tcW w:w="728" w:type="dxa"/>
            <w:tcMar>
              <w:top w:w="50" w:type="dxa"/>
              <w:left w:w="100" w:type="dxa"/>
            </w:tcMar>
            <w:vAlign w:val="center"/>
          </w:tcPr>
          <w:p w:rsidR="00AF1BDF" w:rsidRDefault="00C026CE">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AF1BDF" w:rsidRDefault="00AF1BDF">
            <w:pPr>
              <w:spacing w:after="0"/>
              <w:ind w:left="135"/>
              <w:jc w:val="center"/>
            </w:pPr>
          </w:p>
        </w:tc>
        <w:tc>
          <w:tcPr>
            <w:tcW w:w="1517" w:type="dxa"/>
            <w:tcMar>
              <w:top w:w="50" w:type="dxa"/>
              <w:left w:w="100" w:type="dxa"/>
            </w:tcMar>
            <w:vAlign w:val="center"/>
          </w:tcPr>
          <w:p w:rsidR="00AF1BDF" w:rsidRDefault="00AF1BDF">
            <w:pPr>
              <w:spacing w:after="0"/>
              <w:ind w:left="135"/>
              <w:jc w:val="center"/>
            </w:pPr>
          </w:p>
        </w:tc>
        <w:tc>
          <w:tcPr>
            <w:tcW w:w="1060" w:type="dxa"/>
            <w:tcMar>
              <w:top w:w="50" w:type="dxa"/>
              <w:left w:w="100" w:type="dxa"/>
            </w:tcMar>
            <w:vAlign w:val="center"/>
          </w:tcPr>
          <w:p w:rsidR="00AF1BDF" w:rsidRDefault="00AF1BDF">
            <w:pPr>
              <w:spacing w:after="0"/>
              <w:ind w:left="135"/>
            </w:pPr>
          </w:p>
        </w:tc>
        <w:tc>
          <w:tcPr>
            <w:tcW w:w="1858" w:type="dxa"/>
            <w:tcMar>
              <w:top w:w="50" w:type="dxa"/>
              <w:left w:w="100" w:type="dxa"/>
            </w:tcMar>
            <w:vAlign w:val="center"/>
          </w:tcPr>
          <w:p w:rsidR="00AF1BDF" w:rsidRPr="001774AF" w:rsidRDefault="00C026CE">
            <w:pPr>
              <w:spacing w:after="0"/>
              <w:ind w:left="135"/>
              <w:rPr>
                <w:lang w:val="ru-RU"/>
              </w:rPr>
            </w:pPr>
            <w:r w:rsidRPr="001774AF">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1774AF">
                <w:rPr>
                  <w:rFonts w:ascii="Times New Roman" w:hAnsi="Times New Roman"/>
                  <w:color w:val="0000FF"/>
                  <w:u w:val="single"/>
                  <w:lang w:val="ru-RU"/>
                </w:rPr>
                <w:t>://</w:t>
              </w:r>
              <w:r>
                <w:rPr>
                  <w:rFonts w:ascii="Times New Roman" w:hAnsi="Times New Roman"/>
                  <w:color w:val="0000FF"/>
                  <w:u w:val="single"/>
                </w:rPr>
                <w:t>m</w:t>
              </w:r>
              <w:r w:rsidRPr="001774AF">
                <w:rPr>
                  <w:rFonts w:ascii="Times New Roman" w:hAnsi="Times New Roman"/>
                  <w:color w:val="0000FF"/>
                  <w:u w:val="single"/>
                  <w:lang w:val="ru-RU"/>
                </w:rPr>
                <w:t>.</w:t>
              </w:r>
              <w:r>
                <w:rPr>
                  <w:rFonts w:ascii="Times New Roman" w:hAnsi="Times New Roman"/>
                  <w:color w:val="0000FF"/>
                  <w:u w:val="single"/>
                </w:rPr>
                <w:t>edsoo</w:t>
              </w:r>
              <w:r w:rsidRPr="001774AF">
                <w:rPr>
                  <w:rFonts w:ascii="Times New Roman" w:hAnsi="Times New Roman"/>
                  <w:color w:val="0000FF"/>
                  <w:u w:val="single"/>
                  <w:lang w:val="ru-RU"/>
                </w:rPr>
                <w:t>.</w:t>
              </w:r>
              <w:r>
                <w:rPr>
                  <w:rFonts w:ascii="Times New Roman" w:hAnsi="Times New Roman"/>
                  <w:color w:val="0000FF"/>
                  <w:u w:val="single"/>
                </w:rPr>
                <w:t>ru</w:t>
              </w:r>
              <w:r w:rsidRPr="001774AF">
                <w:rPr>
                  <w:rFonts w:ascii="Times New Roman" w:hAnsi="Times New Roman"/>
                  <w:color w:val="0000FF"/>
                  <w:u w:val="single"/>
                  <w:lang w:val="ru-RU"/>
                </w:rPr>
                <w:t>/116</w:t>
              </w:r>
              <w:r>
                <w:rPr>
                  <w:rFonts w:ascii="Times New Roman" w:hAnsi="Times New Roman"/>
                  <w:color w:val="0000FF"/>
                  <w:u w:val="single"/>
                </w:rPr>
                <w:t>b</w:t>
              </w:r>
              <w:r w:rsidRPr="001774AF">
                <w:rPr>
                  <w:rFonts w:ascii="Times New Roman" w:hAnsi="Times New Roman"/>
                  <w:color w:val="0000FF"/>
                  <w:u w:val="single"/>
                  <w:lang w:val="ru-RU"/>
                </w:rPr>
                <w:t>101</w:t>
              </w:r>
              <w:r>
                <w:rPr>
                  <w:rFonts w:ascii="Times New Roman" w:hAnsi="Times New Roman"/>
                  <w:color w:val="0000FF"/>
                  <w:u w:val="single"/>
                </w:rPr>
                <w:t>d</w:t>
              </w:r>
            </w:hyperlink>
            <w:r w:rsidRPr="001774AF">
              <w:rPr>
                <w:rFonts w:ascii="Times New Roman" w:hAnsi="Times New Roman"/>
                <w:color w:val="000000"/>
                <w:sz w:val="24"/>
                <w:lang w:val="ru-RU"/>
              </w:rPr>
              <w:t xml:space="preserve"> </w:t>
            </w:r>
            <w:hyperlink r:id="rId80">
              <w:r>
                <w:rPr>
                  <w:rFonts w:ascii="Times New Roman" w:hAnsi="Times New Roman"/>
                  <w:color w:val="0000FF"/>
                  <w:u w:val="single"/>
                </w:rPr>
                <w:t>https</w:t>
              </w:r>
              <w:r w:rsidRPr="001774AF">
                <w:rPr>
                  <w:rFonts w:ascii="Times New Roman" w:hAnsi="Times New Roman"/>
                  <w:color w:val="0000FF"/>
                  <w:u w:val="single"/>
                  <w:lang w:val="ru-RU"/>
                </w:rPr>
                <w:t>://</w:t>
              </w:r>
              <w:r>
                <w:rPr>
                  <w:rFonts w:ascii="Times New Roman" w:hAnsi="Times New Roman"/>
                  <w:color w:val="0000FF"/>
                  <w:u w:val="single"/>
                </w:rPr>
                <w:t>m</w:t>
              </w:r>
              <w:r w:rsidRPr="001774AF">
                <w:rPr>
                  <w:rFonts w:ascii="Times New Roman" w:hAnsi="Times New Roman"/>
                  <w:color w:val="0000FF"/>
                  <w:u w:val="single"/>
                  <w:lang w:val="ru-RU"/>
                </w:rPr>
                <w:t>.</w:t>
              </w:r>
              <w:r>
                <w:rPr>
                  <w:rFonts w:ascii="Times New Roman" w:hAnsi="Times New Roman"/>
                  <w:color w:val="0000FF"/>
                  <w:u w:val="single"/>
                </w:rPr>
                <w:t>edsoo</w:t>
              </w:r>
              <w:r w:rsidRPr="001774AF">
                <w:rPr>
                  <w:rFonts w:ascii="Times New Roman" w:hAnsi="Times New Roman"/>
                  <w:color w:val="0000FF"/>
                  <w:u w:val="single"/>
                  <w:lang w:val="ru-RU"/>
                </w:rPr>
                <w:t>.</w:t>
              </w:r>
              <w:r>
                <w:rPr>
                  <w:rFonts w:ascii="Times New Roman" w:hAnsi="Times New Roman"/>
                  <w:color w:val="0000FF"/>
                  <w:u w:val="single"/>
                </w:rPr>
                <w:t>ru</w:t>
              </w:r>
              <w:r w:rsidRPr="001774AF">
                <w:rPr>
                  <w:rFonts w:ascii="Times New Roman" w:hAnsi="Times New Roman"/>
                  <w:color w:val="0000FF"/>
                  <w:u w:val="single"/>
                  <w:lang w:val="ru-RU"/>
                </w:rPr>
                <w:t>/</w:t>
              </w:r>
              <w:r>
                <w:rPr>
                  <w:rFonts w:ascii="Times New Roman" w:hAnsi="Times New Roman"/>
                  <w:color w:val="0000FF"/>
                  <w:u w:val="single"/>
                </w:rPr>
                <w:t>d</w:t>
              </w:r>
              <w:r w:rsidRPr="001774AF">
                <w:rPr>
                  <w:rFonts w:ascii="Times New Roman" w:hAnsi="Times New Roman"/>
                  <w:color w:val="0000FF"/>
                  <w:u w:val="single"/>
                  <w:lang w:val="ru-RU"/>
                </w:rPr>
                <w:t>54</w:t>
              </w:r>
              <w:r>
                <w:rPr>
                  <w:rFonts w:ascii="Times New Roman" w:hAnsi="Times New Roman"/>
                  <w:color w:val="0000FF"/>
                  <w:u w:val="single"/>
                </w:rPr>
                <w:t>f</w:t>
              </w:r>
              <w:r w:rsidRPr="001774AF">
                <w:rPr>
                  <w:rFonts w:ascii="Times New Roman" w:hAnsi="Times New Roman"/>
                  <w:color w:val="0000FF"/>
                  <w:u w:val="single"/>
                  <w:lang w:val="ru-RU"/>
                </w:rPr>
                <w:t>5</w:t>
              </w:r>
              <w:r>
                <w:rPr>
                  <w:rFonts w:ascii="Times New Roman" w:hAnsi="Times New Roman"/>
                  <w:color w:val="0000FF"/>
                  <w:u w:val="single"/>
                </w:rPr>
                <w:t>f</w:t>
              </w:r>
              <w:r w:rsidRPr="001774AF">
                <w:rPr>
                  <w:rFonts w:ascii="Times New Roman" w:hAnsi="Times New Roman"/>
                  <w:color w:val="0000FF"/>
                  <w:u w:val="single"/>
                  <w:lang w:val="ru-RU"/>
                </w:rPr>
                <w:t>2</w:t>
              </w:r>
              <w:r>
                <w:rPr>
                  <w:rFonts w:ascii="Times New Roman" w:hAnsi="Times New Roman"/>
                  <w:color w:val="0000FF"/>
                  <w:u w:val="single"/>
                </w:rPr>
                <w:t>f</w:t>
              </w:r>
            </w:hyperlink>
            <w:r w:rsidRPr="001774AF">
              <w:rPr>
                <w:rFonts w:ascii="Times New Roman" w:hAnsi="Times New Roman"/>
                <w:color w:val="000000"/>
                <w:sz w:val="24"/>
                <w:lang w:val="ru-RU"/>
              </w:rPr>
              <w:t xml:space="preserve"> </w:t>
            </w:r>
            <w:hyperlink r:id="rId81">
              <w:r>
                <w:rPr>
                  <w:rFonts w:ascii="Times New Roman" w:hAnsi="Times New Roman"/>
                  <w:color w:val="0000FF"/>
                  <w:u w:val="single"/>
                </w:rPr>
                <w:t>https</w:t>
              </w:r>
              <w:r w:rsidRPr="001774AF">
                <w:rPr>
                  <w:rFonts w:ascii="Times New Roman" w:hAnsi="Times New Roman"/>
                  <w:color w:val="0000FF"/>
                  <w:u w:val="single"/>
                  <w:lang w:val="ru-RU"/>
                </w:rPr>
                <w:t>://</w:t>
              </w:r>
              <w:r>
                <w:rPr>
                  <w:rFonts w:ascii="Times New Roman" w:hAnsi="Times New Roman"/>
                  <w:color w:val="0000FF"/>
                  <w:u w:val="single"/>
                </w:rPr>
                <w:t>m</w:t>
              </w:r>
              <w:r w:rsidRPr="001774AF">
                <w:rPr>
                  <w:rFonts w:ascii="Times New Roman" w:hAnsi="Times New Roman"/>
                  <w:color w:val="0000FF"/>
                  <w:u w:val="single"/>
                  <w:lang w:val="ru-RU"/>
                </w:rPr>
                <w:t>.</w:t>
              </w:r>
              <w:r>
                <w:rPr>
                  <w:rFonts w:ascii="Times New Roman" w:hAnsi="Times New Roman"/>
                  <w:color w:val="0000FF"/>
                  <w:u w:val="single"/>
                </w:rPr>
                <w:t>edsoo</w:t>
              </w:r>
              <w:r w:rsidRPr="001774AF">
                <w:rPr>
                  <w:rFonts w:ascii="Times New Roman" w:hAnsi="Times New Roman"/>
                  <w:color w:val="0000FF"/>
                  <w:u w:val="single"/>
                  <w:lang w:val="ru-RU"/>
                </w:rPr>
                <w:t>.</w:t>
              </w:r>
              <w:r>
                <w:rPr>
                  <w:rFonts w:ascii="Times New Roman" w:hAnsi="Times New Roman"/>
                  <w:color w:val="0000FF"/>
                  <w:u w:val="single"/>
                </w:rPr>
                <w:t>ru</w:t>
              </w:r>
              <w:r w:rsidRPr="001774AF">
                <w:rPr>
                  <w:rFonts w:ascii="Times New Roman" w:hAnsi="Times New Roman"/>
                  <w:color w:val="0000FF"/>
                  <w:u w:val="single"/>
                  <w:lang w:val="ru-RU"/>
                </w:rPr>
                <w:t>/317</w:t>
              </w:r>
              <w:r>
                <w:rPr>
                  <w:rFonts w:ascii="Times New Roman" w:hAnsi="Times New Roman"/>
                  <w:color w:val="0000FF"/>
                  <w:u w:val="single"/>
                </w:rPr>
                <w:t>cf</w:t>
              </w:r>
              <w:r w:rsidRPr="001774AF">
                <w:rPr>
                  <w:rFonts w:ascii="Times New Roman" w:hAnsi="Times New Roman"/>
                  <w:color w:val="0000FF"/>
                  <w:u w:val="single"/>
                  <w:lang w:val="ru-RU"/>
                </w:rPr>
                <w:t>3</w:t>
              </w:r>
              <w:r>
                <w:rPr>
                  <w:rFonts w:ascii="Times New Roman" w:hAnsi="Times New Roman"/>
                  <w:color w:val="0000FF"/>
                  <w:u w:val="single"/>
                </w:rPr>
                <w:t>fa</w:t>
              </w:r>
            </w:hyperlink>
          </w:p>
        </w:tc>
      </w:tr>
      <w:tr w:rsidR="00AF1BDF" w:rsidRPr="001774AF">
        <w:trPr>
          <w:trHeight w:val="144"/>
          <w:tblCellSpacing w:w="20" w:type="nil"/>
        </w:trPr>
        <w:tc>
          <w:tcPr>
            <w:tcW w:w="420" w:type="dxa"/>
            <w:tcMar>
              <w:top w:w="50" w:type="dxa"/>
              <w:left w:w="100" w:type="dxa"/>
            </w:tcMar>
            <w:vAlign w:val="center"/>
          </w:tcPr>
          <w:p w:rsidR="00AF1BDF" w:rsidRDefault="00C026CE">
            <w:pPr>
              <w:spacing w:after="0"/>
            </w:pPr>
            <w:r>
              <w:rPr>
                <w:rFonts w:ascii="Times New Roman" w:hAnsi="Times New Roman"/>
                <w:color w:val="000000"/>
                <w:sz w:val="24"/>
              </w:rPr>
              <w:t>56</w:t>
            </w:r>
          </w:p>
        </w:tc>
        <w:tc>
          <w:tcPr>
            <w:tcW w:w="3960" w:type="dxa"/>
            <w:tcMar>
              <w:top w:w="50" w:type="dxa"/>
              <w:left w:w="100" w:type="dxa"/>
            </w:tcMar>
            <w:vAlign w:val="center"/>
          </w:tcPr>
          <w:p w:rsidR="00AF1BDF" w:rsidRDefault="00C026CE">
            <w:pPr>
              <w:spacing w:after="0"/>
              <w:ind w:left="135"/>
            </w:pPr>
            <w:r w:rsidRPr="001774AF">
              <w:rPr>
                <w:rFonts w:ascii="Times New Roman" w:hAnsi="Times New Roman"/>
                <w:color w:val="000000"/>
                <w:sz w:val="24"/>
                <w:lang w:val="ru-RU"/>
              </w:rPr>
              <w:t xml:space="preserve">Обобщение по теме "Покупки: одежда, обувь, продукты питания. </w:t>
            </w:r>
            <w:r>
              <w:rPr>
                <w:rFonts w:ascii="Times New Roman" w:hAnsi="Times New Roman"/>
                <w:color w:val="000000"/>
                <w:sz w:val="24"/>
              </w:rPr>
              <w:t>Карманные деньги. Молодежная мода"</w:t>
            </w:r>
          </w:p>
        </w:tc>
        <w:tc>
          <w:tcPr>
            <w:tcW w:w="728" w:type="dxa"/>
            <w:tcMar>
              <w:top w:w="50" w:type="dxa"/>
              <w:left w:w="100" w:type="dxa"/>
            </w:tcMar>
            <w:vAlign w:val="center"/>
          </w:tcPr>
          <w:p w:rsidR="00AF1BDF" w:rsidRDefault="00C026CE">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AF1BDF" w:rsidRDefault="00AF1BDF">
            <w:pPr>
              <w:spacing w:after="0"/>
              <w:ind w:left="135"/>
              <w:jc w:val="center"/>
            </w:pPr>
          </w:p>
        </w:tc>
        <w:tc>
          <w:tcPr>
            <w:tcW w:w="1517" w:type="dxa"/>
            <w:tcMar>
              <w:top w:w="50" w:type="dxa"/>
              <w:left w:w="100" w:type="dxa"/>
            </w:tcMar>
            <w:vAlign w:val="center"/>
          </w:tcPr>
          <w:p w:rsidR="00AF1BDF" w:rsidRDefault="00AF1BDF">
            <w:pPr>
              <w:spacing w:after="0"/>
              <w:ind w:left="135"/>
              <w:jc w:val="center"/>
            </w:pPr>
          </w:p>
        </w:tc>
        <w:tc>
          <w:tcPr>
            <w:tcW w:w="1060" w:type="dxa"/>
            <w:tcMar>
              <w:top w:w="50" w:type="dxa"/>
              <w:left w:w="100" w:type="dxa"/>
            </w:tcMar>
            <w:vAlign w:val="center"/>
          </w:tcPr>
          <w:p w:rsidR="00AF1BDF" w:rsidRDefault="00AF1BDF">
            <w:pPr>
              <w:spacing w:after="0"/>
              <w:ind w:left="135"/>
            </w:pPr>
          </w:p>
        </w:tc>
        <w:tc>
          <w:tcPr>
            <w:tcW w:w="1858" w:type="dxa"/>
            <w:tcMar>
              <w:top w:w="50" w:type="dxa"/>
              <w:left w:w="100" w:type="dxa"/>
            </w:tcMar>
            <w:vAlign w:val="center"/>
          </w:tcPr>
          <w:p w:rsidR="00AF1BDF" w:rsidRPr="001774AF" w:rsidRDefault="00C026CE">
            <w:pPr>
              <w:spacing w:after="0"/>
              <w:ind w:left="135"/>
              <w:rPr>
                <w:lang w:val="ru-RU"/>
              </w:rPr>
            </w:pPr>
            <w:r w:rsidRPr="001774AF">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1774AF">
                <w:rPr>
                  <w:rFonts w:ascii="Times New Roman" w:hAnsi="Times New Roman"/>
                  <w:color w:val="0000FF"/>
                  <w:u w:val="single"/>
                  <w:lang w:val="ru-RU"/>
                </w:rPr>
                <w:t>://</w:t>
              </w:r>
              <w:r>
                <w:rPr>
                  <w:rFonts w:ascii="Times New Roman" w:hAnsi="Times New Roman"/>
                  <w:color w:val="0000FF"/>
                  <w:u w:val="single"/>
                </w:rPr>
                <w:t>m</w:t>
              </w:r>
              <w:r w:rsidRPr="001774AF">
                <w:rPr>
                  <w:rFonts w:ascii="Times New Roman" w:hAnsi="Times New Roman"/>
                  <w:color w:val="0000FF"/>
                  <w:u w:val="single"/>
                  <w:lang w:val="ru-RU"/>
                </w:rPr>
                <w:t>.</w:t>
              </w:r>
              <w:r>
                <w:rPr>
                  <w:rFonts w:ascii="Times New Roman" w:hAnsi="Times New Roman"/>
                  <w:color w:val="0000FF"/>
                  <w:u w:val="single"/>
                </w:rPr>
                <w:t>edsoo</w:t>
              </w:r>
              <w:r w:rsidRPr="001774AF">
                <w:rPr>
                  <w:rFonts w:ascii="Times New Roman" w:hAnsi="Times New Roman"/>
                  <w:color w:val="0000FF"/>
                  <w:u w:val="single"/>
                  <w:lang w:val="ru-RU"/>
                </w:rPr>
                <w:t>.</w:t>
              </w:r>
              <w:r>
                <w:rPr>
                  <w:rFonts w:ascii="Times New Roman" w:hAnsi="Times New Roman"/>
                  <w:color w:val="0000FF"/>
                  <w:u w:val="single"/>
                </w:rPr>
                <w:t>ru</w:t>
              </w:r>
              <w:r w:rsidRPr="001774AF">
                <w:rPr>
                  <w:rFonts w:ascii="Times New Roman" w:hAnsi="Times New Roman"/>
                  <w:color w:val="0000FF"/>
                  <w:u w:val="single"/>
                  <w:lang w:val="ru-RU"/>
                </w:rPr>
                <w:t>/1</w:t>
              </w:r>
              <w:r>
                <w:rPr>
                  <w:rFonts w:ascii="Times New Roman" w:hAnsi="Times New Roman"/>
                  <w:color w:val="0000FF"/>
                  <w:u w:val="single"/>
                </w:rPr>
                <w:t>df</w:t>
              </w:r>
              <w:r w:rsidRPr="001774AF">
                <w:rPr>
                  <w:rFonts w:ascii="Times New Roman" w:hAnsi="Times New Roman"/>
                  <w:color w:val="0000FF"/>
                  <w:u w:val="single"/>
                  <w:lang w:val="ru-RU"/>
                </w:rPr>
                <w:t>9</w:t>
              </w:r>
              <w:r>
                <w:rPr>
                  <w:rFonts w:ascii="Times New Roman" w:hAnsi="Times New Roman"/>
                  <w:color w:val="0000FF"/>
                  <w:u w:val="single"/>
                </w:rPr>
                <w:t>a</w:t>
              </w:r>
              <w:r w:rsidRPr="001774AF">
                <w:rPr>
                  <w:rFonts w:ascii="Times New Roman" w:hAnsi="Times New Roman"/>
                  <w:color w:val="0000FF"/>
                  <w:u w:val="single"/>
                  <w:lang w:val="ru-RU"/>
                </w:rPr>
                <w:t>695</w:t>
              </w:r>
            </w:hyperlink>
          </w:p>
        </w:tc>
      </w:tr>
      <w:tr w:rsidR="00AF1BDF" w:rsidRPr="001774AF">
        <w:trPr>
          <w:trHeight w:val="144"/>
          <w:tblCellSpacing w:w="20" w:type="nil"/>
        </w:trPr>
        <w:tc>
          <w:tcPr>
            <w:tcW w:w="420" w:type="dxa"/>
            <w:tcMar>
              <w:top w:w="50" w:type="dxa"/>
              <w:left w:w="100" w:type="dxa"/>
            </w:tcMar>
            <w:vAlign w:val="center"/>
          </w:tcPr>
          <w:p w:rsidR="00AF1BDF" w:rsidRDefault="00C026CE">
            <w:pPr>
              <w:spacing w:after="0"/>
            </w:pPr>
            <w:r>
              <w:rPr>
                <w:rFonts w:ascii="Times New Roman" w:hAnsi="Times New Roman"/>
                <w:color w:val="000000"/>
                <w:sz w:val="24"/>
              </w:rPr>
              <w:t>57</w:t>
            </w:r>
          </w:p>
        </w:tc>
        <w:tc>
          <w:tcPr>
            <w:tcW w:w="3960" w:type="dxa"/>
            <w:tcMar>
              <w:top w:w="50" w:type="dxa"/>
              <w:left w:w="100" w:type="dxa"/>
            </w:tcMar>
            <w:vAlign w:val="center"/>
          </w:tcPr>
          <w:p w:rsidR="00AF1BDF" w:rsidRDefault="00C026CE">
            <w:pPr>
              <w:spacing w:after="0"/>
              <w:ind w:left="135"/>
            </w:pPr>
            <w:r>
              <w:rPr>
                <w:rFonts w:ascii="Times New Roman" w:hAnsi="Times New Roman"/>
                <w:color w:val="000000"/>
                <w:sz w:val="24"/>
              </w:rPr>
              <w:t>Туризм. Виды путешествий</w:t>
            </w:r>
          </w:p>
        </w:tc>
        <w:tc>
          <w:tcPr>
            <w:tcW w:w="728" w:type="dxa"/>
            <w:tcMar>
              <w:top w:w="50" w:type="dxa"/>
              <w:left w:w="100" w:type="dxa"/>
            </w:tcMar>
            <w:vAlign w:val="center"/>
          </w:tcPr>
          <w:p w:rsidR="00AF1BDF" w:rsidRDefault="00C026CE">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AF1BDF" w:rsidRDefault="00AF1BDF">
            <w:pPr>
              <w:spacing w:after="0"/>
              <w:ind w:left="135"/>
              <w:jc w:val="center"/>
            </w:pPr>
          </w:p>
        </w:tc>
        <w:tc>
          <w:tcPr>
            <w:tcW w:w="1517" w:type="dxa"/>
            <w:tcMar>
              <w:top w:w="50" w:type="dxa"/>
              <w:left w:w="100" w:type="dxa"/>
            </w:tcMar>
            <w:vAlign w:val="center"/>
          </w:tcPr>
          <w:p w:rsidR="00AF1BDF" w:rsidRDefault="00AF1BDF">
            <w:pPr>
              <w:spacing w:after="0"/>
              <w:ind w:left="135"/>
              <w:jc w:val="center"/>
            </w:pPr>
          </w:p>
        </w:tc>
        <w:tc>
          <w:tcPr>
            <w:tcW w:w="1060" w:type="dxa"/>
            <w:tcMar>
              <w:top w:w="50" w:type="dxa"/>
              <w:left w:w="100" w:type="dxa"/>
            </w:tcMar>
            <w:vAlign w:val="center"/>
          </w:tcPr>
          <w:p w:rsidR="00AF1BDF" w:rsidRDefault="00AF1BDF">
            <w:pPr>
              <w:spacing w:after="0"/>
              <w:ind w:left="135"/>
            </w:pPr>
          </w:p>
        </w:tc>
        <w:tc>
          <w:tcPr>
            <w:tcW w:w="1858" w:type="dxa"/>
            <w:tcMar>
              <w:top w:w="50" w:type="dxa"/>
              <w:left w:w="100" w:type="dxa"/>
            </w:tcMar>
            <w:vAlign w:val="center"/>
          </w:tcPr>
          <w:p w:rsidR="00AF1BDF" w:rsidRPr="001774AF" w:rsidRDefault="00C026CE">
            <w:pPr>
              <w:spacing w:after="0"/>
              <w:ind w:left="135"/>
              <w:rPr>
                <w:lang w:val="ru-RU"/>
              </w:rPr>
            </w:pPr>
            <w:r w:rsidRPr="001774AF">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1774AF">
                <w:rPr>
                  <w:rFonts w:ascii="Times New Roman" w:hAnsi="Times New Roman"/>
                  <w:color w:val="0000FF"/>
                  <w:u w:val="single"/>
                  <w:lang w:val="ru-RU"/>
                </w:rPr>
                <w:t>://</w:t>
              </w:r>
              <w:r>
                <w:rPr>
                  <w:rFonts w:ascii="Times New Roman" w:hAnsi="Times New Roman"/>
                  <w:color w:val="0000FF"/>
                  <w:u w:val="single"/>
                </w:rPr>
                <w:t>m</w:t>
              </w:r>
              <w:r w:rsidRPr="001774AF">
                <w:rPr>
                  <w:rFonts w:ascii="Times New Roman" w:hAnsi="Times New Roman"/>
                  <w:color w:val="0000FF"/>
                  <w:u w:val="single"/>
                  <w:lang w:val="ru-RU"/>
                </w:rPr>
                <w:t>.</w:t>
              </w:r>
              <w:r>
                <w:rPr>
                  <w:rFonts w:ascii="Times New Roman" w:hAnsi="Times New Roman"/>
                  <w:color w:val="0000FF"/>
                  <w:u w:val="single"/>
                </w:rPr>
                <w:t>edsoo</w:t>
              </w:r>
              <w:r w:rsidRPr="001774AF">
                <w:rPr>
                  <w:rFonts w:ascii="Times New Roman" w:hAnsi="Times New Roman"/>
                  <w:color w:val="0000FF"/>
                  <w:u w:val="single"/>
                  <w:lang w:val="ru-RU"/>
                </w:rPr>
                <w:t>.</w:t>
              </w:r>
              <w:r>
                <w:rPr>
                  <w:rFonts w:ascii="Times New Roman" w:hAnsi="Times New Roman"/>
                  <w:color w:val="0000FF"/>
                  <w:u w:val="single"/>
                </w:rPr>
                <w:t>ru</w:t>
              </w:r>
              <w:r w:rsidRPr="001774AF">
                <w:rPr>
                  <w:rFonts w:ascii="Times New Roman" w:hAnsi="Times New Roman"/>
                  <w:color w:val="0000FF"/>
                  <w:u w:val="single"/>
                  <w:lang w:val="ru-RU"/>
                </w:rPr>
                <w:t>/063</w:t>
              </w:r>
              <w:r>
                <w:rPr>
                  <w:rFonts w:ascii="Times New Roman" w:hAnsi="Times New Roman"/>
                  <w:color w:val="0000FF"/>
                  <w:u w:val="single"/>
                </w:rPr>
                <w:t>ecac</w:t>
              </w:r>
              <w:r w:rsidRPr="001774AF">
                <w:rPr>
                  <w:rFonts w:ascii="Times New Roman" w:hAnsi="Times New Roman"/>
                  <w:color w:val="0000FF"/>
                  <w:u w:val="single"/>
                  <w:lang w:val="ru-RU"/>
                </w:rPr>
                <w:t>2</w:t>
              </w:r>
            </w:hyperlink>
          </w:p>
        </w:tc>
      </w:tr>
      <w:tr w:rsidR="00AF1BDF" w:rsidRPr="001774AF">
        <w:trPr>
          <w:trHeight w:val="144"/>
          <w:tblCellSpacing w:w="20" w:type="nil"/>
        </w:trPr>
        <w:tc>
          <w:tcPr>
            <w:tcW w:w="420" w:type="dxa"/>
            <w:tcMar>
              <w:top w:w="50" w:type="dxa"/>
              <w:left w:w="100" w:type="dxa"/>
            </w:tcMar>
            <w:vAlign w:val="center"/>
          </w:tcPr>
          <w:p w:rsidR="00AF1BDF" w:rsidRDefault="00C026CE">
            <w:pPr>
              <w:spacing w:after="0"/>
            </w:pPr>
            <w:r>
              <w:rPr>
                <w:rFonts w:ascii="Times New Roman" w:hAnsi="Times New Roman"/>
                <w:color w:val="000000"/>
                <w:sz w:val="24"/>
              </w:rPr>
              <w:t>58</w:t>
            </w:r>
          </w:p>
        </w:tc>
        <w:tc>
          <w:tcPr>
            <w:tcW w:w="3960" w:type="dxa"/>
            <w:tcMar>
              <w:top w:w="50" w:type="dxa"/>
              <w:left w:w="100" w:type="dxa"/>
            </w:tcMar>
            <w:vAlign w:val="center"/>
          </w:tcPr>
          <w:p w:rsidR="00AF1BDF" w:rsidRDefault="00C026CE">
            <w:pPr>
              <w:spacing w:after="0"/>
              <w:ind w:left="135"/>
            </w:pPr>
            <w:r>
              <w:rPr>
                <w:rFonts w:ascii="Times New Roman" w:hAnsi="Times New Roman"/>
                <w:color w:val="000000"/>
                <w:sz w:val="24"/>
              </w:rPr>
              <w:t>Путешествие с семьей/друзьями</w:t>
            </w:r>
          </w:p>
        </w:tc>
        <w:tc>
          <w:tcPr>
            <w:tcW w:w="728" w:type="dxa"/>
            <w:tcMar>
              <w:top w:w="50" w:type="dxa"/>
              <w:left w:w="100" w:type="dxa"/>
            </w:tcMar>
            <w:vAlign w:val="center"/>
          </w:tcPr>
          <w:p w:rsidR="00AF1BDF" w:rsidRDefault="00C026CE">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AF1BDF" w:rsidRDefault="00AF1BDF">
            <w:pPr>
              <w:spacing w:after="0"/>
              <w:ind w:left="135"/>
              <w:jc w:val="center"/>
            </w:pPr>
          </w:p>
        </w:tc>
        <w:tc>
          <w:tcPr>
            <w:tcW w:w="1517" w:type="dxa"/>
            <w:tcMar>
              <w:top w:w="50" w:type="dxa"/>
              <w:left w:w="100" w:type="dxa"/>
            </w:tcMar>
            <w:vAlign w:val="center"/>
          </w:tcPr>
          <w:p w:rsidR="00AF1BDF" w:rsidRDefault="00AF1BDF">
            <w:pPr>
              <w:spacing w:after="0"/>
              <w:ind w:left="135"/>
              <w:jc w:val="center"/>
            </w:pPr>
          </w:p>
        </w:tc>
        <w:tc>
          <w:tcPr>
            <w:tcW w:w="1060" w:type="dxa"/>
            <w:tcMar>
              <w:top w:w="50" w:type="dxa"/>
              <w:left w:w="100" w:type="dxa"/>
            </w:tcMar>
            <w:vAlign w:val="center"/>
          </w:tcPr>
          <w:p w:rsidR="00AF1BDF" w:rsidRDefault="00AF1BDF">
            <w:pPr>
              <w:spacing w:after="0"/>
              <w:ind w:left="135"/>
            </w:pPr>
          </w:p>
        </w:tc>
        <w:tc>
          <w:tcPr>
            <w:tcW w:w="1858" w:type="dxa"/>
            <w:tcMar>
              <w:top w:w="50" w:type="dxa"/>
              <w:left w:w="100" w:type="dxa"/>
            </w:tcMar>
            <w:vAlign w:val="center"/>
          </w:tcPr>
          <w:p w:rsidR="00AF1BDF" w:rsidRPr="001774AF" w:rsidRDefault="00C026CE">
            <w:pPr>
              <w:spacing w:after="0"/>
              <w:ind w:left="135"/>
              <w:rPr>
                <w:lang w:val="ru-RU"/>
              </w:rPr>
            </w:pPr>
            <w:r w:rsidRPr="001774AF">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1774AF">
                <w:rPr>
                  <w:rFonts w:ascii="Times New Roman" w:hAnsi="Times New Roman"/>
                  <w:color w:val="0000FF"/>
                  <w:u w:val="single"/>
                  <w:lang w:val="ru-RU"/>
                </w:rPr>
                <w:t>://</w:t>
              </w:r>
              <w:r>
                <w:rPr>
                  <w:rFonts w:ascii="Times New Roman" w:hAnsi="Times New Roman"/>
                  <w:color w:val="0000FF"/>
                  <w:u w:val="single"/>
                </w:rPr>
                <w:t>m</w:t>
              </w:r>
              <w:r w:rsidRPr="001774AF">
                <w:rPr>
                  <w:rFonts w:ascii="Times New Roman" w:hAnsi="Times New Roman"/>
                  <w:color w:val="0000FF"/>
                  <w:u w:val="single"/>
                  <w:lang w:val="ru-RU"/>
                </w:rPr>
                <w:t>.</w:t>
              </w:r>
              <w:r>
                <w:rPr>
                  <w:rFonts w:ascii="Times New Roman" w:hAnsi="Times New Roman"/>
                  <w:color w:val="0000FF"/>
                  <w:u w:val="single"/>
                </w:rPr>
                <w:t>edsoo</w:t>
              </w:r>
              <w:r w:rsidRPr="001774AF">
                <w:rPr>
                  <w:rFonts w:ascii="Times New Roman" w:hAnsi="Times New Roman"/>
                  <w:color w:val="0000FF"/>
                  <w:u w:val="single"/>
                  <w:lang w:val="ru-RU"/>
                </w:rPr>
                <w:t>.</w:t>
              </w:r>
              <w:r>
                <w:rPr>
                  <w:rFonts w:ascii="Times New Roman" w:hAnsi="Times New Roman"/>
                  <w:color w:val="0000FF"/>
                  <w:u w:val="single"/>
                </w:rPr>
                <w:t>ru</w:t>
              </w:r>
              <w:r w:rsidRPr="001774AF">
                <w:rPr>
                  <w:rFonts w:ascii="Times New Roman" w:hAnsi="Times New Roman"/>
                  <w:color w:val="0000FF"/>
                  <w:u w:val="single"/>
                  <w:lang w:val="ru-RU"/>
                </w:rPr>
                <w:t>/57670</w:t>
              </w:r>
              <w:r>
                <w:rPr>
                  <w:rFonts w:ascii="Times New Roman" w:hAnsi="Times New Roman"/>
                  <w:color w:val="0000FF"/>
                  <w:u w:val="single"/>
                </w:rPr>
                <w:t>a</w:t>
              </w:r>
              <w:r w:rsidRPr="001774AF">
                <w:rPr>
                  <w:rFonts w:ascii="Times New Roman" w:hAnsi="Times New Roman"/>
                  <w:color w:val="0000FF"/>
                  <w:u w:val="single"/>
                  <w:lang w:val="ru-RU"/>
                </w:rPr>
                <w:t>62</w:t>
              </w:r>
            </w:hyperlink>
          </w:p>
        </w:tc>
      </w:tr>
      <w:tr w:rsidR="00AF1BDF" w:rsidRPr="001774AF">
        <w:trPr>
          <w:trHeight w:val="144"/>
          <w:tblCellSpacing w:w="20" w:type="nil"/>
        </w:trPr>
        <w:tc>
          <w:tcPr>
            <w:tcW w:w="420" w:type="dxa"/>
            <w:tcMar>
              <w:top w:w="50" w:type="dxa"/>
              <w:left w:w="100" w:type="dxa"/>
            </w:tcMar>
            <w:vAlign w:val="center"/>
          </w:tcPr>
          <w:p w:rsidR="00AF1BDF" w:rsidRDefault="00C026CE">
            <w:pPr>
              <w:spacing w:after="0"/>
            </w:pPr>
            <w:r>
              <w:rPr>
                <w:rFonts w:ascii="Times New Roman" w:hAnsi="Times New Roman"/>
                <w:color w:val="000000"/>
                <w:sz w:val="24"/>
              </w:rPr>
              <w:t>59</w:t>
            </w:r>
          </w:p>
        </w:tc>
        <w:tc>
          <w:tcPr>
            <w:tcW w:w="3960" w:type="dxa"/>
            <w:tcMar>
              <w:top w:w="50" w:type="dxa"/>
              <w:left w:w="100" w:type="dxa"/>
            </w:tcMar>
            <w:vAlign w:val="center"/>
          </w:tcPr>
          <w:p w:rsidR="00AF1BDF" w:rsidRPr="001774AF" w:rsidRDefault="00C026CE">
            <w:pPr>
              <w:spacing w:after="0"/>
              <w:ind w:left="135"/>
              <w:rPr>
                <w:lang w:val="ru-RU"/>
              </w:rPr>
            </w:pPr>
            <w:r w:rsidRPr="001774AF">
              <w:rPr>
                <w:rFonts w:ascii="Times New Roman" w:hAnsi="Times New Roman"/>
                <w:color w:val="000000"/>
                <w:sz w:val="24"/>
                <w:lang w:val="ru-RU"/>
              </w:rPr>
              <w:t>Путешествие по России и зарубежным странам</w:t>
            </w:r>
          </w:p>
        </w:tc>
        <w:tc>
          <w:tcPr>
            <w:tcW w:w="728" w:type="dxa"/>
            <w:tcMar>
              <w:top w:w="50" w:type="dxa"/>
              <w:left w:w="100" w:type="dxa"/>
            </w:tcMar>
            <w:vAlign w:val="center"/>
          </w:tcPr>
          <w:p w:rsidR="00AF1BDF" w:rsidRDefault="00C026CE">
            <w:pPr>
              <w:spacing w:after="0"/>
              <w:ind w:left="135"/>
              <w:jc w:val="center"/>
            </w:pPr>
            <w:r w:rsidRPr="001774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AF1BDF" w:rsidRDefault="00AF1BDF">
            <w:pPr>
              <w:spacing w:after="0"/>
              <w:ind w:left="135"/>
              <w:jc w:val="center"/>
            </w:pPr>
          </w:p>
        </w:tc>
        <w:tc>
          <w:tcPr>
            <w:tcW w:w="1517" w:type="dxa"/>
            <w:tcMar>
              <w:top w:w="50" w:type="dxa"/>
              <w:left w:w="100" w:type="dxa"/>
            </w:tcMar>
            <w:vAlign w:val="center"/>
          </w:tcPr>
          <w:p w:rsidR="00AF1BDF" w:rsidRDefault="00AF1BDF">
            <w:pPr>
              <w:spacing w:after="0"/>
              <w:ind w:left="135"/>
              <w:jc w:val="center"/>
            </w:pPr>
          </w:p>
        </w:tc>
        <w:tc>
          <w:tcPr>
            <w:tcW w:w="1060" w:type="dxa"/>
            <w:tcMar>
              <w:top w:w="50" w:type="dxa"/>
              <w:left w:w="100" w:type="dxa"/>
            </w:tcMar>
            <w:vAlign w:val="center"/>
          </w:tcPr>
          <w:p w:rsidR="00AF1BDF" w:rsidRDefault="00AF1BDF">
            <w:pPr>
              <w:spacing w:after="0"/>
              <w:ind w:left="135"/>
            </w:pPr>
          </w:p>
        </w:tc>
        <w:tc>
          <w:tcPr>
            <w:tcW w:w="1858" w:type="dxa"/>
            <w:tcMar>
              <w:top w:w="50" w:type="dxa"/>
              <w:left w:w="100" w:type="dxa"/>
            </w:tcMar>
            <w:vAlign w:val="center"/>
          </w:tcPr>
          <w:p w:rsidR="00AF1BDF" w:rsidRPr="001774AF" w:rsidRDefault="00C026CE">
            <w:pPr>
              <w:spacing w:after="0"/>
              <w:ind w:left="135"/>
              <w:rPr>
                <w:lang w:val="ru-RU"/>
              </w:rPr>
            </w:pPr>
            <w:r w:rsidRPr="001774AF">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1774AF">
                <w:rPr>
                  <w:rFonts w:ascii="Times New Roman" w:hAnsi="Times New Roman"/>
                  <w:color w:val="0000FF"/>
                  <w:u w:val="single"/>
                  <w:lang w:val="ru-RU"/>
                </w:rPr>
                <w:t>://</w:t>
              </w:r>
              <w:r>
                <w:rPr>
                  <w:rFonts w:ascii="Times New Roman" w:hAnsi="Times New Roman"/>
                  <w:color w:val="0000FF"/>
                  <w:u w:val="single"/>
                </w:rPr>
                <w:t>m</w:t>
              </w:r>
              <w:r w:rsidRPr="001774AF">
                <w:rPr>
                  <w:rFonts w:ascii="Times New Roman" w:hAnsi="Times New Roman"/>
                  <w:color w:val="0000FF"/>
                  <w:u w:val="single"/>
                  <w:lang w:val="ru-RU"/>
                </w:rPr>
                <w:t>.</w:t>
              </w:r>
              <w:r>
                <w:rPr>
                  <w:rFonts w:ascii="Times New Roman" w:hAnsi="Times New Roman"/>
                  <w:color w:val="0000FF"/>
                  <w:u w:val="single"/>
                </w:rPr>
                <w:t>edsoo</w:t>
              </w:r>
              <w:r w:rsidRPr="001774AF">
                <w:rPr>
                  <w:rFonts w:ascii="Times New Roman" w:hAnsi="Times New Roman"/>
                  <w:color w:val="0000FF"/>
                  <w:u w:val="single"/>
                  <w:lang w:val="ru-RU"/>
                </w:rPr>
                <w:t>.</w:t>
              </w:r>
              <w:r>
                <w:rPr>
                  <w:rFonts w:ascii="Times New Roman" w:hAnsi="Times New Roman"/>
                  <w:color w:val="0000FF"/>
                  <w:u w:val="single"/>
                </w:rPr>
                <w:t>ru</w:t>
              </w:r>
              <w:r w:rsidRPr="001774AF">
                <w:rPr>
                  <w:rFonts w:ascii="Times New Roman" w:hAnsi="Times New Roman"/>
                  <w:color w:val="0000FF"/>
                  <w:u w:val="single"/>
                  <w:lang w:val="ru-RU"/>
                </w:rPr>
                <w:t>/</w:t>
              </w:r>
              <w:r>
                <w:rPr>
                  <w:rFonts w:ascii="Times New Roman" w:hAnsi="Times New Roman"/>
                  <w:color w:val="0000FF"/>
                  <w:u w:val="single"/>
                </w:rPr>
                <w:t>c</w:t>
              </w:r>
              <w:r w:rsidRPr="001774AF">
                <w:rPr>
                  <w:rFonts w:ascii="Times New Roman" w:hAnsi="Times New Roman"/>
                  <w:color w:val="0000FF"/>
                  <w:u w:val="single"/>
                  <w:lang w:val="ru-RU"/>
                </w:rPr>
                <w:t>18997</w:t>
              </w:r>
              <w:r>
                <w:rPr>
                  <w:rFonts w:ascii="Times New Roman" w:hAnsi="Times New Roman"/>
                  <w:color w:val="0000FF"/>
                  <w:u w:val="single"/>
                </w:rPr>
                <w:t>e</w:t>
              </w:r>
              <w:r w:rsidRPr="001774AF">
                <w:rPr>
                  <w:rFonts w:ascii="Times New Roman" w:hAnsi="Times New Roman"/>
                  <w:color w:val="0000FF"/>
                  <w:u w:val="single"/>
                  <w:lang w:val="ru-RU"/>
                </w:rPr>
                <w:t>5</w:t>
              </w:r>
            </w:hyperlink>
          </w:p>
        </w:tc>
      </w:tr>
      <w:tr w:rsidR="00AF1BDF" w:rsidRPr="001774AF">
        <w:trPr>
          <w:trHeight w:val="144"/>
          <w:tblCellSpacing w:w="20" w:type="nil"/>
        </w:trPr>
        <w:tc>
          <w:tcPr>
            <w:tcW w:w="420" w:type="dxa"/>
            <w:tcMar>
              <w:top w:w="50" w:type="dxa"/>
              <w:left w:w="100" w:type="dxa"/>
            </w:tcMar>
            <w:vAlign w:val="center"/>
          </w:tcPr>
          <w:p w:rsidR="00AF1BDF" w:rsidRDefault="00C026CE">
            <w:pPr>
              <w:spacing w:after="0"/>
            </w:pPr>
            <w:r>
              <w:rPr>
                <w:rFonts w:ascii="Times New Roman" w:hAnsi="Times New Roman"/>
                <w:color w:val="000000"/>
                <w:sz w:val="24"/>
              </w:rPr>
              <w:t>60</w:t>
            </w:r>
          </w:p>
        </w:tc>
        <w:tc>
          <w:tcPr>
            <w:tcW w:w="3960" w:type="dxa"/>
            <w:tcMar>
              <w:top w:w="50" w:type="dxa"/>
              <w:left w:w="100" w:type="dxa"/>
            </w:tcMar>
            <w:vAlign w:val="center"/>
          </w:tcPr>
          <w:p w:rsidR="00AF1BDF" w:rsidRDefault="00C026CE">
            <w:pPr>
              <w:spacing w:after="0"/>
              <w:ind w:left="135"/>
            </w:pPr>
            <w:r>
              <w:rPr>
                <w:rFonts w:ascii="Times New Roman" w:hAnsi="Times New Roman"/>
                <w:color w:val="000000"/>
                <w:sz w:val="24"/>
              </w:rPr>
              <w:t>Путешествие. Погода</w:t>
            </w:r>
          </w:p>
        </w:tc>
        <w:tc>
          <w:tcPr>
            <w:tcW w:w="728" w:type="dxa"/>
            <w:tcMar>
              <w:top w:w="50" w:type="dxa"/>
              <w:left w:w="100" w:type="dxa"/>
            </w:tcMar>
            <w:vAlign w:val="center"/>
          </w:tcPr>
          <w:p w:rsidR="00AF1BDF" w:rsidRDefault="00C026CE">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AF1BDF" w:rsidRDefault="00AF1BDF">
            <w:pPr>
              <w:spacing w:after="0"/>
              <w:ind w:left="135"/>
              <w:jc w:val="center"/>
            </w:pPr>
          </w:p>
        </w:tc>
        <w:tc>
          <w:tcPr>
            <w:tcW w:w="1517" w:type="dxa"/>
            <w:tcMar>
              <w:top w:w="50" w:type="dxa"/>
              <w:left w:w="100" w:type="dxa"/>
            </w:tcMar>
            <w:vAlign w:val="center"/>
          </w:tcPr>
          <w:p w:rsidR="00AF1BDF" w:rsidRDefault="00AF1BDF">
            <w:pPr>
              <w:spacing w:after="0"/>
              <w:ind w:left="135"/>
              <w:jc w:val="center"/>
            </w:pPr>
          </w:p>
        </w:tc>
        <w:tc>
          <w:tcPr>
            <w:tcW w:w="1060" w:type="dxa"/>
            <w:tcMar>
              <w:top w:w="50" w:type="dxa"/>
              <w:left w:w="100" w:type="dxa"/>
            </w:tcMar>
            <w:vAlign w:val="center"/>
          </w:tcPr>
          <w:p w:rsidR="00AF1BDF" w:rsidRDefault="00AF1BDF">
            <w:pPr>
              <w:spacing w:after="0"/>
              <w:ind w:left="135"/>
            </w:pPr>
          </w:p>
        </w:tc>
        <w:tc>
          <w:tcPr>
            <w:tcW w:w="1858" w:type="dxa"/>
            <w:tcMar>
              <w:top w:w="50" w:type="dxa"/>
              <w:left w:w="100" w:type="dxa"/>
            </w:tcMar>
            <w:vAlign w:val="center"/>
          </w:tcPr>
          <w:p w:rsidR="00AF1BDF" w:rsidRPr="001774AF" w:rsidRDefault="00C026CE">
            <w:pPr>
              <w:spacing w:after="0"/>
              <w:ind w:left="135"/>
              <w:rPr>
                <w:lang w:val="ru-RU"/>
              </w:rPr>
            </w:pPr>
            <w:r w:rsidRPr="001774AF">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1774AF">
                <w:rPr>
                  <w:rFonts w:ascii="Times New Roman" w:hAnsi="Times New Roman"/>
                  <w:color w:val="0000FF"/>
                  <w:u w:val="single"/>
                  <w:lang w:val="ru-RU"/>
                </w:rPr>
                <w:t>://</w:t>
              </w:r>
              <w:r>
                <w:rPr>
                  <w:rFonts w:ascii="Times New Roman" w:hAnsi="Times New Roman"/>
                  <w:color w:val="0000FF"/>
                  <w:u w:val="single"/>
                </w:rPr>
                <w:t>m</w:t>
              </w:r>
              <w:r w:rsidRPr="001774AF">
                <w:rPr>
                  <w:rFonts w:ascii="Times New Roman" w:hAnsi="Times New Roman"/>
                  <w:color w:val="0000FF"/>
                  <w:u w:val="single"/>
                  <w:lang w:val="ru-RU"/>
                </w:rPr>
                <w:t>.</w:t>
              </w:r>
              <w:r>
                <w:rPr>
                  <w:rFonts w:ascii="Times New Roman" w:hAnsi="Times New Roman"/>
                  <w:color w:val="0000FF"/>
                  <w:u w:val="single"/>
                </w:rPr>
                <w:t>edsoo</w:t>
              </w:r>
              <w:r w:rsidRPr="001774AF">
                <w:rPr>
                  <w:rFonts w:ascii="Times New Roman" w:hAnsi="Times New Roman"/>
                  <w:color w:val="0000FF"/>
                  <w:u w:val="single"/>
                  <w:lang w:val="ru-RU"/>
                </w:rPr>
                <w:t>.</w:t>
              </w:r>
              <w:r>
                <w:rPr>
                  <w:rFonts w:ascii="Times New Roman" w:hAnsi="Times New Roman"/>
                  <w:color w:val="0000FF"/>
                  <w:u w:val="single"/>
                </w:rPr>
                <w:t>ru</w:t>
              </w:r>
              <w:r w:rsidRPr="001774AF">
                <w:rPr>
                  <w:rFonts w:ascii="Times New Roman" w:hAnsi="Times New Roman"/>
                  <w:color w:val="0000FF"/>
                  <w:u w:val="single"/>
                  <w:lang w:val="ru-RU"/>
                </w:rPr>
                <w:t>/76</w:t>
              </w:r>
              <w:r>
                <w:rPr>
                  <w:rFonts w:ascii="Times New Roman" w:hAnsi="Times New Roman"/>
                  <w:color w:val="0000FF"/>
                  <w:u w:val="single"/>
                </w:rPr>
                <w:t>c</w:t>
              </w:r>
              <w:r w:rsidRPr="001774AF">
                <w:rPr>
                  <w:rFonts w:ascii="Times New Roman" w:hAnsi="Times New Roman"/>
                  <w:color w:val="0000FF"/>
                  <w:u w:val="single"/>
                  <w:lang w:val="ru-RU"/>
                </w:rPr>
                <w:t>641</w:t>
              </w:r>
              <w:r>
                <w:rPr>
                  <w:rFonts w:ascii="Times New Roman" w:hAnsi="Times New Roman"/>
                  <w:color w:val="0000FF"/>
                  <w:u w:val="single"/>
                </w:rPr>
                <w:t>a</w:t>
              </w:r>
              <w:r w:rsidRPr="001774AF">
                <w:rPr>
                  <w:rFonts w:ascii="Times New Roman" w:hAnsi="Times New Roman"/>
                  <w:color w:val="0000FF"/>
                  <w:u w:val="single"/>
                  <w:lang w:val="ru-RU"/>
                </w:rPr>
                <w:t>2</w:t>
              </w:r>
            </w:hyperlink>
          </w:p>
        </w:tc>
      </w:tr>
      <w:tr w:rsidR="00AF1BDF" w:rsidRPr="001774AF">
        <w:trPr>
          <w:trHeight w:val="144"/>
          <w:tblCellSpacing w:w="20" w:type="nil"/>
        </w:trPr>
        <w:tc>
          <w:tcPr>
            <w:tcW w:w="420" w:type="dxa"/>
            <w:tcMar>
              <w:top w:w="50" w:type="dxa"/>
              <w:left w:w="100" w:type="dxa"/>
            </w:tcMar>
            <w:vAlign w:val="center"/>
          </w:tcPr>
          <w:p w:rsidR="00AF1BDF" w:rsidRDefault="00C026CE">
            <w:pPr>
              <w:spacing w:after="0"/>
            </w:pPr>
            <w:r>
              <w:rPr>
                <w:rFonts w:ascii="Times New Roman" w:hAnsi="Times New Roman"/>
                <w:color w:val="000000"/>
                <w:sz w:val="24"/>
              </w:rPr>
              <w:t>61</w:t>
            </w:r>
          </w:p>
        </w:tc>
        <w:tc>
          <w:tcPr>
            <w:tcW w:w="3960" w:type="dxa"/>
            <w:tcMar>
              <w:top w:w="50" w:type="dxa"/>
              <w:left w:w="100" w:type="dxa"/>
            </w:tcMar>
            <w:vAlign w:val="center"/>
          </w:tcPr>
          <w:p w:rsidR="00AF1BDF" w:rsidRDefault="00C026CE">
            <w:pPr>
              <w:spacing w:after="0"/>
              <w:ind w:left="135"/>
            </w:pPr>
            <w:r>
              <w:rPr>
                <w:rFonts w:ascii="Times New Roman" w:hAnsi="Times New Roman"/>
                <w:color w:val="000000"/>
                <w:sz w:val="24"/>
              </w:rPr>
              <w:t>Виды путешествий. Круизы</w:t>
            </w:r>
          </w:p>
        </w:tc>
        <w:tc>
          <w:tcPr>
            <w:tcW w:w="728" w:type="dxa"/>
            <w:tcMar>
              <w:top w:w="50" w:type="dxa"/>
              <w:left w:w="100" w:type="dxa"/>
            </w:tcMar>
            <w:vAlign w:val="center"/>
          </w:tcPr>
          <w:p w:rsidR="00AF1BDF" w:rsidRDefault="00C026CE">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AF1BDF" w:rsidRDefault="00AF1BDF">
            <w:pPr>
              <w:spacing w:after="0"/>
              <w:ind w:left="135"/>
              <w:jc w:val="center"/>
            </w:pPr>
          </w:p>
        </w:tc>
        <w:tc>
          <w:tcPr>
            <w:tcW w:w="1517" w:type="dxa"/>
            <w:tcMar>
              <w:top w:w="50" w:type="dxa"/>
              <w:left w:w="100" w:type="dxa"/>
            </w:tcMar>
            <w:vAlign w:val="center"/>
          </w:tcPr>
          <w:p w:rsidR="00AF1BDF" w:rsidRDefault="00AF1BDF">
            <w:pPr>
              <w:spacing w:after="0"/>
              <w:ind w:left="135"/>
              <w:jc w:val="center"/>
            </w:pPr>
          </w:p>
        </w:tc>
        <w:tc>
          <w:tcPr>
            <w:tcW w:w="1060" w:type="dxa"/>
            <w:tcMar>
              <w:top w:w="50" w:type="dxa"/>
              <w:left w:w="100" w:type="dxa"/>
            </w:tcMar>
            <w:vAlign w:val="center"/>
          </w:tcPr>
          <w:p w:rsidR="00AF1BDF" w:rsidRDefault="00AF1BDF">
            <w:pPr>
              <w:spacing w:after="0"/>
              <w:ind w:left="135"/>
            </w:pPr>
          </w:p>
        </w:tc>
        <w:tc>
          <w:tcPr>
            <w:tcW w:w="1858" w:type="dxa"/>
            <w:tcMar>
              <w:top w:w="50" w:type="dxa"/>
              <w:left w:w="100" w:type="dxa"/>
            </w:tcMar>
            <w:vAlign w:val="center"/>
          </w:tcPr>
          <w:p w:rsidR="00AF1BDF" w:rsidRPr="001774AF" w:rsidRDefault="00C026CE">
            <w:pPr>
              <w:spacing w:after="0"/>
              <w:ind w:left="135"/>
              <w:rPr>
                <w:lang w:val="ru-RU"/>
              </w:rPr>
            </w:pPr>
            <w:r w:rsidRPr="001774AF">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1774AF">
                <w:rPr>
                  <w:rFonts w:ascii="Times New Roman" w:hAnsi="Times New Roman"/>
                  <w:color w:val="0000FF"/>
                  <w:u w:val="single"/>
                  <w:lang w:val="ru-RU"/>
                </w:rPr>
                <w:t>://</w:t>
              </w:r>
              <w:r>
                <w:rPr>
                  <w:rFonts w:ascii="Times New Roman" w:hAnsi="Times New Roman"/>
                  <w:color w:val="0000FF"/>
                  <w:u w:val="single"/>
                </w:rPr>
                <w:t>m</w:t>
              </w:r>
              <w:r w:rsidRPr="001774AF">
                <w:rPr>
                  <w:rFonts w:ascii="Times New Roman" w:hAnsi="Times New Roman"/>
                  <w:color w:val="0000FF"/>
                  <w:u w:val="single"/>
                  <w:lang w:val="ru-RU"/>
                </w:rPr>
                <w:t>.</w:t>
              </w:r>
              <w:r>
                <w:rPr>
                  <w:rFonts w:ascii="Times New Roman" w:hAnsi="Times New Roman"/>
                  <w:color w:val="0000FF"/>
                  <w:u w:val="single"/>
                </w:rPr>
                <w:t>edsoo</w:t>
              </w:r>
              <w:r w:rsidRPr="001774AF">
                <w:rPr>
                  <w:rFonts w:ascii="Times New Roman" w:hAnsi="Times New Roman"/>
                  <w:color w:val="0000FF"/>
                  <w:u w:val="single"/>
                  <w:lang w:val="ru-RU"/>
                </w:rPr>
                <w:t>.</w:t>
              </w:r>
              <w:r>
                <w:rPr>
                  <w:rFonts w:ascii="Times New Roman" w:hAnsi="Times New Roman"/>
                  <w:color w:val="0000FF"/>
                  <w:u w:val="single"/>
                </w:rPr>
                <w:t>ru</w:t>
              </w:r>
              <w:r w:rsidRPr="001774AF">
                <w:rPr>
                  <w:rFonts w:ascii="Times New Roman" w:hAnsi="Times New Roman"/>
                  <w:color w:val="0000FF"/>
                  <w:u w:val="single"/>
                  <w:lang w:val="ru-RU"/>
                </w:rPr>
                <w:t>/8330</w:t>
              </w:r>
              <w:r>
                <w:rPr>
                  <w:rFonts w:ascii="Times New Roman" w:hAnsi="Times New Roman"/>
                  <w:color w:val="0000FF"/>
                  <w:u w:val="single"/>
                </w:rPr>
                <w:t>c</w:t>
              </w:r>
              <w:r w:rsidRPr="001774AF">
                <w:rPr>
                  <w:rFonts w:ascii="Times New Roman" w:hAnsi="Times New Roman"/>
                  <w:color w:val="0000FF"/>
                  <w:u w:val="single"/>
                  <w:lang w:val="ru-RU"/>
                </w:rPr>
                <w:t>3</w:t>
              </w:r>
              <w:r>
                <w:rPr>
                  <w:rFonts w:ascii="Times New Roman" w:hAnsi="Times New Roman"/>
                  <w:color w:val="0000FF"/>
                  <w:u w:val="single"/>
                </w:rPr>
                <w:t>a</w:t>
              </w:r>
              <w:r w:rsidRPr="001774AF">
                <w:rPr>
                  <w:rFonts w:ascii="Times New Roman" w:hAnsi="Times New Roman"/>
                  <w:color w:val="0000FF"/>
                  <w:u w:val="single"/>
                  <w:lang w:val="ru-RU"/>
                </w:rPr>
                <w:t>8</w:t>
              </w:r>
            </w:hyperlink>
          </w:p>
        </w:tc>
      </w:tr>
      <w:tr w:rsidR="00AF1BDF" w:rsidRPr="001774AF">
        <w:trPr>
          <w:trHeight w:val="144"/>
          <w:tblCellSpacing w:w="20" w:type="nil"/>
        </w:trPr>
        <w:tc>
          <w:tcPr>
            <w:tcW w:w="420" w:type="dxa"/>
            <w:tcMar>
              <w:top w:w="50" w:type="dxa"/>
              <w:left w:w="100" w:type="dxa"/>
            </w:tcMar>
            <w:vAlign w:val="center"/>
          </w:tcPr>
          <w:p w:rsidR="00AF1BDF" w:rsidRDefault="00C026CE">
            <w:pPr>
              <w:spacing w:after="0"/>
            </w:pPr>
            <w:r>
              <w:rPr>
                <w:rFonts w:ascii="Times New Roman" w:hAnsi="Times New Roman"/>
                <w:color w:val="000000"/>
                <w:sz w:val="24"/>
              </w:rPr>
              <w:t>62</w:t>
            </w:r>
          </w:p>
        </w:tc>
        <w:tc>
          <w:tcPr>
            <w:tcW w:w="3960" w:type="dxa"/>
            <w:tcMar>
              <w:top w:w="50" w:type="dxa"/>
              <w:left w:w="100" w:type="dxa"/>
            </w:tcMar>
            <w:vAlign w:val="center"/>
          </w:tcPr>
          <w:p w:rsidR="00AF1BDF" w:rsidRPr="001774AF" w:rsidRDefault="00C026CE">
            <w:pPr>
              <w:spacing w:after="0"/>
              <w:ind w:left="135"/>
              <w:rPr>
                <w:lang w:val="ru-RU"/>
              </w:rPr>
            </w:pPr>
            <w:r w:rsidRPr="001774AF">
              <w:rPr>
                <w:rFonts w:ascii="Times New Roman" w:hAnsi="Times New Roman"/>
                <w:color w:val="000000"/>
                <w:sz w:val="24"/>
                <w:lang w:val="ru-RU"/>
              </w:rPr>
              <w:t>Обобщение по теме "Туризм. Виды отдыха. Путешествия по России и зарубежным странам"</w:t>
            </w:r>
          </w:p>
        </w:tc>
        <w:tc>
          <w:tcPr>
            <w:tcW w:w="728" w:type="dxa"/>
            <w:tcMar>
              <w:top w:w="50" w:type="dxa"/>
              <w:left w:w="100" w:type="dxa"/>
            </w:tcMar>
            <w:vAlign w:val="center"/>
          </w:tcPr>
          <w:p w:rsidR="00AF1BDF" w:rsidRDefault="00C026CE">
            <w:pPr>
              <w:spacing w:after="0"/>
              <w:ind w:left="135"/>
              <w:jc w:val="center"/>
            </w:pPr>
            <w:r w:rsidRPr="001774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AF1BDF" w:rsidRDefault="00AF1BDF">
            <w:pPr>
              <w:spacing w:after="0"/>
              <w:ind w:left="135"/>
              <w:jc w:val="center"/>
            </w:pPr>
          </w:p>
        </w:tc>
        <w:tc>
          <w:tcPr>
            <w:tcW w:w="1517" w:type="dxa"/>
            <w:tcMar>
              <w:top w:w="50" w:type="dxa"/>
              <w:left w:w="100" w:type="dxa"/>
            </w:tcMar>
            <w:vAlign w:val="center"/>
          </w:tcPr>
          <w:p w:rsidR="00AF1BDF" w:rsidRDefault="00AF1BDF">
            <w:pPr>
              <w:spacing w:after="0"/>
              <w:ind w:left="135"/>
              <w:jc w:val="center"/>
            </w:pPr>
          </w:p>
        </w:tc>
        <w:tc>
          <w:tcPr>
            <w:tcW w:w="1060" w:type="dxa"/>
            <w:tcMar>
              <w:top w:w="50" w:type="dxa"/>
              <w:left w:w="100" w:type="dxa"/>
            </w:tcMar>
            <w:vAlign w:val="center"/>
          </w:tcPr>
          <w:p w:rsidR="00AF1BDF" w:rsidRDefault="00AF1BDF">
            <w:pPr>
              <w:spacing w:after="0"/>
              <w:ind w:left="135"/>
            </w:pPr>
          </w:p>
        </w:tc>
        <w:tc>
          <w:tcPr>
            <w:tcW w:w="1858" w:type="dxa"/>
            <w:tcMar>
              <w:top w:w="50" w:type="dxa"/>
              <w:left w:w="100" w:type="dxa"/>
            </w:tcMar>
            <w:vAlign w:val="center"/>
          </w:tcPr>
          <w:p w:rsidR="00AF1BDF" w:rsidRPr="001774AF" w:rsidRDefault="00C026CE">
            <w:pPr>
              <w:spacing w:after="0"/>
              <w:ind w:left="135"/>
              <w:rPr>
                <w:lang w:val="ru-RU"/>
              </w:rPr>
            </w:pPr>
            <w:r w:rsidRPr="001774AF">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1774AF">
                <w:rPr>
                  <w:rFonts w:ascii="Times New Roman" w:hAnsi="Times New Roman"/>
                  <w:color w:val="0000FF"/>
                  <w:u w:val="single"/>
                  <w:lang w:val="ru-RU"/>
                </w:rPr>
                <w:t>://</w:t>
              </w:r>
              <w:r>
                <w:rPr>
                  <w:rFonts w:ascii="Times New Roman" w:hAnsi="Times New Roman"/>
                  <w:color w:val="0000FF"/>
                  <w:u w:val="single"/>
                </w:rPr>
                <w:t>m</w:t>
              </w:r>
              <w:r w:rsidRPr="001774AF">
                <w:rPr>
                  <w:rFonts w:ascii="Times New Roman" w:hAnsi="Times New Roman"/>
                  <w:color w:val="0000FF"/>
                  <w:u w:val="single"/>
                  <w:lang w:val="ru-RU"/>
                </w:rPr>
                <w:t>.</w:t>
              </w:r>
              <w:r>
                <w:rPr>
                  <w:rFonts w:ascii="Times New Roman" w:hAnsi="Times New Roman"/>
                  <w:color w:val="0000FF"/>
                  <w:u w:val="single"/>
                </w:rPr>
                <w:t>edsoo</w:t>
              </w:r>
              <w:r w:rsidRPr="001774AF">
                <w:rPr>
                  <w:rFonts w:ascii="Times New Roman" w:hAnsi="Times New Roman"/>
                  <w:color w:val="0000FF"/>
                  <w:u w:val="single"/>
                  <w:lang w:val="ru-RU"/>
                </w:rPr>
                <w:t>.</w:t>
              </w:r>
              <w:r>
                <w:rPr>
                  <w:rFonts w:ascii="Times New Roman" w:hAnsi="Times New Roman"/>
                  <w:color w:val="0000FF"/>
                  <w:u w:val="single"/>
                </w:rPr>
                <w:t>ru</w:t>
              </w:r>
              <w:r w:rsidRPr="001774AF">
                <w:rPr>
                  <w:rFonts w:ascii="Times New Roman" w:hAnsi="Times New Roman"/>
                  <w:color w:val="0000FF"/>
                  <w:u w:val="single"/>
                  <w:lang w:val="ru-RU"/>
                </w:rPr>
                <w:t>/1</w:t>
              </w:r>
              <w:r>
                <w:rPr>
                  <w:rFonts w:ascii="Times New Roman" w:hAnsi="Times New Roman"/>
                  <w:color w:val="0000FF"/>
                  <w:u w:val="single"/>
                </w:rPr>
                <w:t>d</w:t>
              </w:r>
              <w:r w:rsidRPr="001774AF">
                <w:rPr>
                  <w:rFonts w:ascii="Times New Roman" w:hAnsi="Times New Roman"/>
                  <w:color w:val="0000FF"/>
                  <w:u w:val="single"/>
                  <w:lang w:val="ru-RU"/>
                </w:rPr>
                <w:t>78</w:t>
              </w:r>
              <w:r>
                <w:rPr>
                  <w:rFonts w:ascii="Times New Roman" w:hAnsi="Times New Roman"/>
                  <w:color w:val="0000FF"/>
                  <w:u w:val="single"/>
                </w:rPr>
                <w:t>d</w:t>
              </w:r>
              <w:r w:rsidRPr="001774AF">
                <w:rPr>
                  <w:rFonts w:ascii="Times New Roman" w:hAnsi="Times New Roman"/>
                  <w:color w:val="0000FF"/>
                  <w:u w:val="single"/>
                  <w:lang w:val="ru-RU"/>
                </w:rPr>
                <w:t>7</w:t>
              </w:r>
              <w:r>
                <w:rPr>
                  <w:rFonts w:ascii="Times New Roman" w:hAnsi="Times New Roman"/>
                  <w:color w:val="0000FF"/>
                  <w:u w:val="single"/>
                </w:rPr>
                <w:t>ab</w:t>
              </w:r>
            </w:hyperlink>
          </w:p>
        </w:tc>
      </w:tr>
      <w:tr w:rsidR="00AF1BDF" w:rsidRPr="001774AF">
        <w:trPr>
          <w:trHeight w:val="144"/>
          <w:tblCellSpacing w:w="20" w:type="nil"/>
        </w:trPr>
        <w:tc>
          <w:tcPr>
            <w:tcW w:w="420" w:type="dxa"/>
            <w:tcMar>
              <w:top w:w="50" w:type="dxa"/>
              <w:left w:w="100" w:type="dxa"/>
            </w:tcMar>
            <w:vAlign w:val="center"/>
          </w:tcPr>
          <w:p w:rsidR="00AF1BDF" w:rsidRDefault="00C026CE">
            <w:pPr>
              <w:spacing w:after="0"/>
            </w:pPr>
            <w:r>
              <w:rPr>
                <w:rFonts w:ascii="Times New Roman" w:hAnsi="Times New Roman"/>
                <w:color w:val="000000"/>
                <w:sz w:val="24"/>
              </w:rPr>
              <w:t>63</w:t>
            </w:r>
          </w:p>
        </w:tc>
        <w:tc>
          <w:tcPr>
            <w:tcW w:w="3960" w:type="dxa"/>
            <w:tcMar>
              <w:top w:w="50" w:type="dxa"/>
              <w:left w:w="100" w:type="dxa"/>
            </w:tcMar>
            <w:vAlign w:val="center"/>
          </w:tcPr>
          <w:p w:rsidR="00AF1BDF" w:rsidRPr="001774AF" w:rsidRDefault="00C026CE">
            <w:pPr>
              <w:spacing w:after="0"/>
              <w:ind w:left="135"/>
              <w:rPr>
                <w:lang w:val="ru-RU"/>
              </w:rPr>
            </w:pPr>
            <w:r w:rsidRPr="001774AF">
              <w:rPr>
                <w:rFonts w:ascii="Times New Roman" w:hAnsi="Times New Roman"/>
                <w:color w:val="000000"/>
                <w:sz w:val="24"/>
                <w:lang w:val="ru-RU"/>
              </w:rPr>
              <w:t xml:space="preserve">Контроль по теме "Туризм. Виды отдыха. Путешествия по России и </w:t>
            </w:r>
            <w:r w:rsidRPr="001774AF">
              <w:rPr>
                <w:rFonts w:ascii="Times New Roman" w:hAnsi="Times New Roman"/>
                <w:color w:val="000000"/>
                <w:sz w:val="24"/>
                <w:lang w:val="ru-RU"/>
              </w:rPr>
              <w:lastRenderedPageBreak/>
              <w:t>зарубежным странам"</w:t>
            </w:r>
          </w:p>
        </w:tc>
        <w:tc>
          <w:tcPr>
            <w:tcW w:w="728" w:type="dxa"/>
            <w:tcMar>
              <w:top w:w="50" w:type="dxa"/>
              <w:left w:w="100" w:type="dxa"/>
            </w:tcMar>
            <w:vAlign w:val="center"/>
          </w:tcPr>
          <w:p w:rsidR="00AF1BDF" w:rsidRDefault="00C026CE">
            <w:pPr>
              <w:spacing w:after="0"/>
              <w:ind w:left="135"/>
              <w:jc w:val="center"/>
            </w:pPr>
            <w:r w:rsidRPr="001774A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10" w:type="dxa"/>
            <w:tcMar>
              <w:top w:w="50" w:type="dxa"/>
              <w:left w:w="100" w:type="dxa"/>
            </w:tcMar>
            <w:vAlign w:val="center"/>
          </w:tcPr>
          <w:p w:rsidR="00AF1BDF" w:rsidRDefault="00C026CE">
            <w:pPr>
              <w:spacing w:after="0"/>
              <w:ind w:left="135"/>
              <w:jc w:val="center"/>
            </w:pPr>
            <w:r>
              <w:rPr>
                <w:rFonts w:ascii="Times New Roman" w:hAnsi="Times New Roman"/>
                <w:color w:val="000000"/>
                <w:sz w:val="24"/>
              </w:rPr>
              <w:t xml:space="preserve"> 1 </w:t>
            </w:r>
          </w:p>
        </w:tc>
        <w:tc>
          <w:tcPr>
            <w:tcW w:w="1517" w:type="dxa"/>
            <w:tcMar>
              <w:top w:w="50" w:type="dxa"/>
              <w:left w:w="100" w:type="dxa"/>
            </w:tcMar>
            <w:vAlign w:val="center"/>
          </w:tcPr>
          <w:p w:rsidR="00AF1BDF" w:rsidRDefault="00AF1BDF">
            <w:pPr>
              <w:spacing w:after="0"/>
              <w:ind w:left="135"/>
              <w:jc w:val="center"/>
            </w:pPr>
          </w:p>
        </w:tc>
        <w:tc>
          <w:tcPr>
            <w:tcW w:w="1060" w:type="dxa"/>
            <w:tcMar>
              <w:top w:w="50" w:type="dxa"/>
              <w:left w:w="100" w:type="dxa"/>
            </w:tcMar>
            <w:vAlign w:val="center"/>
          </w:tcPr>
          <w:p w:rsidR="00AF1BDF" w:rsidRDefault="00AF1BDF">
            <w:pPr>
              <w:spacing w:after="0"/>
              <w:ind w:left="135"/>
            </w:pPr>
          </w:p>
        </w:tc>
        <w:tc>
          <w:tcPr>
            <w:tcW w:w="1858" w:type="dxa"/>
            <w:tcMar>
              <w:top w:w="50" w:type="dxa"/>
              <w:left w:w="100" w:type="dxa"/>
            </w:tcMar>
            <w:vAlign w:val="center"/>
          </w:tcPr>
          <w:p w:rsidR="00AF1BDF" w:rsidRPr="001774AF" w:rsidRDefault="00C026CE">
            <w:pPr>
              <w:spacing w:after="0"/>
              <w:ind w:left="135"/>
              <w:rPr>
                <w:lang w:val="ru-RU"/>
              </w:rPr>
            </w:pPr>
            <w:r w:rsidRPr="001774AF">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1774AF">
                <w:rPr>
                  <w:rFonts w:ascii="Times New Roman" w:hAnsi="Times New Roman"/>
                  <w:color w:val="0000FF"/>
                  <w:u w:val="single"/>
                  <w:lang w:val="ru-RU"/>
                </w:rPr>
                <w:t>://</w:t>
              </w:r>
              <w:r>
                <w:rPr>
                  <w:rFonts w:ascii="Times New Roman" w:hAnsi="Times New Roman"/>
                  <w:color w:val="0000FF"/>
                  <w:u w:val="single"/>
                </w:rPr>
                <w:t>m</w:t>
              </w:r>
              <w:r w:rsidRPr="001774AF">
                <w:rPr>
                  <w:rFonts w:ascii="Times New Roman" w:hAnsi="Times New Roman"/>
                  <w:color w:val="0000FF"/>
                  <w:u w:val="single"/>
                  <w:lang w:val="ru-RU"/>
                </w:rPr>
                <w:t>.</w:t>
              </w:r>
              <w:r>
                <w:rPr>
                  <w:rFonts w:ascii="Times New Roman" w:hAnsi="Times New Roman"/>
                  <w:color w:val="0000FF"/>
                  <w:u w:val="single"/>
                </w:rPr>
                <w:t>edsoo</w:t>
              </w:r>
              <w:r w:rsidRPr="001774AF">
                <w:rPr>
                  <w:rFonts w:ascii="Times New Roman" w:hAnsi="Times New Roman"/>
                  <w:color w:val="0000FF"/>
                  <w:u w:val="single"/>
                  <w:lang w:val="ru-RU"/>
                </w:rPr>
                <w:t>.</w:t>
              </w:r>
              <w:r>
                <w:rPr>
                  <w:rFonts w:ascii="Times New Roman" w:hAnsi="Times New Roman"/>
                  <w:color w:val="0000FF"/>
                  <w:u w:val="single"/>
                </w:rPr>
                <w:t>ru</w:t>
              </w:r>
              <w:r w:rsidRPr="001774AF">
                <w:rPr>
                  <w:rFonts w:ascii="Times New Roman" w:hAnsi="Times New Roman"/>
                  <w:color w:val="0000FF"/>
                  <w:u w:val="single"/>
                  <w:lang w:val="ru-RU"/>
                </w:rPr>
                <w:t>/91737089</w:t>
              </w:r>
            </w:hyperlink>
          </w:p>
        </w:tc>
      </w:tr>
      <w:tr w:rsidR="00AF1BDF" w:rsidRPr="001774AF">
        <w:trPr>
          <w:trHeight w:val="144"/>
          <w:tblCellSpacing w:w="20" w:type="nil"/>
        </w:trPr>
        <w:tc>
          <w:tcPr>
            <w:tcW w:w="420" w:type="dxa"/>
            <w:tcMar>
              <w:top w:w="50" w:type="dxa"/>
              <w:left w:w="100" w:type="dxa"/>
            </w:tcMar>
            <w:vAlign w:val="center"/>
          </w:tcPr>
          <w:p w:rsidR="00AF1BDF" w:rsidRDefault="00C026CE">
            <w:pPr>
              <w:spacing w:after="0"/>
            </w:pPr>
            <w:r>
              <w:rPr>
                <w:rFonts w:ascii="Times New Roman" w:hAnsi="Times New Roman"/>
                <w:color w:val="000000"/>
                <w:sz w:val="24"/>
              </w:rPr>
              <w:lastRenderedPageBreak/>
              <w:t>64</w:t>
            </w:r>
          </w:p>
        </w:tc>
        <w:tc>
          <w:tcPr>
            <w:tcW w:w="3960" w:type="dxa"/>
            <w:tcMar>
              <w:top w:w="50" w:type="dxa"/>
              <w:left w:w="100" w:type="dxa"/>
            </w:tcMar>
            <w:vAlign w:val="center"/>
          </w:tcPr>
          <w:p w:rsidR="00AF1BDF" w:rsidRPr="001774AF" w:rsidRDefault="00C026CE">
            <w:pPr>
              <w:spacing w:after="0"/>
              <w:ind w:left="135"/>
              <w:rPr>
                <w:lang w:val="ru-RU"/>
              </w:rPr>
            </w:pPr>
            <w:r w:rsidRPr="001774AF">
              <w:rPr>
                <w:rFonts w:ascii="Times New Roman" w:hAnsi="Times New Roman"/>
                <w:color w:val="000000"/>
                <w:sz w:val="24"/>
                <w:lang w:val="ru-RU"/>
              </w:rPr>
              <w:t>Защита окружающей среды. Борьба с мусором</w:t>
            </w:r>
          </w:p>
        </w:tc>
        <w:tc>
          <w:tcPr>
            <w:tcW w:w="728" w:type="dxa"/>
            <w:tcMar>
              <w:top w:w="50" w:type="dxa"/>
              <w:left w:w="100" w:type="dxa"/>
            </w:tcMar>
            <w:vAlign w:val="center"/>
          </w:tcPr>
          <w:p w:rsidR="00AF1BDF" w:rsidRDefault="00C026CE">
            <w:pPr>
              <w:spacing w:after="0"/>
              <w:ind w:left="135"/>
              <w:jc w:val="center"/>
            </w:pPr>
            <w:r w:rsidRPr="001774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AF1BDF" w:rsidRDefault="00AF1BDF">
            <w:pPr>
              <w:spacing w:after="0"/>
              <w:ind w:left="135"/>
              <w:jc w:val="center"/>
            </w:pPr>
          </w:p>
        </w:tc>
        <w:tc>
          <w:tcPr>
            <w:tcW w:w="1517" w:type="dxa"/>
            <w:tcMar>
              <w:top w:w="50" w:type="dxa"/>
              <w:left w:w="100" w:type="dxa"/>
            </w:tcMar>
            <w:vAlign w:val="center"/>
          </w:tcPr>
          <w:p w:rsidR="00AF1BDF" w:rsidRDefault="00AF1BDF">
            <w:pPr>
              <w:spacing w:after="0"/>
              <w:ind w:left="135"/>
              <w:jc w:val="center"/>
            </w:pPr>
          </w:p>
        </w:tc>
        <w:tc>
          <w:tcPr>
            <w:tcW w:w="1060" w:type="dxa"/>
            <w:tcMar>
              <w:top w:w="50" w:type="dxa"/>
              <w:left w:w="100" w:type="dxa"/>
            </w:tcMar>
            <w:vAlign w:val="center"/>
          </w:tcPr>
          <w:p w:rsidR="00AF1BDF" w:rsidRDefault="00AF1BDF">
            <w:pPr>
              <w:spacing w:after="0"/>
              <w:ind w:left="135"/>
            </w:pPr>
          </w:p>
        </w:tc>
        <w:tc>
          <w:tcPr>
            <w:tcW w:w="1858" w:type="dxa"/>
            <w:tcMar>
              <w:top w:w="50" w:type="dxa"/>
              <w:left w:w="100" w:type="dxa"/>
            </w:tcMar>
            <w:vAlign w:val="center"/>
          </w:tcPr>
          <w:p w:rsidR="00AF1BDF" w:rsidRPr="001774AF" w:rsidRDefault="00C026CE">
            <w:pPr>
              <w:spacing w:after="0"/>
              <w:ind w:left="135"/>
              <w:rPr>
                <w:lang w:val="ru-RU"/>
              </w:rPr>
            </w:pPr>
            <w:r w:rsidRPr="001774AF">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1774AF">
                <w:rPr>
                  <w:rFonts w:ascii="Times New Roman" w:hAnsi="Times New Roman"/>
                  <w:color w:val="0000FF"/>
                  <w:u w:val="single"/>
                  <w:lang w:val="ru-RU"/>
                </w:rPr>
                <w:t>://</w:t>
              </w:r>
              <w:r>
                <w:rPr>
                  <w:rFonts w:ascii="Times New Roman" w:hAnsi="Times New Roman"/>
                  <w:color w:val="0000FF"/>
                  <w:u w:val="single"/>
                </w:rPr>
                <w:t>m</w:t>
              </w:r>
              <w:r w:rsidRPr="001774AF">
                <w:rPr>
                  <w:rFonts w:ascii="Times New Roman" w:hAnsi="Times New Roman"/>
                  <w:color w:val="0000FF"/>
                  <w:u w:val="single"/>
                  <w:lang w:val="ru-RU"/>
                </w:rPr>
                <w:t>.</w:t>
              </w:r>
              <w:r>
                <w:rPr>
                  <w:rFonts w:ascii="Times New Roman" w:hAnsi="Times New Roman"/>
                  <w:color w:val="0000FF"/>
                  <w:u w:val="single"/>
                </w:rPr>
                <w:t>edsoo</w:t>
              </w:r>
              <w:r w:rsidRPr="001774AF">
                <w:rPr>
                  <w:rFonts w:ascii="Times New Roman" w:hAnsi="Times New Roman"/>
                  <w:color w:val="0000FF"/>
                  <w:u w:val="single"/>
                  <w:lang w:val="ru-RU"/>
                </w:rPr>
                <w:t>.</w:t>
              </w:r>
              <w:r>
                <w:rPr>
                  <w:rFonts w:ascii="Times New Roman" w:hAnsi="Times New Roman"/>
                  <w:color w:val="0000FF"/>
                  <w:u w:val="single"/>
                </w:rPr>
                <w:t>ru</w:t>
              </w:r>
              <w:r w:rsidRPr="001774AF">
                <w:rPr>
                  <w:rFonts w:ascii="Times New Roman" w:hAnsi="Times New Roman"/>
                  <w:color w:val="0000FF"/>
                  <w:u w:val="single"/>
                  <w:lang w:val="ru-RU"/>
                </w:rPr>
                <w:t>/</w:t>
              </w:r>
              <w:r>
                <w:rPr>
                  <w:rFonts w:ascii="Times New Roman" w:hAnsi="Times New Roman"/>
                  <w:color w:val="0000FF"/>
                  <w:u w:val="single"/>
                </w:rPr>
                <w:t>b</w:t>
              </w:r>
              <w:r w:rsidRPr="001774AF">
                <w:rPr>
                  <w:rFonts w:ascii="Times New Roman" w:hAnsi="Times New Roman"/>
                  <w:color w:val="0000FF"/>
                  <w:u w:val="single"/>
                  <w:lang w:val="ru-RU"/>
                </w:rPr>
                <w:t>7</w:t>
              </w:r>
              <w:r>
                <w:rPr>
                  <w:rFonts w:ascii="Times New Roman" w:hAnsi="Times New Roman"/>
                  <w:color w:val="0000FF"/>
                  <w:u w:val="single"/>
                </w:rPr>
                <w:t>d</w:t>
              </w:r>
              <w:r w:rsidRPr="001774AF">
                <w:rPr>
                  <w:rFonts w:ascii="Times New Roman" w:hAnsi="Times New Roman"/>
                  <w:color w:val="0000FF"/>
                  <w:u w:val="single"/>
                  <w:lang w:val="ru-RU"/>
                </w:rPr>
                <w:t>04800</w:t>
              </w:r>
            </w:hyperlink>
          </w:p>
        </w:tc>
      </w:tr>
      <w:tr w:rsidR="00AF1BDF" w:rsidRPr="001774AF">
        <w:trPr>
          <w:trHeight w:val="144"/>
          <w:tblCellSpacing w:w="20" w:type="nil"/>
        </w:trPr>
        <w:tc>
          <w:tcPr>
            <w:tcW w:w="420" w:type="dxa"/>
            <w:tcMar>
              <w:top w:w="50" w:type="dxa"/>
              <w:left w:w="100" w:type="dxa"/>
            </w:tcMar>
            <w:vAlign w:val="center"/>
          </w:tcPr>
          <w:p w:rsidR="00AF1BDF" w:rsidRDefault="00C026CE">
            <w:pPr>
              <w:spacing w:after="0"/>
            </w:pPr>
            <w:r>
              <w:rPr>
                <w:rFonts w:ascii="Times New Roman" w:hAnsi="Times New Roman"/>
                <w:color w:val="000000"/>
                <w:sz w:val="24"/>
              </w:rPr>
              <w:t>65</w:t>
            </w:r>
          </w:p>
        </w:tc>
        <w:tc>
          <w:tcPr>
            <w:tcW w:w="3960" w:type="dxa"/>
            <w:tcMar>
              <w:top w:w="50" w:type="dxa"/>
              <w:left w:w="100" w:type="dxa"/>
            </w:tcMar>
            <w:vAlign w:val="center"/>
          </w:tcPr>
          <w:p w:rsidR="00AF1BDF" w:rsidRPr="001774AF" w:rsidRDefault="00C026CE">
            <w:pPr>
              <w:spacing w:after="0"/>
              <w:ind w:left="135"/>
              <w:rPr>
                <w:lang w:val="ru-RU"/>
              </w:rPr>
            </w:pPr>
            <w:r w:rsidRPr="001774AF">
              <w:rPr>
                <w:rFonts w:ascii="Times New Roman" w:hAnsi="Times New Roman"/>
                <w:color w:val="000000"/>
                <w:sz w:val="24"/>
                <w:lang w:val="ru-RU"/>
              </w:rPr>
              <w:t>Загрязнение окружающей среды: загрязнение воды, воздуха, почвы</w:t>
            </w:r>
          </w:p>
        </w:tc>
        <w:tc>
          <w:tcPr>
            <w:tcW w:w="728" w:type="dxa"/>
            <w:tcMar>
              <w:top w:w="50" w:type="dxa"/>
              <w:left w:w="100" w:type="dxa"/>
            </w:tcMar>
            <w:vAlign w:val="center"/>
          </w:tcPr>
          <w:p w:rsidR="00AF1BDF" w:rsidRDefault="00C026CE">
            <w:pPr>
              <w:spacing w:after="0"/>
              <w:ind w:left="135"/>
              <w:jc w:val="center"/>
            </w:pPr>
            <w:r w:rsidRPr="001774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AF1BDF" w:rsidRDefault="00AF1BDF">
            <w:pPr>
              <w:spacing w:after="0"/>
              <w:ind w:left="135"/>
              <w:jc w:val="center"/>
            </w:pPr>
          </w:p>
        </w:tc>
        <w:tc>
          <w:tcPr>
            <w:tcW w:w="1517" w:type="dxa"/>
            <w:tcMar>
              <w:top w:w="50" w:type="dxa"/>
              <w:left w:w="100" w:type="dxa"/>
            </w:tcMar>
            <w:vAlign w:val="center"/>
          </w:tcPr>
          <w:p w:rsidR="00AF1BDF" w:rsidRDefault="00AF1BDF">
            <w:pPr>
              <w:spacing w:after="0"/>
              <w:ind w:left="135"/>
              <w:jc w:val="center"/>
            </w:pPr>
          </w:p>
        </w:tc>
        <w:tc>
          <w:tcPr>
            <w:tcW w:w="1060" w:type="dxa"/>
            <w:tcMar>
              <w:top w:w="50" w:type="dxa"/>
              <w:left w:w="100" w:type="dxa"/>
            </w:tcMar>
            <w:vAlign w:val="center"/>
          </w:tcPr>
          <w:p w:rsidR="00AF1BDF" w:rsidRDefault="00AF1BDF">
            <w:pPr>
              <w:spacing w:after="0"/>
              <w:ind w:left="135"/>
            </w:pPr>
          </w:p>
        </w:tc>
        <w:tc>
          <w:tcPr>
            <w:tcW w:w="1858" w:type="dxa"/>
            <w:tcMar>
              <w:top w:w="50" w:type="dxa"/>
              <w:left w:w="100" w:type="dxa"/>
            </w:tcMar>
            <w:vAlign w:val="center"/>
          </w:tcPr>
          <w:p w:rsidR="00AF1BDF" w:rsidRPr="001774AF" w:rsidRDefault="00C026CE">
            <w:pPr>
              <w:spacing w:after="0"/>
              <w:ind w:left="135"/>
              <w:rPr>
                <w:lang w:val="ru-RU"/>
              </w:rPr>
            </w:pPr>
            <w:r w:rsidRPr="001774AF">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1774AF">
                <w:rPr>
                  <w:rFonts w:ascii="Times New Roman" w:hAnsi="Times New Roman"/>
                  <w:color w:val="0000FF"/>
                  <w:u w:val="single"/>
                  <w:lang w:val="ru-RU"/>
                </w:rPr>
                <w:t>://</w:t>
              </w:r>
              <w:r>
                <w:rPr>
                  <w:rFonts w:ascii="Times New Roman" w:hAnsi="Times New Roman"/>
                  <w:color w:val="0000FF"/>
                  <w:u w:val="single"/>
                </w:rPr>
                <w:t>m</w:t>
              </w:r>
              <w:r w:rsidRPr="001774AF">
                <w:rPr>
                  <w:rFonts w:ascii="Times New Roman" w:hAnsi="Times New Roman"/>
                  <w:color w:val="0000FF"/>
                  <w:u w:val="single"/>
                  <w:lang w:val="ru-RU"/>
                </w:rPr>
                <w:t>.</w:t>
              </w:r>
              <w:r>
                <w:rPr>
                  <w:rFonts w:ascii="Times New Roman" w:hAnsi="Times New Roman"/>
                  <w:color w:val="0000FF"/>
                  <w:u w:val="single"/>
                </w:rPr>
                <w:t>edsoo</w:t>
              </w:r>
              <w:r w:rsidRPr="001774AF">
                <w:rPr>
                  <w:rFonts w:ascii="Times New Roman" w:hAnsi="Times New Roman"/>
                  <w:color w:val="0000FF"/>
                  <w:u w:val="single"/>
                  <w:lang w:val="ru-RU"/>
                </w:rPr>
                <w:t>.</w:t>
              </w:r>
              <w:r>
                <w:rPr>
                  <w:rFonts w:ascii="Times New Roman" w:hAnsi="Times New Roman"/>
                  <w:color w:val="0000FF"/>
                  <w:u w:val="single"/>
                </w:rPr>
                <w:t>ru</w:t>
              </w:r>
              <w:r w:rsidRPr="001774AF">
                <w:rPr>
                  <w:rFonts w:ascii="Times New Roman" w:hAnsi="Times New Roman"/>
                  <w:color w:val="0000FF"/>
                  <w:u w:val="single"/>
                  <w:lang w:val="ru-RU"/>
                </w:rPr>
                <w:t>/</w:t>
              </w:r>
              <w:r>
                <w:rPr>
                  <w:rFonts w:ascii="Times New Roman" w:hAnsi="Times New Roman"/>
                  <w:color w:val="0000FF"/>
                  <w:u w:val="single"/>
                </w:rPr>
                <w:t>d</w:t>
              </w:r>
              <w:r w:rsidRPr="001774AF">
                <w:rPr>
                  <w:rFonts w:ascii="Times New Roman" w:hAnsi="Times New Roman"/>
                  <w:color w:val="0000FF"/>
                  <w:u w:val="single"/>
                  <w:lang w:val="ru-RU"/>
                </w:rPr>
                <w:t>4341</w:t>
              </w:r>
              <w:r>
                <w:rPr>
                  <w:rFonts w:ascii="Times New Roman" w:hAnsi="Times New Roman"/>
                  <w:color w:val="0000FF"/>
                  <w:u w:val="single"/>
                </w:rPr>
                <w:t>c</w:t>
              </w:r>
              <w:r w:rsidRPr="001774AF">
                <w:rPr>
                  <w:rFonts w:ascii="Times New Roman" w:hAnsi="Times New Roman"/>
                  <w:color w:val="0000FF"/>
                  <w:u w:val="single"/>
                  <w:lang w:val="ru-RU"/>
                </w:rPr>
                <w:t>8</w:t>
              </w:r>
              <w:r>
                <w:rPr>
                  <w:rFonts w:ascii="Times New Roman" w:hAnsi="Times New Roman"/>
                  <w:color w:val="0000FF"/>
                  <w:u w:val="single"/>
                </w:rPr>
                <w:t>c</w:t>
              </w:r>
            </w:hyperlink>
          </w:p>
        </w:tc>
      </w:tr>
      <w:tr w:rsidR="00AF1BDF" w:rsidRPr="001774AF">
        <w:trPr>
          <w:trHeight w:val="144"/>
          <w:tblCellSpacing w:w="20" w:type="nil"/>
        </w:trPr>
        <w:tc>
          <w:tcPr>
            <w:tcW w:w="420" w:type="dxa"/>
            <w:tcMar>
              <w:top w:w="50" w:type="dxa"/>
              <w:left w:w="100" w:type="dxa"/>
            </w:tcMar>
            <w:vAlign w:val="center"/>
          </w:tcPr>
          <w:p w:rsidR="00AF1BDF" w:rsidRDefault="00C026CE">
            <w:pPr>
              <w:spacing w:after="0"/>
            </w:pPr>
            <w:r>
              <w:rPr>
                <w:rFonts w:ascii="Times New Roman" w:hAnsi="Times New Roman"/>
                <w:color w:val="000000"/>
                <w:sz w:val="24"/>
              </w:rPr>
              <w:t>66</w:t>
            </w:r>
          </w:p>
        </w:tc>
        <w:tc>
          <w:tcPr>
            <w:tcW w:w="3960" w:type="dxa"/>
            <w:tcMar>
              <w:top w:w="50" w:type="dxa"/>
              <w:left w:w="100" w:type="dxa"/>
            </w:tcMar>
            <w:vAlign w:val="center"/>
          </w:tcPr>
          <w:p w:rsidR="00AF1BDF" w:rsidRDefault="00C026CE">
            <w:pPr>
              <w:spacing w:after="0"/>
              <w:ind w:left="135"/>
            </w:pPr>
            <w:r w:rsidRPr="001774AF">
              <w:rPr>
                <w:rFonts w:ascii="Times New Roman" w:hAnsi="Times New Roman"/>
                <w:color w:val="000000"/>
                <w:sz w:val="24"/>
                <w:lang w:val="ru-RU"/>
              </w:rPr>
              <w:t xml:space="preserve">Защита окружающей среды. Исчезающие выды животных. </w:t>
            </w:r>
            <w:r>
              <w:rPr>
                <w:rFonts w:ascii="Times New Roman" w:hAnsi="Times New Roman"/>
                <w:color w:val="000000"/>
                <w:sz w:val="24"/>
              </w:rPr>
              <w:t>Охрана</w:t>
            </w:r>
          </w:p>
        </w:tc>
        <w:tc>
          <w:tcPr>
            <w:tcW w:w="728" w:type="dxa"/>
            <w:tcMar>
              <w:top w:w="50" w:type="dxa"/>
              <w:left w:w="100" w:type="dxa"/>
            </w:tcMar>
            <w:vAlign w:val="center"/>
          </w:tcPr>
          <w:p w:rsidR="00AF1BDF" w:rsidRDefault="00C026CE">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AF1BDF" w:rsidRDefault="00AF1BDF">
            <w:pPr>
              <w:spacing w:after="0"/>
              <w:ind w:left="135"/>
              <w:jc w:val="center"/>
            </w:pPr>
          </w:p>
        </w:tc>
        <w:tc>
          <w:tcPr>
            <w:tcW w:w="1517" w:type="dxa"/>
            <w:tcMar>
              <w:top w:w="50" w:type="dxa"/>
              <w:left w:w="100" w:type="dxa"/>
            </w:tcMar>
            <w:vAlign w:val="center"/>
          </w:tcPr>
          <w:p w:rsidR="00AF1BDF" w:rsidRDefault="00AF1BDF">
            <w:pPr>
              <w:spacing w:after="0"/>
              <w:ind w:left="135"/>
              <w:jc w:val="center"/>
            </w:pPr>
          </w:p>
        </w:tc>
        <w:tc>
          <w:tcPr>
            <w:tcW w:w="1060" w:type="dxa"/>
            <w:tcMar>
              <w:top w:w="50" w:type="dxa"/>
              <w:left w:w="100" w:type="dxa"/>
            </w:tcMar>
            <w:vAlign w:val="center"/>
          </w:tcPr>
          <w:p w:rsidR="00AF1BDF" w:rsidRDefault="00AF1BDF">
            <w:pPr>
              <w:spacing w:after="0"/>
              <w:ind w:left="135"/>
            </w:pPr>
          </w:p>
        </w:tc>
        <w:tc>
          <w:tcPr>
            <w:tcW w:w="1858" w:type="dxa"/>
            <w:tcMar>
              <w:top w:w="50" w:type="dxa"/>
              <w:left w:w="100" w:type="dxa"/>
            </w:tcMar>
            <w:vAlign w:val="center"/>
          </w:tcPr>
          <w:p w:rsidR="00AF1BDF" w:rsidRPr="001774AF" w:rsidRDefault="00C026CE">
            <w:pPr>
              <w:spacing w:after="0"/>
              <w:ind w:left="135"/>
              <w:rPr>
                <w:lang w:val="ru-RU"/>
              </w:rPr>
            </w:pPr>
            <w:r w:rsidRPr="001774AF">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1774AF">
                <w:rPr>
                  <w:rFonts w:ascii="Times New Roman" w:hAnsi="Times New Roman"/>
                  <w:color w:val="0000FF"/>
                  <w:u w:val="single"/>
                  <w:lang w:val="ru-RU"/>
                </w:rPr>
                <w:t>://</w:t>
              </w:r>
              <w:r>
                <w:rPr>
                  <w:rFonts w:ascii="Times New Roman" w:hAnsi="Times New Roman"/>
                  <w:color w:val="0000FF"/>
                  <w:u w:val="single"/>
                </w:rPr>
                <w:t>m</w:t>
              </w:r>
              <w:r w:rsidRPr="001774AF">
                <w:rPr>
                  <w:rFonts w:ascii="Times New Roman" w:hAnsi="Times New Roman"/>
                  <w:color w:val="0000FF"/>
                  <w:u w:val="single"/>
                  <w:lang w:val="ru-RU"/>
                </w:rPr>
                <w:t>.</w:t>
              </w:r>
              <w:r>
                <w:rPr>
                  <w:rFonts w:ascii="Times New Roman" w:hAnsi="Times New Roman"/>
                  <w:color w:val="0000FF"/>
                  <w:u w:val="single"/>
                </w:rPr>
                <w:t>edsoo</w:t>
              </w:r>
              <w:r w:rsidRPr="001774AF">
                <w:rPr>
                  <w:rFonts w:ascii="Times New Roman" w:hAnsi="Times New Roman"/>
                  <w:color w:val="0000FF"/>
                  <w:u w:val="single"/>
                  <w:lang w:val="ru-RU"/>
                </w:rPr>
                <w:t>.</w:t>
              </w:r>
              <w:r>
                <w:rPr>
                  <w:rFonts w:ascii="Times New Roman" w:hAnsi="Times New Roman"/>
                  <w:color w:val="0000FF"/>
                  <w:u w:val="single"/>
                </w:rPr>
                <w:t>ru</w:t>
              </w:r>
              <w:r w:rsidRPr="001774AF">
                <w:rPr>
                  <w:rFonts w:ascii="Times New Roman" w:hAnsi="Times New Roman"/>
                  <w:color w:val="0000FF"/>
                  <w:u w:val="single"/>
                  <w:lang w:val="ru-RU"/>
                </w:rPr>
                <w:t>/</w:t>
              </w:r>
              <w:r>
                <w:rPr>
                  <w:rFonts w:ascii="Times New Roman" w:hAnsi="Times New Roman"/>
                  <w:color w:val="0000FF"/>
                  <w:u w:val="single"/>
                </w:rPr>
                <w:t>f</w:t>
              </w:r>
              <w:r w:rsidRPr="001774AF">
                <w:rPr>
                  <w:rFonts w:ascii="Times New Roman" w:hAnsi="Times New Roman"/>
                  <w:color w:val="0000FF"/>
                  <w:u w:val="single"/>
                  <w:lang w:val="ru-RU"/>
                </w:rPr>
                <w:t>6</w:t>
              </w:r>
              <w:r>
                <w:rPr>
                  <w:rFonts w:ascii="Times New Roman" w:hAnsi="Times New Roman"/>
                  <w:color w:val="0000FF"/>
                  <w:u w:val="single"/>
                </w:rPr>
                <w:t>c</w:t>
              </w:r>
              <w:r w:rsidRPr="001774AF">
                <w:rPr>
                  <w:rFonts w:ascii="Times New Roman" w:hAnsi="Times New Roman"/>
                  <w:color w:val="0000FF"/>
                  <w:u w:val="single"/>
                  <w:lang w:val="ru-RU"/>
                </w:rPr>
                <w:t>50</w:t>
              </w:r>
              <w:r>
                <w:rPr>
                  <w:rFonts w:ascii="Times New Roman" w:hAnsi="Times New Roman"/>
                  <w:color w:val="0000FF"/>
                  <w:u w:val="single"/>
                </w:rPr>
                <w:t>ebb</w:t>
              </w:r>
            </w:hyperlink>
          </w:p>
        </w:tc>
      </w:tr>
      <w:tr w:rsidR="00AF1BDF" w:rsidRPr="001774AF">
        <w:trPr>
          <w:trHeight w:val="144"/>
          <w:tblCellSpacing w:w="20" w:type="nil"/>
        </w:trPr>
        <w:tc>
          <w:tcPr>
            <w:tcW w:w="420" w:type="dxa"/>
            <w:tcMar>
              <w:top w:w="50" w:type="dxa"/>
              <w:left w:w="100" w:type="dxa"/>
            </w:tcMar>
            <w:vAlign w:val="center"/>
          </w:tcPr>
          <w:p w:rsidR="00AF1BDF" w:rsidRDefault="00C026CE">
            <w:pPr>
              <w:spacing w:after="0"/>
            </w:pPr>
            <w:r>
              <w:rPr>
                <w:rFonts w:ascii="Times New Roman" w:hAnsi="Times New Roman"/>
                <w:color w:val="000000"/>
                <w:sz w:val="24"/>
              </w:rPr>
              <w:t>67</w:t>
            </w:r>
          </w:p>
        </w:tc>
        <w:tc>
          <w:tcPr>
            <w:tcW w:w="3960" w:type="dxa"/>
            <w:tcMar>
              <w:top w:w="50" w:type="dxa"/>
              <w:left w:w="100" w:type="dxa"/>
            </w:tcMar>
            <w:vAlign w:val="center"/>
          </w:tcPr>
          <w:p w:rsidR="00AF1BDF" w:rsidRDefault="00C026CE">
            <w:pPr>
              <w:spacing w:after="0"/>
              <w:ind w:left="135"/>
            </w:pPr>
            <w:r w:rsidRPr="001774AF">
              <w:rPr>
                <w:rFonts w:ascii="Times New Roman" w:hAnsi="Times New Roman"/>
                <w:color w:val="000000"/>
                <w:sz w:val="24"/>
                <w:lang w:val="ru-RU"/>
              </w:rPr>
              <w:t xml:space="preserve">Защита окружающей среды. Борьба с отходами. </w:t>
            </w:r>
            <w:r>
              <w:rPr>
                <w:rFonts w:ascii="Times New Roman" w:hAnsi="Times New Roman"/>
                <w:color w:val="000000"/>
                <w:sz w:val="24"/>
              </w:rPr>
              <w:t>Переработка</w:t>
            </w:r>
          </w:p>
        </w:tc>
        <w:tc>
          <w:tcPr>
            <w:tcW w:w="728" w:type="dxa"/>
            <w:tcMar>
              <w:top w:w="50" w:type="dxa"/>
              <w:left w:w="100" w:type="dxa"/>
            </w:tcMar>
            <w:vAlign w:val="center"/>
          </w:tcPr>
          <w:p w:rsidR="00AF1BDF" w:rsidRDefault="00C026CE">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AF1BDF" w:rsidRDefault="00AF1BDF">
            <w:pPr>
              <w:spacing w:after="0"/>
              <w:ind w:left="135"/>
              <w:jc w:val="center"/>
            </w:pPr>
          </w:p>
        </w:tc>
        <w:tc>
          <w:tcPr>
            <w:tcW w:w="1517" w:type="dxa"/>
            <w:tcMar>
              <w:top w:w="50" w:type="dxa"/>
              <w:left w:w="100" w:type="dxa"/>
            </w:tcMar>
            <w:vAlign w:val="center"/>
          </w:tcPr>
          <w:p w:rsidR="00AF1BDF" w:rsidRDefault="00AF1BDF">
            <w:pPr>
              <w:spacing w:after="0"/>
              <w:ind w:left="135"/>
              <w:jc w:val="center"/>
            </w:pPr>
          </w:p>
        </w:tc>
        <w:tc>
          <w:tcPr>
            <w:tcW w:w="1060" w:type="dxa"/>
            <w:tcMar>
              <w:top w:w="50" w:type="dxa"/>
              <w:left w:w="100" w:type="dxa"/>
            </w:tcMar>
            <w:vAlign w:val="center"/>
          </w:tcPr>
          <w:p w:rsidR="00AF1BDF" w:rsidRDefault="00AF1BDF">
            <w:pPr>
              <w:spacing w:after="0"/>
              <w:ind w:left="135"/>
            </w:pPr>
          </w:p>
        </w:tc>
        <w:tc>
          <w:tcPr>
            <w:tcW w:w="1858" w:type="dxa"/>
            <w:tcMar>
              <w:top w:w="50" w:type="dxa"/>
              <w:left w:w="100" w:type="dxa"/>
            </w:tcMar>
            <w:vAlign w:val="center"/>
          </w:tcPr>
          <w:p w:rsidR="00AF1BDF" w:rsidRPr="001774AF" w:rsidRDefault="00C026CE">
            <w:pPr>
              <w:spacing w:after="0"/>
              <w:ind w:left="135"/>
              <w:rPr>
                <w:lang w:val="ru-RU"/>
              </w:rPr>
            </w:pPr>
            <w:r w:rsidRPr="001774AF">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1774AF">
                <w:rPr>
                  <w:rFonts w:ascii="Times New Roman" w:hAnsi="Times New Roman"/>
                  <w:color w:val="0000FF"/>
                  <w:u w:val="single"/>
                  <w:lang w:val="ru-RU"/>
                </w:rPr>
                <w:t>://</w:t>
              </w:r>
              <w:r>
                <w:rPr>
                  <w:rFonts w:ascii="Times New Roman" w:hAnsi="Times New Roman"/>
                  <w:color w:val="0000FF"/>
                  <w:u w:val="single"/>
                </w:rPr>
                <w:t>m</w:t>
              </w:r>
              <w:r w:rsidRPr="001774AF">
                <w:rPr>
                  <w:rFonts w:ascii="Times New Roman" w:hAnsi="Times New Roman"/>
                  <w:color w:val="0000FF"/>
                  <w:u w:val="single"/>
                  <w:lang w:val="ru-RU"/>
                </w:rPr>
                <w:t>.</w:t>
              </w:r>
              <w:r>
                <w:rPr>
                  <w:rFonts w:ascii="Times New Roman" w:hAnsi="Times New Roman"/>
                  <w:color w:val="0000FF"/>
                  <w:u w:val="single"/>
                </w:rPr>
                <w:t>edsoo</w:t>
              </w:r>
              <w:r w:rsidRPr="001774AF">
                <w:rPr>
                  <w:rFonts w:ascii="Times New Roman" w:hAnsi="Times New Roman"/>
                  <w:color w:val="0000FF"/>
                  <w:u w:val="single"/>
                  <w:lang w:val="ru-RU"/>
                </w:rPr>
                <w:t>.</w:t>
              </w:r>
              <w:r>
                <w:rPr>
                  <w:rFonts w:ascii="Times New Roman" w:hAnsi="Times New Roman"/>
                  <w:color w:val="0000FF"/>
                  <w:u w:val="single"/>
                </w:rPr>
                <w:t>ru</w:t>
              </w:r>
              <w:r w:rsidRPr="001774AF">
                <w:rPr>
                  <w:rFonts w:ascii="Times New Roman" w:hAnsi="Times New Roman"/>
                  <w:color w:val="0000FF"/>
                  <w:u w:val="single"/>
                  <w:lang w:val="ru-RU"/>
                </w:rPr>
                <w:t>/69369</w:t>
              </w:r>
              <w:r>
                <w:rPr>
                  <w:rFonts w:ascii="Times New Roman" w:hAnsi="Times New Roman"/>
                  <w:color w:val="0000FF"/>
                  <w:u w:val="single"/>
                </w:rPr>
                <w:t>b</w:t>
              </w:r>
              <w:r w:rsidRPr="001774AF">
                <w:rPr>
                  <w:rFonts w:ascii="Times New Roman" w:hAnsi="Times New Roman"/>
                  <w:color w:val="0000FF"/>
                  <w:u w:val="single"/>
                  <w:lang w:val="ru-RU"/>
                </w:rPr>
                <w:t>0</w:t>
              </w:r>
              <w:r>
                <w:rPr>
                  <w:rFonts w:ascii="Times New Roman" w:hAnsi="Times New Roman"/>
                  <w:color w:val="0000FF"/>
                  <w:u w:val="single"/>
                </w:rPr>
                <w:t>a</w:t>
              </w:r>
            </w:hyperlink>
          </w:p>
        </w:tc>
      </w:tr>
      <w:tr w:rsidR="00AF1BDF" w:rsidRPr="001774AF">
        <w:trPr>
          <w:trHeight w:val="144"/>
          <w:tblCellSpacing w:w="20" w:type="nil"/>
        </w:trPr>
        <w:tc>
          <w:tcPr>
            <w:tcW w:w="420" w:type="dxa"/>
            <w:tcMar>
              <w:top w:w="50" w:type="dxa"/>
              <w:left w:w="100" w:type="dxa"/>
            </w:tcMar>
            <w:vAlign w:val="center"/>
          </w:tcPr>
          <w:p w:rsidR="00AF1BDF" w:rsidRDefault="00C026CE">
            <w:pPr>
              <w:spacing w:after="0"/>
            </w:pPr>
            <w:r>
              <w:rPr>
                <w:rFonts w:ascii="Times New Roman" w:hAnsi="Times New Roman"/>
                <w:color w:val="000000"/>
                <w:sz w:val="24"/>
              </w:rPr>
              <w:t>68</w:t>
            </w:r>
          </w:p>
        </w:tc>
        <w:tc>
          <w:tcPr>
            <w:tcW w:w="3960" w:type="dxa"/>
            <w:tcMar>
              <w:top w:w="50" w:type="dxa"/>
              <w:left w:w="100" w:type="dxa"/>
            </w:tcMar>
            <w:vAlign w:val="center"/>
          </w:tcPr>
          <w:p w:rsidR="00AF1BDF" w:rsidRPr="001774AF" w:rsidRDefault="00C026CE">
            <w:pPr>
              <w:spacing w:after="0"/>
              <w:ind w:left="135"/>
              <w:rPr>
                <w:lang w:val="ru-RU"/>
              </w:rPr>
            </w:pPr>
            <w:r w:rsidRPr="001774AF">
              <w:rPr>
                <w:rFonts w:ascii="Times New Roman" w:hAnsi="Times New Roman"/>
                <w:color w:val="000000"/>
                <w:sz w:val="24"/>
                <w:lang w:val="ru-RU"/>
              </w:rPr>
              <w:t>Проблемы экологии. Причины и последствия изменения климата</w:t>
            </w:r>
          </w:p>
        </w:tc>
        <w:tc>
          <w:tcPr>
            <w:tcW w:w="728" w:type="dxa"/>
            <w:tcMar>
              <w:top w:w="50" w:type="dxa"/>
              <w:left w:w="100" w:type="dxa"/>
            </w:tcMar>
            <w:vAlign w:val="center"/>
          </w:tcPr>
          <w:p w:rsidR="00AF1BDF" w:rsidRDefault="00C026CE">
            <w:pPr>
              <w:spacing w:after="0"/>
              <w:ind w:left="135"/>
              <w:jc w:val="center"/>
            </w:pPr>
            <w:r w:rsidRPr="001774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AF1BDF" w:rsidRDefault="00AF1BDF">
            <w:pPr>
              <w:spacing w:after="0"/>
              <w:ind w:left="135"/>
              <w:jc w:val="center"/>
            </w:pPr>
          </w:p>
        </w:tc>
        <w:tc>
          <w:tcPr>
            <w:tcW w:w="1517" w:type="dxa"/>
            <w:tcMar>
              <w:top w:w="50" w:type="dxa"/>
              <w:left w:w="100" w:type="dxa"/>
            </w:tcMar>
            <w:vAlign w:val="center"/>
          </w:tcPr>
          <w:p w:rsidR="00AF1BDF" w:rsidRDefault="00AF1BDF">
            <w:pPr>
              <w:spacing w:after="0"/>
              <w:ind w:left="135"/>
              <w:jc w:val="center"/>
            </w:pPr>
          </w:p>
        </w:tc>
        <w:tc>
          <w:tcPr>
            <w:tcW w:w="1060" w:type="dxa"/>
            <w:tcMar>
              <w:top w:w="50" w:type="dxa"/>
              <w:left w:w="100" w:type="dxa"/>
            </w:tcMar>
            <w:vAlign w:val="center"/>
          </w:tcPr>
          <w:p w:rsidR="00AF1BDF" w:rsidRDefault="00AF1BDF">
            <w:pPr>
              <w:spacing w:after="0"/>
              <w:ind w:left="135"/>
            </w:pPr>
          </w:p>
        </w:tc>
        <w:tc>
          <w:tcPr>
            <w:tcW w:w="1858" w:type="dxa"/>
            <w:tcMar>
              <w:top w:w="50" w:type="dxa"/>
              <w:left w:w="100" w:type="dxa"/>
            </w:tcMar>
            <w:vAlign w:val="center"/>
          </w:tcPr>
          <w:p w:rsidR="00AF1BDF" w:rsidRPr="001774AF" w:rsidRDefault="00C026CE">
            <w:pPr>
              <w:spacing w:after="0"/>
              <w:ind w:left="135"/>
              <w:rPr>
                <w:lang w:val="ru-RU"/>
              </w:rPr>
            </w:pPr>
            <w:r w:rsidRPr="001774AF">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1774AF">
                <w:rPr>
                  <w:rFonts w:ascii="Times New Roman" w:hAnsi="Times New Roman"/>
                  <w:color w:val="0000FF"/>
                  <w:u w:val="single"/>
                  <w:lang w:val="ru-RU"/>
                </w:rPr>
                <w:t>://</w:t>
              </w:r>
              <w:r>
                <w:rPr>
                  <w:rFonts w:ascii="Times New Roman" w:hAnsi="Times New Roman"/>
                  <w:color w:val="0000FF"/>
                  <w:u w:val="single"/>
                </w:rPr>
                <w:t>m</w:t>
              </w:r>
              <w:r w:rsidRPr="001774AF">
                <w:rPr>
                  <w:rFonts w:ascii="Times New Roman" w:hAnsi="Times New Roman"/>
                  <w:color w:val="0000FF"/>
                  <w:u w:val="single"/>
                  <w:lang w:val="ru-RU"/>
                </w:rPr>
                <w:t>.</w:t>
              </w:r>
              <w:r>
                <w:rPr>
                  <w:rFonts w:ascii="Times New Roman" w:hAnsi="Times New Roman"/>
                  <w:color w:val="0000FF"/>
                  <w:u w:val="single"/>
                </w:rPr>
                <w:t>edsoo</w:t>
              </w:r>
              <w:r w:rsidRPr="001774AF">
                <w:rPr>
                  <w:rFonts w:ascii="Times New Roman" w:hAnsi="Times New Roman"/>
                  <w:color w:val="0000FF"/>
                  <w:u w:val="single"/>
                  <w:lang w:val="ru-RU"/>
                </w:rPr>
                <w:t>.</w:t>
              </w:r>
              <w:r>
                <w:rPr>
                  <w:rFonts w:ascii="Times New Roman" w:hAnsi="Times New Roman"/>
                  <w:color w:val="0000FF"/>
                  <w:u w:val="single"/>
                </w:rPr>
                <w:t>ru</w:t>
              </w:r>
              <w:r w:rsidRPr="001774AF">
                <w:rPr>
                  <w:rFonts w:ascii="Times New Roman" w:hAnsi="Times New Roman"/>
                  <w:color w:val="0000FF"/>
                  <w:u w:val="single"/>
                  <w:lang w:val="ru-RU"/>
                </w:rPr>
                <w:t>/</w:t>
              </w:r>
              <w:r>
                <w:rPr>
                  <w:rFonts w:ascii="Times New Roman" w:hAnsi="Times New Roman"/>
                  <w:color w:val="0000FF"/>
                  <w:u w:val="single"/>
                </w:rPr>
                <w:t>f</w:t>
              </w:r>
              <w:r w:rsidRPr="001774AF">
                <w:rPr>
                  <w:rFonts w:ascii="Times New Roman" w:hAnsi="Times New Roman"/>
                  <w:color w:val="0000FF"/>
                  <w:u w:val="single"/>
                  <w:lang w:val="ru-RU"/>
                </w:rPr>
                <w:t>45</w:t>
              </w:r>
              <w:r>
                <w:rPr>
                  <w:rFonts w:ascii="Times New Roman" w:hAnsi="Times New Roman"/>
                  <w:color w:val="0000FF"/>
                  <w:u w:val="single"/>
                </w:rPr>
                <w:t>f</w:t>
              </w:r>
              <w:r w:rsidRPr="001774AF">
                <w:rPr>
                  <w:rFonts w:ascii="Times New Roman" w:hAnsi="Times New Roman"/>
                  <w:color w:val="0000FF"/>
                  <w:u w:val="single"/>
                  <w:lang w:val="ru-RU"/>
                </w:rPr>
                <w:t>07</w:t>
              </w:r>
              <w:r>
                <w:rPr>
                  <w:rFonts w:ascii="Times New Roman" w:hAnsi="Times New Roman"/>
                  <w:color w:val="0000FF"/>
                  <w:u w:val="single"/>
                </w:rPr>
                <w:t>b</w:t>
              </w:r>
              <w:r w:rsidRPr="001774AF">
                <w:rPr>
                  <w:rFonts w:ascii="Times New Roman" w:hAnsi="Times New Roman"/>
                  <w:color w:val="0000FF"/>
                  <w:u w:val="single"/>
                  <w:lang w:val="ru-RU"/>
                </w:rPr>
                <w:t>8</w:t>
              </w:r>
            </w:hyperlink>
          </w:p>
        </w:tc>
      </w:tr>
      <w:tr w:rsidR="00AF1BDF">
        <w:trPr>
          <w:trHeight w:val="144"/>
          <w:tblCellSpacing w:w="20" w:type="nil"/>
        </w:trPr>
        <w:tc>
          <w:tcPr>
            <w:tcW w:w="420" w:type="dxa"/>
            <w:tcMar>
              <w:top w:w="50" w:type="dxa"/>
              <w:left w:w="100" w:type="dxa"/>
            </w:tcMar>
            <w:vAlign w:val="center"/>
          </w:tcPr>
          <w:p w:rsidR="00AF1BDF" w:rsidRDefault="00C026CE">
            <w:pPr>
              <w:spacing w:after="0"/>
            </w:pPr>
            <w:r>
              <w:rPr>
                <w:rFonts w:ascii="Times New Roman" w:hAnsi="Times New Roman"/>
                <w:color w:val="000000"/>
                <w:sz w:val="24"/>
              </w:rPr>
              <w:t>69</w:t>
            </w:r>
          </w:p>
        </w:tc>
        <w:tc>
          <w:tcPr>
            <w:tcW w:w="3960" w:type="dxa"/>
            <w:tcMar>
              <w:top w:w="50" w:type="dxa"/>
              <w:left w:w="100" w:type="dxa"/>
            </w:tcMar>
            <w:vAlign w:val="center"/>
          </w:tcPr>
          <w:p w:rsidR="00AF1BDF" w:rsidRPr="001774AF" w:rsidRDefault="00C026CE">
            <w:pPr>
              <w:spacing w:after="0"/>
              <w:ind w:left="135"/>
              <w:rPr>
                <w:lang w:val="ru-RU"/>
              </w:rPr>
            </w:pPr>
            <w:r w:rsidRPr="001774AF">
              <w:rPr>
                <w:rFonts w:ascii="Times New Roman" w:hAnsi="Times New Roman"/>
                <w:color w:val="000000"/>
                <w:sz w:val="24"/>
                <w:lang w:val="ru-RU"/>
              </w:rPr>
              <w:t>Проблемы экологии. Причины и последствия изменения климата</w:t>
            </w:r>
          </w:p>
        </w:tc>
        <w:tc>
          <w:tcPr>
            <w:tcW w:w="728" w:type="dxa"/>
            <w:tcMar>
              <w:top w:w="50" w:type="dxa"/>
              <w:left w:w="100" w:type="dxa"/>
            </w:tcMar>
            <w:vAlign w:val="center"/>
          </w:tcPr>
          <w:p w:rsidR="00AF1BDF" w:rsidRDefault="00C026CE">
            <w:pPr>
              <w:spacing w:after="0"/>
              <w:ind w:left="135"/>
              <w:jc w:val="center"/>
            </w:pPr>
            <w:r w:rsidRPr="001774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AF1BDF" w:rsidRDefault="00AF1BDF">
            <w:pPr>
              <w:spacing w:after="0"/>
              <w:ind w:left="135"/>
              <w:jc w:val="center"/>
            </w:pPr>
          </w:p>
        </w:tc>
        <w:tc>
          <w:tcPr>
            <w:tcW w:w="1517" w:type="dxa"/>
            <w:tcMar>
              <w:top w:w="50" w:type="dxa"/>
              <w:left w:w="100" w:type="dxa"/>
            </w:tcMar>
            <w:vAlign w:val="center"/>
          </w:tcPr>
          <w:p w:rsidR="00AF1BDF" w:rsidRDefault="00AF1BDF">
            <w:pPr>
              <w:spacing w:after="0"/>
              <w:ind w:left="135"/>
              <w:jc w:val="center"/>
            </w:pPr>
          </w:p>
        </w:tc>
        <w:tc>
          <w:tcPr>
            <w:tcW w:w="1060" w:type="dxa"/>
            <w:tcMar>
              <w:top w:w="50" w:type="dxa"/>
              <w:left w:w="100" w:type="dxa"/>
            </w:tcMar>
            <w:vAlign w:val="center"/>
          </w:tcPr>
          <w:p w:rsidR="00AF1BDF" w:rsidRDefault="00AF1BDF">
            <w:pPr>
              <w:spacing w:after="0"/>
              <w:ind w:left="135"/>
            </w:pPr>
          </w:p>
        </w:tc>
        <w:tc>
          <w:tcPr>
            <w:tcW w:w="1858" w:type="dxa"/>
            <w:tcMar>
              <w:top w:w="50" w:type="dxa"/>
              <w:left w:w="100" w:type="dxa"/>
            </w:tcMar>
            <w:vAlign w:val="center"/>
          </w:tcPr>
          <w:p w:rsidR="00AF1BDF" w:rsidRDefault="00AF1BDF">
            <w:pPr>
              <w:spacing w:after="0"/>
              <w:ind w:left="135"/>
            </w:pPr>
          </w:p>
        </w:tc>
      </w:tr>
      <w:tr w:rsidR="00AF1BDF" w:rsidRPr="001774AF">
        <w:trPr>
          <w:trHeight w:val="144"/>
          <w:tblCellSpacing w:w="20" w:type="nil"/>
        </w:trPr>
        <w:tc>
          <w:tcPr>
            <w:tcW w:w="420" w:type="dxa"/>
            <w:tcMar>
              <w:top w:w="50" w:type="dxa"/>
              <w:left w:w="100" w:type="dxa"/>
            </w:tcMar>
            <w:vAlign w:val="center"/>
          </w:tcPr>
          <w:p w:rsidR="00AF1BDF" w:rsidRDefault="00C026CE">
            <w:pPr>
              <w:spacing w:after="0"/>
            </w:pPr>
            <w:r>
              <w:rPr>
                <w:rFonts w:ascii="Times New Roman" w:hAnsi="Times New Roman"/>
                <w:color w:val="000000"/>
                <w:sz w:val="24"/>
              </w:rPr>
              <w:t>70</w:t>
            </w:r>
          </w:p>
        </w:tc>
        <w:tc>
          <w:tcPr>
            <w:tcW w:w="3960" w:type="dxa"/>
            <w:tcMar>
              <w:top w:w="50" w:type="dxa"/>
              <w:left w:w="100" w:type="dxa"/>
            </w:tcMar>
            <w:vAlign w:val="center"/>
          </w:tcPr>
          <w:p w:rsidR="00AF1BDF" w:rsidRPr="001774AF" w:rsidRDefault="00C026CE">
            <w:pPr>
              <w:spacing w:after="0"/>
              <w:ind w:left="135"/>
              <w:rPr>
                <w:lang w:val="ru-RU"/>
              </w:rPr>
            </w:pPr>
            <w:r w:rsidRPr="001774AF">
              <w:rPr>
                <w:rFonts w:ascii="Times New Roman" w:hAnsi="Times New Roman"/>
                <w:color w:val="000000"/>
                <w:sz w:val="24"/>
                <w:lang w:val="ru-RU"/>
              </w:rPr>
              <w:t>Городские условия проживания. Плюсы и минусы</w:t>
            </w:r>
          </w:p>
        </w:tc>
        <w:tc>
          <w:tcPr>
            <w:tcW w:w="728" w:type="dxa"/>
            <w:tcMar>
              <w:top w:w="50" w:type="dxa"/>
              <w:left w:w="100" w:type="dxa"/>
            </w:tcMar>
            <w:vAlign w:val="center"/>
          </w:tcPr>
          <w:p w:rsidR="00AF1BDF" w:rsidRDefault="00C026CE">
            <w:pPr>
              <w:spacing w:after="0"/>
              <w:ind w:left="135"/>
              <w:jc w:val="center"/>
            </w:pPr>
            <w:r w:rsidRPr="001774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AF1BDF" w:rsidRDefault="00AF1BDF">
            <w:pPr>
              <w:spacing w:after="0"/>
              <w:ind w:left="135"/>
              <w:jc w:val="center"/>
            </w:pPr>
          </w:p>
        </w:tc>
        <w:tc>
          <w:tcPr>
            <w:tcW w:w="1517" w:type="dxa"/>
            <w:tcMar>
              <w:top w:w="50" w:type="dxa"/>
              <w:left w:w="100" w:type="dxa"/>
            </w:tcMar>
            <w:vAlign w:val="center"/>
          </w:tcPr>
          <w:p w:rsidR="00AF1BDF" w:rsidRDefault="00AF1BDF">
            <w:pPr>
              <w:spacing w:after="0"/>
              <w:ind w:left="135"/>
              <w:jc w:val="center"/>
            </w:pPr>
          </w:p>
        </w:tc>
        <w:tc>
          <w:tcPr>
            <w:tcW w:w="1060" w:type="dxa"/>
            <w:tcMar>
              <w:top w:w="50" w:type="dxa"/>
              <w:left w:w="100" w:type="dxa"/>
            </w:tcMar>
            <w:vAlign w:val="center"/>
          </w:tcPr>
          <w:p w:rsidR="00AF1BDF" w:rsidRDefault="00AF1BDF">
            <w:pPr>
              <w:spacing w:after="0"/>
              <w:ind w:left="135"/>
            </w:pPr>
          </w:p>
        </w:tc>
        <w:tc>
          <w:tcPr>
            <w:tcW w:w="1858" w:type="dxa"/>
            <w:tcMar>
              <w:top w:w="50" w:type="dxa"/>
              <w:left w:w="100" w:type="dxa"/>
            </w:tcMar>
            <w:vAlign w:val="center"/>
          </w:tcPr>
          <w:p w:rsidR="00AF1BDF" w:rsidRPr="001774AF" w:rsidRDefault="00C026CE">
            <w:pPr>
              <w:spacing w:after="0"/>
              <w:ind w:left="135"/>
              <w:rPr>
                <w:lang w:val="ru-RU"/>
              </w:rPr>
            </w:pPr>
            <w:r w:rsidRPr="001774AF">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1774AF">
                <w:rPr>
                  <w:rFonts w:ascii="Times New Roman" w:hAnsi="Times New Roman"/>
                  <w:color w:val="0000FF"/>
                  <w:u w:val="single"/>
                  <w:lang w:val="ru-RU"/>
                </w:rPr>
                <w:t>://</w:t>
              </w:r>
              <w:r>
                <w:rPr>
                  <w:rFonts w:ascii="Times New Roman" w:hAnsi="Times New Roman"/>
                  <w:color w:val="0000FF"/>
                  <w:u w:val="single"/>
                </w:rPr>
                <w:t>m</w:t>
              </w:r>
              <w:r w:rsidRPr="001774AF">
                <w:rPr>
                  <w:rFonts w:ascii="Times New Roman" w:hAnsi="Times New Roman"/>
                  <w:color w:val="0000FF"/>
                  <w:u w:val="single"/>
                  <w:lang w:val="ru-RU"/>
                </w:rPr>
                <w:t>.</w:t>
              </w:r>
              <w:r>
                <w:rPr>
                  <w:rFonts w:ascii="Times New Roman" w:hAnsi="Times New Roman"/>
                  <w:color w:val="0000FF"/>
                  <w:u w:val="single"/>
                </w:rPr>
                <w:t>edsoo</w:t>
              </w:r>
              <w:r w:rsidRPr="001774AF">
                <w:rPr>
                  <w:rFonts w:ascii="Times New Roman" w:hAnsi="Times New Roman"/>
                  <w:color w:val="0000FF"/>
                  <w:u w:val="single"/>
                  <w:lang w:val="ru-RU"/>
                </w:rPr>
                <w:t>.</w:t>
              </w:r>
              <w:r>
                <w:rPr>
                  <w:rFonts w:ascii="Times New Roman" w:hAnsi="Times New Roman"/>
                  <w:color w:val="0000FF"/>
                  <w:u w:val="single"/>
                </w:rPr>
                <w:t>ru</w:t>
              </w:r>
              <w:r w:rsidRPr="001774AF">
                <w:rPr>
                  <w:rFonts w:ascii="Times New Roman" w:hAnsi="Times New Roman"/>
                  <w:color w:val="0000FF"/>
                  <w:u w:val="single"/>
                  <w:lang w:val="ru-RU"/>
                </w:rPr>
                <w:t>/3</w:t>
              </w:r>
              <w:r>
                <w:rPr>
                  <w:rFonts w:ascii="Times New Roman" w:hAnsi="Times New Roman"/>
                  <w:color w:val="0000FF"/>
                  <w:u w:val="single"/>
                </w:rPr>
                <w:t>b</w:t>
              </w:r>
              <w:r w:rsidRPr="001774AF">
                <w:rPr>
                  <w:rFonts w:ascii="Times New Roman" w:hAnsi="Times New Roman"/>
                  <w:color w:val="0000FF"/>
                  <w:u w:val="single"/>
                  <w:lang w:val="ru-RU"/>
                </w:rPr>
                <w:t>7</w:t>
              </w:r>
              <w:r>
                <w:rPr>
                  <w:rFonts w:ascii="Times New Roman" w:hAnsi="Times New Roman"/>
                  <w:color w:val="0000FF"/>
                  <w:u w:val="single"/>
                </w:rPr>
                <w:t>fc</w:t>
              </w:r>
              <w:r w:rsidRPr="001774AF">
                <w:rPr>
                  <w:rFonts w:ascii="Times New Roman" w:hAnsi="Times New Roman"/>
                  <w:color w:val="0000FF"/>
                  <w:u w:val="single"/>
                  <w:lang w:val="ru-RU"/>
                </w:rPr>
                <w:t>9</w:t>
              </w:r>
              <w:r>
                <w:rPr>
                  <w:rFonts w:ascii="Times New Roman" w:hAnsi="Times New Roman"/>
                  <w:color w:val="0000FF"/>
                  <w:u w:val="single"/>
                </w:rPr>
                <w:t>bb</w:t>
              </w:r>
            </w:hyperlink>
          </w:p>
        </w:tc>
      </w:tr>
      <w:tr w:rsidR="00AF1BDF" w:rsidRPr="001774AF">
        <w:trPr>
          <w:trHeight w:val="144"/>
          <w:tblCellSpacing w:w="20" w:type="nil"/>
        </w:trPr>
        <w:tc>
          <w:tcPr>
            <w:tcW w:w="420" w:type="dxa"/>
            <w:tcMar>
              <w:top w:w="50" w:type="dxa"/>
              <w:left w:w="100" w:type="dxa"/>
            </w:tcMar>
            <w:vAlign w:val="center"/>
          </w:tcPr>
          <w:p w:rsidR="00AF1BDF" w:rsidRDefault="00C026CE">
            <w:pPr>
              <w:spacing w:after="0"/>
            </w:pPr>
            <w:r>
              <w:rPr>
                <w:rFonts w:ascii="Times New Roman" w:hAnsi="Times New Roman"/>
                <w:color w:val="000000"/>
                <w:sz w:val="24"/>
              </w:rPr>
              <w:t>71</w:t>
            </w:r>
          </w:p>
        </w:tc>
        <w:tc>
          <w:tcPr>
            <w:tcW w:w="3960" w:type="dxa"/>
            <w:tcMar>
              <w:top w:w="50" w:type="dxa"/>
              <w:left w:w="100" w:type="dxa"/>
            </w:tcMar>
            <w:vAlign w:val="center"/>
          </w:tcPr>
          <w:p w:rsidR="00AF1BDF" w:rsidRDefault="00C026CE">
            <w:pPr>
              <w:spacing w:after="0"/>
              <w:ind w:left="135"/>
            </w:pPr>
            <w:r>
              <w:rPr>
                <w:rFonts w:ascii="Times New Roman" w:hAnsi="Times New Roman"/>
                <w:color w:val="000000"/>
                <w:sz w:val="24"/>
              </w:rPr>
              <w:t>Природа. Флора и фауна</w:t>
            </w:r>
          </w:p>
        </w:tc>
        <w:tc>
          <w:tcPr>
            <w:tcW w:w="728" w:type="dxa"/>
            <w:tcMar>
              <w:top w:w="50" w:type="dxa"/>
              <w:left w:w="100" w:type="dxa"/>
            </w:tcMar>
            <w:vAlign w:val="center"/>
          </w:tcPr>
          <w:p w:rsidR="00AF1BDF" w:rsidRDefault="00C026CE">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AF1BDF" w:rsidRDefault="00AF1BDF">
            <w:pPr>
              <w:spacing w:after="0"/>
              <w:ind w:left="135"/>
              <w:jc w:val="center"/>
            </w:pPr>
          </w:p>
        </w:tc>
        <w:tc>
          <w:tcPr>
            <w:tcW w:w="1517" w:type="dxa"/>
            <w:tcMar>
              <w:top w:w="50" w:type="dxa"/>
              <w:left w:w="100" w:type="dxa"/>
            </w:tcMar>
            <w:vAlign w:val="center"/>
          </w:tcPr>
          <w:p w:rsidR="00AF1BDF" w:rsidRDefault="00AF1BDF">
            <w:pPr>
              <w:spacing w:after="0"/>
              <w:ind w:left="135"/>
              <w:jc w:val="center"/>
            </w:pPr>
          </w:p>
        </w:tc>
        <w:tc>
          <w:tcPr>
            <w:tcW w:w="1060" w:type="dxa"/>
            <w:tcMar>
              <w:top w:w="50" w:type="dxa"/>
              <w:left w:w="100" w:type="dxa"/>
            </w:tcMar>
            <w:vAlign w:val="center"/>
          </w:tcPr>
          <w:p w:rsidR="00AF1BDF" w:rsidRDefault="00AF1BDF">
            <w:pPr>
              <w:spacing w:after="0"/>
              <w:ind w:left="135"/>
            </w:pPr>
          </w:p>
        </w:tc>
        <w:tc>
          <w:tcPr>
            <w:tcW w:w="1858" w:type="dxa"/>
            <w:tcMar>
              <w:top w:w="50" w:type="dxa"/>
              <w:left w:w="100" w:type="dxa"/>
            </w:tcMar>
            <w:vAlign w:val="center"/>
          </w:tcPr>
          <w:p w:rsidR="00AF1BDF" w:rsidRPr="001774AF" w:rsidRDefault="00C026CE">
            <w:pPr>
              <w:spacing w:after="0"/>
              <w:ind w:left="135"/>
              <w:rPr>
                <w:lang w:val="ru-RU"/>
              </w:rPr>
            </w:pPr>
            <w:r w:rsidRPr="001774AF">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1774AF">
                <w:rPr>
                  <w:rFonts w:ascii="Times New Roman" w:hAnsi="Times New Roman"/>
                  <w:color w:val="0000FF"/>
                  <w:u w:val="single"/>
                  <w:lang w:val="ru-RU"/>
                </w:rPr>
                <w:t>://</w:t>
              </w:r>
              <w:r>
                <w:rPr>
                  <w:rFonts w:ascii="Times New Roman" w:hAnsi="Times New Roman"/>
                  <w:color w:val="0000FF"/>
                  <w:u w:val="single"/>
                </w:rPr>
                <w:t>m</w:t>
              </w:r>
              <w:r w:rsidRPr="001774AF">
                <w:rPr>
                  <w:rFonts w:ascii="Times New Roman" w:hAnsi="Times New Roman"/>
                  <w:color w:val="0000FF"/>
                  <w:u w:val="single"/>
                  <w:lang w:val="ru-RU"/>
                </w:rPr>
                <w:t>.</w:t>
              </w:r>
              <w:r>
                <w:rPr>
                  <w:rFonts w:ascii="Times New Roman" w:hAnsi="Times New Roman"/>
                  <w:color w:val="0000FF"/>
                  <w:u w:val="single"/>
                </w:rPr>
                <w:t>edsoo</w:t>
              </w:r>
              <w:r w:rsidRPr="001774AF">
                <w:rPr>
                  <w:rFonts w:ascii="Times New Roman" w:hAnsi="Times New Roman"/>
                  <w:color w:val="0000FF"/>
                  <w:u w:val="single"/>
                  <w:lang w:val="ru-RU"/>
                </w:rPr>
                <w:t>.</w:t>
              </w:r>
              <w:r>
                <w:rPr>
                  <w:rFonts w:ascii="Times New Roman" w:hAnsi="Times New Roman"/>
                  <w:color w:val="0000FF"/>
                  <w:u w:val="single"/>
                </w:rPr>
                <w:t>ru</w:t>
              </w:r>
              <w:r w:rsidRPr="001774AF">
                <w:rPr>
                  <w:rFonts w:ascii="Times New Roman" w:hAnsi="Times New Roman"/>
                  <w:color w:val="0000FF"/>
                  <w:u w:val="single"/>
                  <w:lang w:val="ru-RU"/>
                </w:rPr>
                <w:t>/4</w:t>
              </w:r>
              <w:r>
                <w:rPr>
                  <w:rFonts w:ascii="Times New Roman" w:hAnsi="Times New Roman"/>
                  <w:color w:val="0000FF"/>
                  <w:u w:val="single"/>
                </w:rPr>
                <w:t>c</w:t>
              </w:r>
              <w:r w:rsidRPr="001774AF">
                <w:rPr>
                  <w:rFonts w:ascii="Times New Roman" w:hAnsi="Times New Roman"/>
                  <w:color w:val="0000FF"/>
                  <w:u w:val="single"/>
                  <w:lang w:val="ru-RU"/>
                </w:rPr>
                <w:t>0245</w:t>
              </w:r>
              <w:r>
                <w:rPr>
                  <w:rFonts w:ascii="Times New Roman" w:hAnsi="Times New Roman"/>
                  <w:color w:val="0000FF"/>
                  <w:u w:val="single"/>
                </w:rPr>
                <w:t>de</w:t>
              </w:r>
            </w:hyperlink>
          </w:p>
        </w:tc>
      </w:tr>
      <w:tr w:rsidR="00AF1BDF" w:rsidRPr="001774AF">
        <w:trPr>
          <w:trHeight w:val="144"/>
          <w:tblCellSpacing w:w="20" w:type="nil"/>
        </w:trPr>
        <w:tc>
          <w:tcPr>
            <w:tcW w:w="420" w:type="dxa"/>
            <w:tcMar>
              <w:top w:w="50" w:type="dxa"/>
              <w:left w:w="100" w:type="dxa"/>
            </w:tcMar>
            <w:vAlign w:val="center"/>
          </w:tcPr>
          <w:p w:rsidR="00AF1BDF" w:rsidRDefault="00C026CE">
            <w:pPr>
              <w:spacing w:after="0"/>
            </w:pPr>
            <w:r>
              <w:rPr>
                <w:rFonts w:ascii="Times New Roman" w:hAnsi="Times New Roman"/>
                <w:color w:val="000000"/>
                <w:sz w:val="24"/>
              </w:rPr>
              <w:t>72</w:t>
            </w:r>
          </w:p>
        </w:tc>
        <w:tc>
          <w:tcPr>
            <w:tcW w:w="3960" w:type="dxa"/>
            <w:tcMar>
              <w:top w:w="50" w:type="dxa"/>
              <w:left w:w="100" w:type="dxa"/>
            </w:tcMar>
            <w:vAlign w:val="center"/>
          </w:tcPr>
          <w:p w:rsidR="00AF1BDF" w:rsidRDefault="00C026CE">
            <w:pPr>
              <w:spacing w:after="0"/>
              <w:ind w:left="135"/>
            </w:pPr>
            <w:r>
              <w:rPr>
                <w:rFonts w:ascii="Times New Roman" w:hAnsi="Times New Roman"/>
                <w:color w:val="000000"/>
                <w:sz w:val="24"/>
              </w:rPr>
              <w:t>Знаменитые природные заповедники мира</w:t>
            </w:r>
          </w:p>
        </w:tc>
        <w:tc>
          <w:tcPr>
            <w:tcW w:w="728" w:type="dxa"/>
            <w:tcMar>
              <w:top w:w="50" w:type="dxa"/>
              <w:left w:w="100" w:type="dxa"/>
            </w:tcMar>
            <w:vAlign w:val="center"/>
          </w:tcPr>
          <w:p w:rsidR="00AF1BDF" w:rsidRDefault="00C026CE">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AF1BDF" w:rsidRDefault="00AF1BDF">
            <w:pPr>
              <w:spacing w:after="0"/>
              <w:ind w:left="135"/>
              <w:jc w:val="center"/>
            </w:pPr>
          </w:p>
        </w:tc>
        <w:tc>
          <w:tcPr>
            <w:tcW w:w="1517" w:type="dxa"/>
            <w:tcMar>
              <w:top w:w="50" w:type="dxa"/>
              <w:left w:w="100" w:type="dxa"/>
            </w:tcMar>
            <w:vAlign w:val="center"/>
          </w:tcPr>
          <w:p w:rsidR="00AF1BDF" w:rsidRDefault="00AF1BDF">
            <w:pPr>
              <w:spacing w:after="0"/>
              <w:ind w:left="135"/>
              <w:jc w:val="center"/>
            </w:pPr>
          </w:p>
        </w:tc>
        <w:tc>
          <w:tcPr>
            <w:tcW w:w="1060" w:type="dxa"/>
            <w:tcMar>
              <w:top w:w="50" w:type="dxa"/>
              <w:left w:w="100" w:type="dxa"/>
            </w:tcMar>
            <w:vAlign w:val="center"/>
          </w:tcPr>
          <w:p w:rsidR="00AF1BDF" w:rsidRDefault="00AF1BDF">
            <w:pPr>
              <w:spacing w:after="0"/>
              <w:ind w:left="135"/>
            </w:pPr>
          </w:p>
        </w:tc>
        <w:tc>
          <w:tcPr>
            <w:tcW w:w="1858" w:type="dxa"/>
            <w:tcMar>
              <w:top w:w="50" w:type="dxa"/>
              <w:left w:w="100" w:type="dxa"/>
            </w:tcMar>
            <w:vAlign w:val="center"/>
          </w:tcPr>
          <w:p w:rsidR="00AF1BDF" w:rsidRPr="001774AF" w:rsidRDefault="00C026CE">
            <w:pPr>
              <w:spacing w:after="0"/>
              <w:ind w:left="135"/>
              <w:rPr>
                <w:lang w:val="ru-RU"/>
              </w:rPr>
            </w:pPr>
            <w:r w:rsidRPr="001774AF">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1774AF">
                <w:rPr>
                  <w:rFonts w:ascii="Times New Roman" w:hAnsi="Times New Roman"/>
                  <w:color w:val="0000FF"/>
                  <w:u w:val="single"/>
                  <w:lang w:val="ru-RU"/>
                </w:rPr>
                <w:t>://</w:t>
              </w:r>
              <w:r>
                <w:rPr>
                  <w:rFonts w:ascii="Times New Roman" w:hAnsi="Times New Roman"/>
                  <w:color w:val="0000FF"/>
                  <w:u w:val="single"/>
                </w:rPr>
                <w:t>m</w:t>
              </w:r>
              <w:r w:rsidRPr="001774AF">
                <w:rPr>
                  <w:rFonts w:ascii="Times New Roman" w:hAnsi="Times New Roman"/>
                  <w:color w:val="0000FF"/>
                  <w:u w:val="single"/>
                  <w:lang w:val="ru-RU"/>
                </w:rPr>
                <w:t>.</w:t>
              </w:r>
              <w:r>
                <w:rPr>
                  <w:rFonts w:ascii="Times New Roman" w:hAnsi="Times New Roman"/>
                  <w:color w:val="0000FF"/>
                  <w:u w:val="single"/>
                </w:rPr>
                <w:t>edsoo</w:t>
              </w:r>
              <w:r w:rsidRPr="001774AF">
                <w:rPr>
                  <w:rFonts w:ascii="Times New Roman" w:hAnsi="Times New Roman"/>
                  <w:color w:val="0000FF"/>
                  <w:u w:val="single"/>
                  <w:lang w:val="ru-RU"/>
                </w:rPr>
                <w:t>.</w:t>
              </w:r>
              <w:r>
                <w:rPr>
                  <w:rFonts w:ascii="Times New Roman" w:hAnsi="Times New Roman"/>
                  <w:color w:val="0000FF"/>
                  <w:u w:val="single"/>
                </w:rPr>
                <w:t>ru</w:t>
              </w:r>
              <w:r w:rsidRPr="001774AF">
                <w:rPr>
                  <w:rFonts w:ascii="Times New Roman" w:hAnsi="Times New Roman"/>
                  <w:color w:val="0000FF"/>
                  <w:u w:val="single"/>
                  <w:lang w:val="ru-RU"/>
                </w:rPr>
                <w:t>/0</w:t>
              </w:r>
              <w:r>
                <w:rPr>
                  <w:rFonts w:ascii="Times New Roman" w:hAnsi="Times New Roman"/>
                  <w:color w:val="0000FF"/>
                  <w:u w:val="single"/>
                </w:rPr>
                <w:t>d</w:t>
              </w:r>
              <w:r w:rsidRPr="001774AF">
                <w:rPr>
                  <w:rFonts w:ascii="Times New Roman" w:hAnsi="Times New Roman"/>
                  <w:color w:val="0000FF"/>
                  <w:u w:val="single"/>
                  <w:lang w:val="ru-RU"/>
                </w:rPr>
                <w:t>746</w:t>
              </w:r>
              <w:r>
                <w:rPr>
                  <w:rFonts w:ascii="Times New Roman" w:hAnsi="Times New Roman"/>
                  <w:color w:val="0000FF"/>
                  <w:u w:val="single"/>
                </w:rPr>
                <w:t>d</w:t>
              </w:r>
              <w:r w:rsidRPr="001774AF">
                <w:rPr>
                  <w:rFonts w:ascii="Times New Roman" w:hAnsi="Times New Roman"/>
                  <w:color w:val="0000FF"/>
                  <w:u w:val="single"/>
                  <w:lang w:val="ru-RU"/>
                </w:rPr>
                <w:t>08</w:t>
              </w:r>
            </w:hyperlink>
          </w:p>
        </w:tc>
      </w:tr>
      <w:tr w:rsidR="00AF1BDF" w:rsidRPr="001774AF">
        <w:trPr>
          <w:trHeight w:val="144"/>
          <w:tblCellSpacing w:w="20" w:type="nil"/>
        </w:trPr>
        <w:tc>
          <w:tcPr>
            <w:tcW w:w="420" w:type="dxa"/>
            <w:tcMar>
              <w:top w:w="50" w:type="dxa"/>
              <w:left w:w="100" w:type="dxa"/>
            </w:tcMar>
            <w:vAlign w:val="center"/>
          </w:tcPr>
          <w:p w:rsidR="00AF1BDF" w:rsidRDefault="00C026CE">
            <w:pPr>
              <w:spacing w:after="0"/>
            </w:pPr>
            <w:r>
              <w:rPr>
                <w:rFonts w:ascii="Times New Roman" w:hAnsi="Times New Roman"/>
                <w:color w:val="000000"/>
                <w:sz w:val="24"/>
              </w:rPr>
              <w:t>73</w:t>
            </w:r>
          </w:p>
        </w:tc>
        <w:tc>
          <w:tcPr>
            <w:tcW w:w="3960" w:type="dxa"/>
            <w:tcMar>
              <w:top w:w="50" w:type="dxa"/>
              <w:left w:w="100" w:type="dxa"/>
            </w:tcMar>
            <w:vAlign w:val="center"/>
          </w:tcPr>
          <w:p w:rsidR="00AF1BDF" w:rsidRPr="001774AF" w:rsidRDefault="00C026CE">
            <w:pPr>
              <w:spacing w:after="0"/>
              <w:ind w:left="135"/>
              <w:rPr>
                <w:lang w:val="ru-RU"/>
              </w:rPr>
            </w:pPr>
            <w:r w:rsidRPr="001774AF">
              <w:rPr>
                <w:rFonts w:ascii="Times New Roman" w:hAnsi="Times New Roman"/>
                <w:color w:val="000000"/>
                <w:sz w:val="24"/>
                <w:lang w:val="ru-RU"/>
              </w:rPr>
              <w:t>Защита окружающей среды. Загрязнение воды</w:t>
            </w:r>
          </w:p>
        </w:tc>
        <w:tc>
          <w:tcPr>
            <w:tcW w:w="728" w:type="dxa"/>
            <w:tcMar>
              <w:top w:w="50" w:type="dxa"/>
              <w:left w:w="100" w:type="dxa"/>
            </w:tcMar>
            <w:vAlign w:val="center"/>
          </w:tcPr>
          <w:p w:rsidR="00AF1BDF" w:rsidRDefault="00C026CE">
            <w:pPr>
              <w:spacing w:after="0"/>
              <w:ind w:left="135"/>
              <w:jc w:val="center"/>
            </w:pPr>
            <w:r w:rsidRPr="001774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AF1BDF" w:rsidRDefault="00AF1BDF">
            <w:pPr>
              <w:spacing w:after="0"/>
              <w:ind w:left="135"/>
              <w:jc w:val="center"/>
            </w:pPr>
          </w:p>
        </w:tc>
        <w:tc>
          <w:tcPr>
            <w:tcW w:w="1517" w:type="dxa"/>
            <w:tcMar>
              <w:top w:w="50" w:type="dxa"/>
              <w:left w:w="100" w:type="dxa"/>
            </w:tcMar>
            <w:vAlign w:val="center"/>
          </w:tcPr>
          <w:p w:rsidR="00AF1BDF" w:rsidRDefault="00AF1BDF">
            <w:pPr>
              <w:spacing w:after="0"/>
              <w:ind w:left="135"/>
              <w:jc w:val="center"/>
            </w:pPr>
          </w:p>
        </w:tc>
        <w:tc>
          <w:tcPr>
            <w:tcW w:w="1060" w:type="dxa"/>
            <w:tcMar>
              <w:top w:w="50" w:type="dxa"/>
              <w:left w:w="100" w:type="dxa"/>
            </w:tcMar>
            <w:vAlign w:val="center"/>
          </w:tcPr>
          <w:p w:rsidR="00AF1BDF" w:rsidRDefault="00AF1BDF">
            <w:pPr>
              <w:spacing w:after="0"/>
              <w:ind w:left="135"/>
            </w:pPr>
          </w:p>
        </w:tc>
        <w:tc>
          <w:tcPr>
            <w:tcW w:w="1858" w:type="dxa"/>
            <w:tcMar>
              <w:top w:w="50" w:type="dxa"/>
              <w:left w:w="100" w:type="dxa"/>
            </w:tcMar>
            <w:vAlign w:val="center"/>
          </w:tcPr>
          <w:p w:rsidR="00AF1BDF" w:rsidRPr="001774AF" w:rsidRDefault="00C026CE">
            <w:pPr>
              <w:spacing w:after="0"/>
              <w:ind w:left="135"/>
              <w:rPr>
                <w:lang w:val="ru-RU"/>
              </w:rPr>
            </w:pPr>
            <w:r w:rsidRPr="001774AF">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1774AF">
                <w:rPr>
                  <w:rFonts w:ascii="Times New Roman" w:hAnsi="Times New Roman"/>
                  <w:color w:val="0000FF"/>
                  <w:u w:val="single"/>
                  <w:lang w:val="ru-RU"/>
                </w:rPr>
                <w:t>://</w:t>
              </w:r>
              <w:r>
                <w:rPr>
                  <w:rFonts w:ascii="Times New Roman" w:hAnsi="Times New Roman"/>
                  <w:color w:val="0000FF"/>
                  <w:u w:val="single"/>
                </w:rPr>
                <w:t>m</w:t>
              </w:r>
              <w:r w:rsidRPr="001774AF">
                <w:rPr>
                  <w:rFonts w:ascii="Times New Roman" w:hAnsi="Times New Roman"/>
                  <w:color w:val="0000FF"/>
                  <w:u w:val="single"/>
                  <w:lang w:val="ru-RU"/>
                </w:rPr>
                <w:t>.</w:t>
              </w:r>
              <w:r>
                <w:rPr>
                  <w:rFonts w:ascii="Times New Roman" w:hAnsi="Times New Roman"/>
                  <w:color w:val="0000FF"/>
                  <w:u w:val="single"/>
                </w:rPr>
                <w:t>edsoo</w:t>
              </w:r>
              <w:r w:rsidRPr="001774AF">
                <w:rPr>
                  <w:rFonts w:ascii="Times New Roman" w:hAnsi="Times New Roman"/>
                  <w:color w:val="0000FF"/>
                  <w:u w:val="single"/>
                  <w:lang w:val="ru-RU"/>
                </w:rPr>
                <w:t>.</w:t>
              </w:r>
              <w:r>
                <w:rPr>
                  <w:rFonts w:ascii="Times New Roman" w:hAnsi="Times New Roman"/>
                  <w:color w:val="0000FF"/>
                  <w:u w:val="single"/>
                </w:rPr>
                <w:t>ru</w:t>
              </w:r>
              <w:r w:rsidRPr="001774AF">
                <w:rPr>
                  <w:rFonts w:ascii="Times New Roman" w:hAnsi="Times New Roman"/>
                  <w:color w:val="0000FF"/>
                  <w:u w:val="single"/>
                  <w:lang w:val="ru-RU"/>
                </w:rPr>
                <w:t>/66843</w:t>
              </w:r>
              <w:r>
                <w:rPr>
                  <w:rFonts w:ascii="Times New Roman" w:hAnsi="Times New Roman"/>
                  <w:color w:val="0000FF"/>
                  <w:u w:val="single"/>
                </w:rPr>
                <w:t>f</w:t>
              </w:r>
              <w:r w:rsidRPr="001774AF">
                <w:rPr>
                  <w:rFonts w:ascii="Times New Roman" w:hAnsi="Times New Roman"/>
                  <w:color w:val="0000FF"/>
                  <w:u w:val="single"/>
                  <w:lang w:val="ru-RU"/>
                </w:rPr>
                <w:t>5</w:t>
              </w:r>
              <w:r>
                <w:rPr>
                  <w:rFonts w:ascii="Times New Roman" w:hAnsi="Times New Roman"/>
                  <w:color w:val="0000FF"/>
                  <w:u w:val="single"/>
                </w:rPr>
                <w:t>c</w:t>
              </w:r>
            </w:hyperlink>
          </w:p>
        </w:tc>
      </w:tr>
      <w:tr w:rsidR="00AF1BDF">
        <w:trPr>
          <w:trHeight w:val="144"/>
          <w:tblCellSpacing w:w="20" w:type="nil"/>
        </w:trPr>
        <w:tc>
          <w:tcPr>
            <w:tcW w:w="420" w:type="dxa"/>
            <w:tcMar>
              <w:top w:w="50" w:type="dxa"/>
              <w:left w:w="100" w:type="dxa"/>
            </w:tcMar>
            <w:vAlign w:val="center"/>
          </w:tcPr>
          <w:p w:rsidR="00AF1BDF" w:rsidRDefault="00C026CE">
            <w:pPr>
              <w:spacing w:after="0"/>
            </w:pPr>
            <w:r>
              <w:rPr>
                <w:rFonts w:ascii="Times New Roman" w:hAnsi="Times New Roman"/>
                <w:color w:val="000000"/>
                <w:sz w:val="24"/>
              </w:rPr>
              <w:t>74</w:t>
            </w:r>
          </w:p>
        </w:tc>
        <w:tc>
          <w:tcPr>
            <w:tcW w:w="3960" w:type="dxa"/>
            <w:tcMar>
              <w:top w:w="50" w:type="dxa"/>
              <w:left w:w="100" w:type="dxa"/>
            </w:tcMar>
            <w:vAlign w:val="center"/>
          </w:tcPr>
          <w:p w:rsidR="00AF1BDF" w:rsidRPr="001774AF" w:rsidRDefault="00C026CE">
            <w:pPr>
              <w:spacing w:after="0"/>
              <w:ind w:left="135"/>
              <w:rPr>
                <w:lang w:val="ru-RU"/>
              </w:rPr>
            </w:pPr>
            <w:r w:rsidRPr="001774AF">
              <w:rPr>
                <w:rFonts w:ascii="Times New Roman" w:hAnsi="Times New Roman"/>
                <w:color w:val="000000"/>
                <w:sz w:val="24"/>
                <w:lang w:val="ru-RU"/>
              </w:rPr>
              <w:t>Защита окружающей среды. Повторное использование ресурсов</w:t>
            </w:r>
          </w:p>
        </w:tc>
        <w:tc>
          <w:tcPr>
            <w:tcW w:w="728" w:type="dxa"/>
            <w:tcMar>
              <w:top w:w="50" w:type="dxa"/>
              <w:left w:w="100" w:type="dxa"/>
            </w:tcMar>
            <w:vAlign w:val="center"/>
          </w:tcPr>
          <w:p w:rsidR="00AF1BDF" w:rsidRDefault="00C026CE">
            <w:pPr>
              <w:spacing w:after="0"/>
              <w:ind w:left="135"/>
              <w:jc w:val="center"/>
            </w:pPr>
            <w:r w:rsidRPr="001774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AF1BDF" w:rsidRDefault="00AF1BDF">
            <w:pPr>
              <w:spacing w:after="0"/>
              <w:ind w:left="135"/>
              <w:jc w:val="center"/>
            </w:pPr>
          </w:p>
        </w:tc>
        <w:tc>
          <w:tcPr>
            <w:tcW w:w="1517" w:type="dxa"/>
            <w:tcMar>
              <w:top w:w="50" w:type="dxa"/>
              <w:left w:w="100" w:type="dxa"/>
            </w:tcMar>
            <w:vAlign w:val="center"/>
          </w:tcPr>
          <w:p w:rsidR="00AF1BDF" w:rsidRDefault="00AF1BDF">
            <w:pPr>
              <w:spacing w:after="0"/>
              <w:ind w:left="135"/>
              <w:jc w:val="center"/>
            </w:pPr>
          </w:p>
        </w:tc>
        <w:tc>
          <w:tcPr>
            <w:tcW w:w="1060" w:type="dxa"/>
            <w:tcMar>
              <w:top w:w="50" w:type="dxa"/>
              <w:left w:w="100" w:type="dxa"/>
            </w:tcMar>
            <w:vAlign w:val="center"/>
          </w:tcPr>
          <w:p w:rsidR="00AF1BDF" w:rsidRDefault="00AF1BDF">
            <w:pPr>
              <w:spacing w:after="0"/>
              <w:ind w:left="135"/>
            </w:pPr>
          </w:p>
        </w:tc>
        <w:tc>
          <w:tcPr>
            <w:tcW w:w="1858" w:type="dxa"/>
            <w:tcMar>
              <w:top w:w="50" w:type="dxa"/>
              <w:left w:w="100" w:type="dxa"/>
            </w:tcMar>
            <w:vAlign w:val="center"/>
          </w:tcPr>
          <w:p w:rsidR="00AF1BDF" w:rsidRDefault="00AF1BDF">
            <w:pPr>
              <w:spacing w:after="0"/>
              <w:ind w:left="135"/>
            </w:pPr>
          </w:p>
        </w:tc>
      </w:tr>
      <w:tr w:rsidR="00AF1BDF" w:rsidRPr="001774AF">
        <w:trPr>
          <w:trHeight w:val="144"/>
          <w:tblCellSpacing w:w="20" w:type="nil"/>
        </w:trPr>
        <w:tc>
          <w:tcPr>
            <w:tcW w:w="420" w:type="dxa"/>
            <w:tcMar>
              <w:top w:w="50" w:type="dxa"/>
              <w:left w:w="100" w:type="dxa"/>
            </w:tcMar>
            <w:vAlign w:val="center"/>
          </w:tcPr>
          <w:p w:rsidR="00AF1BDF" w:rsidRDefault="00C026CE">
            <w:pPr>
              <w:spacing w:after="0"/>
            </w:pPr>
            <w:r>
              <w:rPr>
                <w:rFonts w:ascii="Times New Roman" w:hAnsi="Times New Roman"/>
                <w:color w:val="000000"/>
                <w:sz w:val="24"/>
              </w:rPr>
              <w:t>75</w:t>
            </w:r>
          </w:p>
        </w:tc>
        <w:tc>
          <w:tcPr>
            <w:tcW w:w="3960" w:type="dxa"/>
            <w:tcMar>
              <w:top w:w="50" w:type="dxa"/>
              <w:left w:w="100" w:type="dxa"/>
            </w:tcMar>
            <w:vAlign w:val="center"/>
          </w:tcPr>
          <w:p w:rsidR="00AF1BDF" w:rsidRPr="001774AF" w:rsidRDefault="00C026CE">
            <w:pPr>
              <w:spacing w:after="0"/>
              <w:ind w:left="135"/>
              <w:rPr>
                <w:lang w:val="ru-RU"/>
              </w:rPr>
            </w:pPr>
            <w:r w:rsidRPr="001774AF">
              <w:rPr>
                <w:rFonts w:ascii="Times New Roman" w:hAnsi="Times New Roman"/>
                <w:color w:val="000000"/>
                <w:sz w:val="24"/>
                <w:lang w:val="ru-RU"/>
              </w:rPr>
              <w:t>Защита окружающей среды. Заповедники России</w:t>
            </w:r>
          </w:p>
        </w:tc>
        <w:tc>
          <w:tcPr>
            <w:tcW w:w="728" w:type="dxa"/>
            <w:tcMar>
              <w:top w:w="50" w:type="dxa"/>
              <w:left w:w="100" w:type="dxa"/>
            </w:tcMar>
            <w:vAlign w:val="center"/>
          </w:tcPr>
          <w:p w:rsidR="00AF1BDF" w:rsidRDefault="00C026CE">
            <w:pPr>
              <w:spacing w:after="0"/>
              <w:ind w:left="135"/>
              <w:jc w:val="center"/>
            </w:pPr>
            <w:r w:rsidRPr="001774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AF1BDF" w:rsidRDefault="00AF1BDF">
            <w:pPr>
              <w:spacing w:after="0"/>
              <w:ind w:left="135"/>
              <w:jc w:val="center"/>
            </w:pPr>
          </w:p>
        </w:tc>
        <w:tc>
          <w:tcPr>
            <w:tcW w:w="1517" w:type="dxa"/>
            <w:tcMar>
              <w:top w:w="50" w:type="dxa"/>
              <w:left w:w="100" w:type="dxa"/>
            </w:tcMar>
            <w:vAlign w:val="center"/>
          </w:tcPr>
          <w:p w:rsidR="00AF1BDF" w:rsidRDefault="00AF1BDF">
            <w:pPr>
              <w:spacing w:after="0"/>
              <w:ind w:left="135"/>
              <w:jc w:val="center"/>
            </w:pPr>
          </w:p>
        </w:tc>
        <w:tc>
          <w:tcPr>
            <w:tcW w:w="1060" w:type="dxa"/>
            <w:tcMar>
              <w:top w:w="50" w:type="dxa"/>
              <w:left w:w="100" w:type="dxa"/>
            </w:tcMar>
            <w:vAlign w:val="center"/>
          </w:tcPr>
          <w:p w:rsidR="00AF1BDF" w:rsidRDefault="00AF1BDF">
            <w:pPr>
              <w:spacing w:after="0"/>
              <w:ind w:left="135"/>
            </w:pPr>
          </w:p>
        </w:tc>
        <w:tc>
          <w:tcPr>
            <w:tcW w:w="1858" w:type="dxa"/>
            <w:tcMar>
              <w:top w:w="50" w:type="dxa"/>
              <w:left w:w="100" w:type="dxa"/>
            </w:tcMar>
            <w:vAlign w:val="center"/>
          </w:tcPr>
          <w:p w:rsidR="00AF1BDF" w:rsidRPr="001774AF" w:rsidRDefault="00C026CE">
            <w:pPr>
              <w:spacing w:after="0"/>
              <w:ind w:left="135"/>
              <w:rPr>
                <w:lang w:val="ru-RU"/>
              </w:rPr>
            </w:pPr>
            <w:r w:rsidRPr="001774AF">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1774AF">
                <w:rPr>
                  <w:rFonts w:ascii="Times New Roman" w:hAnsi="Times New Roman"/>
                  <w:color w:val="0000FF"/>
                  <w:u w:val="single"/>
                  <w:lang w:val="ru-RU"/>
                </w:rPr>
                <w:t>://</w:t>
              </w:r>
              <w:r>
                <w:rPr>
                  <w:rFonts w:ascii="Times New Roman" w:hAnsi="Times New Roman"/>
                  <w:color w:val="0000FF"/>
                  <w:u w:val="single"/>
                </w:rPr>
                <w:t>m</w:t>
              </w:r>
              <w:r w:rsidRPr="001774AF">
                <w:rPr>
                  <w:rFonts w:ascii="Times New Roman" w:hAnsi="Times New Roman"/>
                  <w:color w:val="0000FF"/>
                  <w:u w:val="single"/>
                  <w:lang w:val="ru-RU"/>
                </w:rPr>
                <w:t>.</w:t>
              </w:r>
              <w:r>
                <w:rPr>
                  <w:rFonts w:ascii="Times New Roman" w:hAnsi="Times New Roman"/>
                  <w:color w:val="0000FF"/>
                  <w:u w:val="single"/>
                </w:rPr>
                <w:t>edsoo</w:t>
              </w:r>
              <w:r w:rsidRPr="001774AF">
                <w:rPr>
                  <w:rFonts w:ascii="Times New Roman" w:hAnsi="Times New Roman"/>
                  <w:color w:val="0000FF"/>
                  <w:u w:val="single"/>
                  <w:lang w:val="ru-RU"/>
                </w:rPr>
                <w:t>.</w:t>
              </w:r>
              <w:r>
                <w:rPr>
                  <w:rFonts w:ascii="Times New Roman" w:hAnsi="Times New Roman"/>
                  <w:color w:val="0000FF"/>
                  <w:u w:val="single"/>
                </w:rPr>
                <w:t>ru</w:t>
              </w:r>
              <w:r w:rsidRPr="001774AF">
                <w:rPr>
                  <w:rFonts w:ascii="Times New Roman" w:hAnsi="Times New Roman"/>
                  <w:color w:val="0000FF"/>
                  <w:u w:val="single"/>
                  <w:lang w:val="ru-RU"/>
                </w:rPr>
                <w:t>/67</w:t>
              </w:r>
              <w:r>
                <w:rPr>
                  <w:rFonts w:ascii="Times New Roman" w:hAnsi="Times New Roman"/>
                  <w:color w:val="0000FF"/>
                  <w:u w:val="single"/>
                </w:rPr>
                <w:t>d</w:t>
              </w:r>
              <w:r w:rsidRPr="001774AF">
                <w:rPr>
                  <w:rFonts w:ascii="Times New Roman" w:hAnsi="Times New Roman"/>
                  <w:color w:val="0000FF"/>
                  <w:u w:val="single"/>
                  <w:lang w:val="ru-RU"/>
                </w:rPr>
                <w:t>18867</w:t>
              </w:r>
            </w:hyperlink>
          </w:p>
        </w:tc>
      </w:tr>
      <w:tr w:rsidR="00AF1BDF" w:rsidRPr="001774AF">
        <w:trPr>
          <w:trHeight w:val="144"/>
          <w:tblCellSpacing w:w="20" w:type="nil"/>
        </w:trPr>
        <w:tc>
          <w:tcPr>
            <w:tcW w:w="420" w:type="dxa"/>
            <w:tcMar>
              <w:top w:w="50" w:type="dxa"/>
              <w:left w:w="100" w:type="dxa"/>
            </w:tcMar>
            <w:vAlign w:val="center"/>
          </w:tcPr>
          <w:p w:rsidR="00AF1BDF" w:rsidRDefault="00C026CE">
            <w:pPr>
              <w:spacing w:after="0"/>
            </w:pPr>
            <w:r>
              <w:rPr>
                <w:rFonts w:ascii="Times New Roman" w:hAnsi="Times New Roman"/>
                <w:color w:val="000000"/>
                <w:sz w:val="24"/>
              </w:rPr>
              <w:t>76</w:t>
            </w:r>
          </w:p>
        </w:tc>
        <w:tc>
          <w:tcPr>
            <w:tcW w:w="3960" w:type="dxa"/>
            <w:tcMar>
              <w:top w:w="50" w:type="dxa"/>
              <w:left w:w="100" w:type="dxa"/>
            </w:tcMar>
            <w:vAlign w:val="center"/>
          </w:tcPr>
          <w:p w:rsidR="00AF1BDF" w:rsidRDefault="00C026CE">
            <w:pPr>
              <w:spacing w:after="0"/>
              <w:ind w:left="135"/>
            </w:pPr>
            <w:r>
              <w:rPr>
                <w:rFonts w:ascii="Times New Roman" w:hAnsi="Times New Roman"/>
                <w:color w:val="000000"/>
                <w:sz w:val="24"/>
              </w:rPr>
              <w:t>Стихийные бедствия</w:t>
            </w:r>
          </w:p>
        </w:tc>
        <w:tc>
          <w:tcPr>
            <w:tcW w:w="728" w:type="dxa"/>
            <w:tcMar>
              <w:top w:w="50" w:type="dxa"/>
              <w:left w:w="100" w:type="dxa"/>
            </w:tcMar>
            <w:vAlign w:val="center"/>
          </w:tcPr>
          <w:p w:rsidR="00AF1BDF" w:rsidRDefault="00C026CE">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AF1BDF" w:rsidRDefault="00AF1BDF">
            <w:pPr>
              <w:spacing w:after="0"/>
              <w:ind w:left="135"/>
              <w:jc w:val="center"/>
            </w:pPr>
          </w:p>
        </w:tc>
        <w:tc>
          <w:tcPr>
            <w:tcW w:w="1517" w:type="dxa"/>
            <w:tcMar>
              <w:top w:w="50" w:type="dxa"/>
              <w:left w:w="100" w:type="dxa"/>
            </w:tcMar>
            <w:vAlign w:val="center"/>
          </w:tcPr>
          <w:p w:rsidR="00AF1BDF" w:rsidRDefault="00AF1BDF">
            <w:pPr>
              <w:spacing w:after="0"/>
              <w:ind w:left="135"/>
              <w:jc w:val="center"/>
            </w:pPr>
          </w:p>
        </w:tc>
        <w:tc>
          <w:tcPr>
            <w:tcW w:w="1060" w:type="dxa"/>
            <w:tcMar>
              <w:top w:w="50" w:type="dxa"/>
              <w:left w:w="100" w:type="dxa"/>
            </w:tcMar>
            <w:vAlign w:val="center"/>
          </w:tcPr>
          <w:p w:rsidR="00AF1BDF" w:rsidRDefault="00AF1BDF">
            <w:pPr>
              <w:spacing w:after="0"/>
              <w:ind w:left="135"/>
            </w:pPr>
          </w:p>
        </w:tc>
        <w:tc>
          <w:tcPr>
            <w:tcW w:w="1858" w:type="dxa"/>
            <w:tcMar>
              <w:top w:w="50" w:type="dxa"/>
              <w:left w:w="100" w:type="dxa"/>
            </w:tcMar>
            <w:vAlign w:val="center"/>
          </w:tcPr>
          <w:p w:rsidR="00AF1BDF" w:rsidRPr="001774AF" w:rsidRDefault="00C026CE">
            <w:pPr>
              <w:spacing w:after="0"/>
              <w:ind w:left="135"/>
              <w:rPr>
                <w:lang w:val="ru-RU"/>
              </w:rPr>
            </w:pPr>
            <w:r w:rsidRPr="001774AF">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1774AF">
                <w:rPr>
                  <w:rFonts w:ascii="Times New Roman" w:hAnsi="Times New Roman"/>
                  <w:color w:val="0000FF"/>
                  <w:u w:val="single"/>
                  <w:lang w:val="ru-RU"/>
                </w:rPr>
                <w:t>://</w:t>
              </w:r>
              <w:r>
                <w:rPr>
                  <w:rFonts w:ascii="Times New Roman" w:hAnsi="Times New Roman"/>
                  <w:color w:val="0000FF"/>
                  <w:u w:val="single"/>
                </w:rPr>
                <w:t>m</w:t>
              </w:r>
              <w:r w:rsidRPr="001774AF">
                <w:rPr>
                  <w:rFonts w:ascii="Times New Roman" w:hAnsi="Times New Roman"/>
                  <w:color w:val="0000FF"/>
                  <w:u w:val="single"/>
                  <w:lang w:val="ru-RU"/>
                </w:rPr>
                <w:t>.</w:t>
              </w:r>
              <w:r>
                <w:rPr>
                  <w:rFonts w:ascii="Times New Roman" w:hAnsi="Times New Roman"/>
                  <w:color w:val="0000FF"/>
                  <w:u w:val="single"/>
                </w:rPr>
                <w:t>edsoo</w:t>
              </w:r>
              <w:r w:rsidRPr="001774AF">
                <w:rPr>
                  <w:rFonts w:ascii="Times New Roman" w:hAnsi="Times New Roman"/>
                  <w:color w:val="0000FF"/>
                  <w:u w:val="single"/>
                  <w:lang w:val="ru-RU"/>
                </w:rPr>
                <w:t>.</w:t>
              </w:r>
              <w:r>
                <w:rPr>
                  <w:rFonts w:ascii="Times New Roman" w:hAnsi="Times New Roman"/>
                  <w:color w:val="0000FF"/>
                  <w:u w:val="single"/>
                </w:rPr>
                <w:t>ru</w:t>
              </w:r>
              <w:r w:rsidRPr="001774AF">
                <w:rPr>
                  <w:rFonts w:ascii="Times New Roman" w:hAnsi="Times New Roman"/>
                  <w:color w:val="0000FF"/>
                  <w:u w:val="single"/>
                  <w:lang w:val="ru-RU"/>
                </w:rPr>
                <w:t>/</w:t>
              </w:r>
              <w:r>
                <w:rPr>
                  <w:rFonts w:ascii="Times New Roman" w:hAnsi="Times New Roman"/>
                  <w:color w:val="0000FF"/>
                  <w:u w:val="single"/>
                </w:rPr>
                <w:t>c</w:t>
              </w:r>
              <w:r w:rsidRPr="001774AF">
                <w:rPr>
                  <w:rFonts w:ascii="Times New Roman" w:hAnsi="Times New Roman"/>
                  <w:color w:val="0000FF"/>
                  <w:u w:val="single"/>
                  <w:lang w:val="ru-RU"/>
                </w:rPr>
                <w:t>03288</w:t>
              </w:r>
              <w:r>
                <w:rPr>
                  <w:rFonts w:ascii="Times New Roman" w:hAnsi="Times New Roman"/>
                  <w:color w:val="0000FF"/>
                  <w:u w:val="single"/>
                </w:rPr>
                <w:t>ad</w:t>
              </w:r>
            </w:hyperlink>
          </w:p>
        </w:tc>
      </w:tr>
      <w:tr w:rsidR="00AF1BDF" w:rsidRPr="001774AF">
        <w:trPr>
          <w:trHeight w:val="144"/>
          <w:tblCellSpacing w:w="20" w:type="nil"/>
        </w:trPr>
        <w:tc>
          <w:tcPr>
            <w:tcW w:w="420" w:type="dxa"/>
            <w:tcMar>
              <w:top w:w="50" w:type="dxa"/>
              <w:left w:w="100" w:type="dxa"/>
            </w:tcMar>
            <w:vAlign w:val="center"/>
          </w:tcPr>
          <w:p w:rsidR="00AF1BDF" w:rsidRDefault="00C026CE">
            <w:pPr>
              <w:spacing w:after="0"/>
            </w:pPr>
            <w:r>
              <w:rPr>
                <w:rFonts w:ascii="Times New Roman" w:hAnsi="Times New Roman"/>
                <w:color w:val="000000"/>
                <w:sz w:val="24"/>
              </w:rPr>
              <w:lastRenderedPageBreak/>
              <w:t>77</w:t>
            </w:r>
          </w:p>
        </w:tc>
        <w:tc>
          <w:tcPr>
            <w:tcW w:w="3960" w:type="dxa"/>
            <w:tcMar>
              <w:top w:w="50" w:type="dxa"/>
              <w:left w:w="100" w:type="dxa"/>
            </w:tcMar>
            <w:vAlign w:val="center"/>
          </w:tcPr>
          <w:p w:rsidR="00AF1BDF" w:rsidRPr="001774AF" w:rsidRDefault="00C026CE">
            <w:pPr>
              <w:spacing w:after="0"/>
              <w:ind w:left="135"/>
              <w:rPr>
                <w:lang w:val="ru-RU"/>
              </w:rPr>
            </w:pPr>
            <w:r w:rsidRPr="001774AF">
              <w:rPr>
                <w:rFonts w:ascii="Times New Roman" w:hAnsi="Times New Roman"/>
                <w:color w:val="000000"/>
                <w:sz w:val="24"/>
                <w:lang w:val="ru-RU"/>
              </w:rPr>
              <w:t>Условия проживания в сельской местности</w:t>
            </w:r>
          </w:p>
        </w:tc>
        <w:tc>
          <w:tcPr>
            <w:tcW w:w="728" w:type="dxa"/>
            <w:tcMar>
              <w:top w:w="50" w:type="dxa"/>
              <w:left w:w="100" w:type="dxa"/>
            </w:tcMar>
            <w:vAlign w:val="center"/>
          </w:tcPr>
          <w:p w:rsidR="00AF1BDF" w:rsidRDefault="00C026CE">
            <w:pPr>
              <w:spacing w:after="0"/>
              <w:ind w:left="135"/>
              <w:jc w:val="center"/>
            </w:pPr>
            <w:r w:rsidRPr="001774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AF1BDF" w:rsidRDefault="00AF1BDF">
            <w:pPr>
              <w:spacing w:after="0"/>
              <w:ind w:left="135"/>
              <w:jc w:val="center"/>
            </w:pPr>
          </w:p>
        </w:tc>
        <w:tc>
          <w:tcPr>
            <w:tcW w:w="1517" w:type="dxa"/>
            <w:tcMar>
              <w:top w:w="50" w:type="dxa"/>
              <w:left w:w="100" w:type="dxa"/>
            </w:tcMar>
            <w:vAlign w:val="center"/>
          </w:tcPr>
          <w:p w:rsidR="00AF1BDF" w:rsidRDefault="00AF1BDF">
            <w:pPr>
              <w:spacing w:after="0"/>
              <w:ind w:left="135"/>
              <w:jc w:val="center"/>
            </w:pPr>
          </w:p>
        </w:tc>
        <w:tc>
          <w:tcPr>
            <w:tcW w:w="1060" w:type="dxa"/>
            <w:tcMar>
              <w:top w:w="50" w:type="dxa"/>
              <w:left w:w="100" w:type="dxa"/>
            </w:tcMar>
            <w:vAlign w:val="center"/>
          </w:tcPr>
          <w:p w:rsidR="00AF1BDF" w:rsidRDefault="00AF1BDF">
            <w:pPr>
              <w:spacing w:after="0"/>
              <w:ind w:left="135"/>
            </w:pPr>
          </w:p>
        </w:tc>
        <w:tc>
          <w:tcPr>
            <w:tcW w:w="1858" w:type="dxa"/>
            <w:tcMar>
              <w:top w:w="50" w:type="dxa"/>
              <w:left w:w="100" w:type="dxa"/>
            </w:tcMar>
            <w:vAlign w:val="center"/>
          </w:tcPr>
          <w:p w:rsidR="00AF1BDF" w:rsidRPr="001774AF" w:rsidRDefault="00C026CE">
            <w:pPr>
              <w:spacing w:after="0"/>
              <w:ind w:left="135"/>
              <w:rPr>
                <w:lang w:val="ru-RU"/>
              </w:rPr>
            </w:pPr>
            <w:r w:rsidRPr="001774AF">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1774AF">
                <w:rPr>
                  <w:rFonts w:ascii="Times New Roman" w:hAnsi="Times New Roman"/>
                  <w:color w:val="0000FF"/>
                  <w:u w:val="single"/>
                  <w:lang w:val="ru-RU"/>
                </w:rPr>
                <w:t>://</w:t>
              </w:r>
              <w:r>
                <w:rPr>
                  <w:rFonts w:ascii="Times New Roman" w:hAnsi="Times New Roman"/>
                  <w:color w:val="0000FF"/>
                  <w:u w:val="single"/>
                </w:rPr>
                <w:t>m</w:t>
              </w:r>
              <w:r w:rsidRPr="001774AF">
                <w:rPr>
                  <w:rFonts w:ascii="Times New Roman" w:hAnsi="Times New Roman"/>
                  <w:color w:val="0000FF"/>
                  <w:u w:val="single"/>
                  <w:lang w:val="ru-RU"/>
                </w:rPr>
                <w:t>.</w:t>
              </w:r>
              <w:r>
                <w:rPr>
                  <w:rFonts w:ascii="Times New Roman" w:hAnsi="Times New Roman"/>
                  <w:color w:val="0000FF"/>
                  <w:u w:val="single"/>
                </w:rPr>
                <w:t>edsoo</w:t>
              </w:r>
              <w:r w:rsidRPr="001774AF">
                <w:rPr>
                  <w:rFonts w:ascii="Times New Roman" w:hAnsi="Times New Roman"/>
                  <w:color w:val="0000FF"/>
                  <w:u w:val="single"/>
                  <w:lang w:val="ru-RU"/>
                </w:rPr>
                <w:t>.</w:t>
              </w:r>
              <w:r>
                <w:rPr>
                  <w:rFonts w:ascii="Times New Roman" w:hAnsi="Times New Roman"/>
                  <w:color w:val="0000FF"/>
                  <w:u w:val="single"/>
                </w:rPr>
                <w:t>ru</w:t>
              </w:r>
              <w:r w:rsidRPr="001774AF">
                <w:rPr>
                  <w:rFonts w:ascii="Times New Roman" w:hAnsi="Times New Roman"/>
                  <w:color w:val="0000FF"/>
                  <w:u w:val="single"/>
                  <w:lang w:val="ru-RU"/>
                </w:rPr>
                <w:t>/</w:t>
              </w:r>
              <w:r>
                <w:rPr>
                  <w:rFonts w:ascii="Times New Roman" w:hAnsi="Times New Roman"/>
                  <w:color w:val="0000FF"/>
                  <w:u w:val="single"/>
                </w:rPr>
                <w:t>a</w:t>
              </w:r>
              <w:r w:rsidRPr="001774AF">
                <w:rPr>
                  <w:rFonts w:ascii="Times New Roman" w:hAnsi="Times New Roman"/>
                  <w:color w:val="0000FF"/>
                  <w:u w:val="single"/>
                  <w:lang w:val="ru-RU"/>
                </w:rPr>
                <w:t>3718251</w:t>
              </w:r>
            </w:hyperlink>
          </w:p>
        </w:tc>
      </w:tr>
      <w:tr w:rsidR="00AF1BDF" w:rsidRPr="001774AF">
        <w:trPr>
          <w:trHeight w:val="144"/>
          <w:tblCellSpacing w:w="20" w:type="nil"/>
        </w:trPr>
        <w:tc>
          <w:tcPr>
            <w:tcW w:w="420" w:type="dxa"/>
            <w:tcMar>
              <w:top w:w="50" w:type="dxa"/>
              <w:left w:w="100" w:type="dxa"/>
            </w:tcMar>
            <w:vAlign w:val="center"/>
          </w:tcPr>
          <w:p w:rsidR="00AF1BDF" w:rsidRDefault="00C026CE">
            <w:pPr>
              <w:spacing w:after="0"/>
            </w:pPr>
            <w:r>
              <w:rPr>
                <w:rFonts w:ascii="Times New Roman" w:hAnsi="Times New Roman"/>
                <w:color w:val="000000"/>
                <w:sz w:val="24"/>
              </w:rPr>
              <w:t>78</w:t>
            </w:r>
          </w:p>
        </w:tc>
        <w:tc>
          <w:tcPr>
            <w:tcW w:w="3960" w:type="dxa"/>
            <w:tcMar>
              <w:top w:w="50" w:type="dxa"/>
              <w:left w:w="100" w:type="dxa"/>
            </w:tcMar>
            <w:vAlign w:val="center"/>
          </w:tcPr>
          <w:p w:rsidR="00AF1BDF" w:rsidRDefault="00C026CE">
            <w:pPr>
              <w:spacing w:after="0"/>
              <w:ind w:left="135"/>
            </w:pPr>
            <w:r w:rsidRPr="001774AF">
              <w:rPr>
                <w:rFonts w:ascii="Times New Roman" w:hAnsi="Times New Roman"/>
                <w:color w:val="000000"/>
                <w:sz w:val="24"/>
                <w:lang w:val="ru-RU"/>
              </w:rPr>
              <w:t xml:space="preserve">Обобщение по теме "Проблемы экологии. Защита окружающей среды. Стихийные бедствия. </w:t>
            </w:r>
            <w:r>
              <w:rPr>
                <w:rFonts w:ascii="Times New Roman" w:hAnsi="Times New Roman"/>
                <w:color w:val="000000"/>
                <w:sz w:val="24"/>
              </w:rPr>
              <w:t>Условия проживания в городской и сельской местности"</w:t>
            </w:r>
          </w:p>
        </w:tc>
        <w:tc>
          <w:tcPr>
            <w:tcW w:w="728" w:type="dxa"/>
            <w:tcMar>
              <w:top w:w="50" w:type="dxa"/>
              <w:left w:w="100" w:type="dxa"/>
            </w:tcMar>
            <w:vAlign w:val="center"/>
          </w:tcPr>
          <w:p w:rsidR="00AF1BDF" w:rsidRDefault="00C026CE">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AF1BDF" w:rsidRDefault="00AF1BDF">
            <w:pPr>
              <w:spacing w:after="0"/>
              <w:ind w:left="135"/>
              <w:jc w:val="center"/>
            </w:pPr>
          </w:p>
        </w:tc>
        <w:tc>
          <w:tcPr>
            <w:tcW w:w="1517" w:type="dxa"/>
            <w:tcMar>
              <w:top w:w="50" w:type="dxa"/>
              <w:left w:w="100" w:type="dxa"/>
            </w:tcMar>
            <w:vAlign w:val="center"/>
          </w:tcPr>
          <w:p w:rsidR="00AF1BDF" w:rsidRDefault="00AF1BDF">
            <w:pPr>
              <w:spacing w:after="0"/>
              <w:ind w:left="135"/>
              <w:jc w:val="center"/>
            </w:pPr>
          </w:p>
        </w:tc>
        <w:tc>
          <w:tcPr>
            <w:tcW w:w="1060" w:type="dxa"/>
            <w:tcMar>
              <w:top w:w="50" w:type="dxa"/>
              <w:left w:w="100" w:type="dxa"/>
            </w:tcMar>
            <w:vAlign w:val="center"/>
          </w:tcPr>
          <w:p w:rsidR="00AF1BDF" w:rsidRDefault="00AF1BDF">
            <w:pPr>
              <w:spacing w:after="0"/>
              <w:ind w:left="135"/>
            </w:pPr>
          </w:p>
        </w:tc>
        <w:tc>
          <w:tcPr>
            <w:tcW w:w="1858" w:type="dxa"/>
            <w:tcMar>
              <w:top w:w="50" w:type="dxa"/>
              <w:left w:w="100" w:type="dxa"/>
            </w:tcMar>
            <w:vAlign w:val="center"/>
          </w:tcPr>
          <w:p w:rsidR="00AF1BDF" w:rsidRPr="001774AF" w:rsidRDefault="00C026CE">
            <w:pPr>
              <w:spacing w:after="0"/>
              <w:ind w:left="135"/>
              <w:rPr>
                <w:lang w:val="ru-RU"/>
              </w:rPr>
            </w:pPr>
            <w:r w:rsidRPr="001774AF">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1774AF">
                <w:rPr>
                  <w:rFonts w:ascii="Times New Roman" w:hAnsi="Times New Roman"/>
                  <w:color w:val="0000FF"/>
                  <w:u w:val="single"/>
                  <w:lang w:val="ru-RU"/>
                </w:rPr>
                <w:t>://</w:t>
              </w:r>
              <w:r>
                <w:rPr>
                  <w:rFonts w:ascii="Times New Roman" w:hAnsi="Times New Roman"/>
                  <w:color w:val="0000FF"/>
                  <w:u w:val="single"/>
                </w:rPr>
                <w:t>m</w:t>
              </w:r>
              <w:r w:rsidRPr="001774AF">
                <w:rPr>
                  <w:rFonts w:ascii="Times New Roman" w:hAnsi="Times New Roman"/>
                  <w:color w:val="0000FF"/>
                  <w:u w:val="single"/>
                  <w:lang w:val="ru-RU"/>
                </w:rPr>
                <w:t>.</w:t>
              </w:r>
              <w:r>
                <w:rPr>
                  <w:rFonts w:ascii="Times New Roman" w:hAnsi="Times New Roman"/>
                  <w:color w:val="0000FF"/>
                  <w:u w:val="single"/>
                </w:rPr>
                <w:t>edsoo</w:t>
              </w:r>
              <w:r w:rsidRPr="001774AF">
                <w:rPr>
                  <w:rFonts w:ascii="Times New Roman" w:hAnsi="Times New Roman"/>
                  <w:color w:val="0000FF"/>
                  <w:u w:val="single"/>
                  <w:lang w:val="ru-RU"/>
                </w:rPr>
                <w:t>.</w:t>
              </w:r>
              <w:r>
                <w:rPr>
                  <w:rFonts w:ascii="Times New Roman" w:hAnsi="Times New Roman"/>
                  <w:color w:val="0000FF"/>
                  <w:u w:val="single"/>
                </w:rPr>
                <w:t>ru</w:t>
              </w:r>
              <w:r w:rsidRPr="001774AF">
                <w:rPr>
                  <w:rFonts w:ascii="Times New Roman" w:hAnsi="Times New Roman"/>
                  <w:color w:val="0000FF"/>
                  <w:u w:val="single"/>
                  <w:lang w:val="ru-RU"/>
                </w:rPr>
                <w:t>/</w:t>
              </w:r>
              <w:r>
                <w:rPr>
                  <w:rFonts w:ascii="Times New Roman" w:hAnsi="Times New Roman"/>
                  <w:color w:val="0000FF"/>
                  <w:u w:val="single"/>
                </w:rPr>
                <w:t>e</w:t>
              </w:r>
              <w:r w:rsidRPr="001774AF">
                <w:rPr>
                  <w:rFonts w:ascii="Times New Roman" w:hAnsi="Times New Roman"/>
                  <w:color w:val="0000FF"/>
                  <w:u w:val="single"/>
                  <w:lang w:val="ru-RU"/>
                </w:rPr>
                <w:t>8</w:t>
              </w:r>
              <w:r>
                <w:rPr>
                  <w:rFonts w:ascii="Times New Roman" w:hAnsi="Times New Roman"/>
                  <w:color w:val="0000FF"/>
                  <w:u w:val="single"/>
                </w:rPr>
                <w:t>a</w:t>
              </w:r>
              <w:r w:rsidRPr="001774AF">
                <w:rPr>
                  <w:rFonts w:ascii="Times New Roman" w:hAnsi="Times New Roman"/>
                  <w:color w:val="0000FF"/>
                  <w:u w:val="single"/>
                  <w:lang w:val="ru-RU"/>
                </w:rPr>
                <w:t>53</w:t>
              </w:r>
              <w:r>
                <w:rPr>
                  <w:rFonts w:ascii="Times New Roman" w:hAnsi="Times New Roman"/>
                  <w:color w:val="0000FF"/>
                  <w:u w:val="single"/>
                </w:rPr>
                <w:t>fdb</w:t>
              </w:r>
            </w:hyperlink>
          </w:p>
        </w:tc>
      </w:tr>
      <w:tr w:rsidR="00AF1BDF">
        <w:trPr>
          <w:trHeight w:val="144"/>
          <w:tblCellSpacing w:w="20" w:type="nil"/>
        </w:trPr>
        <w:tc>
          <w:tcPr>
            <w:tcW w:w="420" w:type="dxa"/>
            <w:tcMar>
              <w:top w:w="50" w:type="dxa"/>
              <w:left w:w="100" w:type="dxa"/>
            </w:tcMar>
            <w:vAlign w:val="center"/>
          </w:tcPr>
          <w:p w:rsidR="00AF1BDF" w:rsidRDefault="00C026CE">
            <w:pPr>
              <w:spacing w:after="0"/>
            </w:pPr>
            <w:r>
              <w:rPr>
                <w:rFonts w:ascii="Times New Roman" w:hAnsi="Times New Roman"/>
                <w:color w:val="000000"/>
                <w:sz w:val="24"/>
              </w:rPr>
              <w:t>79</w:t>
            </w:r>
          </w:p>
        </w:tc>
        <w:tc>
          <w:tcPr>
            <w:tcW w:w="3960" w:type="dxa"/>
            <w:tcMar>
              <w:top w:w="50" w:type="dxa"/>
              <w:left w:w="100" w:type="dxa"/>
            </w:tcMar>
            <w:vAlign w:val="center"/>
          </w:tcPr>
          <w:p w:rsidR="00AF1BDF" w:rsidRDefault="00C026CE">
            <w:pPr>
              <w:spacing w:after="0"/>
              <w:ind w:left="135"/>
            </w:pPr>
            <w:r w:rsidRPr="001774AF">
              <w:rPr>
                <w:rFonts w:ascii="Times New Roman" w:hAnsi="Times New Roman"/>
                <w:color w:val="000000"/>
                <w:sz w:val="24"/>
                <w:lang w:val="ru-RU"/>
              </w:rPr>
              <w:t xml:space="preserve">Контроль по теме "Проблемы экологии. Защита окружающей среды. Стихийные бедствия. </w:t>
            </w:r>
            <w:r>
              <w:rPr>
                <w:rFonts w:ascii="Times New Roman" w:hAnsi="Times New Roman"/>
                <w:color w:val="000000"/>
                <w:sz w:val="24"/>
              </w:rPr>
              <w:t>Условия проживания в городской и сельской местности"</w:t>
            </w:r>
          </w:p>
        </w:tc>
        <w:tc>
          <w:tcPr>
            <w:tcW w:w="728" w:type="dxa"/>
            <w:tcMar>
              <w:top w:w="50" w:type="dxa"/>
              <w:left w:w="100" w:type="dxa"/>
            </w:tcMar>
            <w:vAlign w:val="center"/>
          </w:tcPr>
          <w:p w:rsidR="00AF1BDF" w:rsidRDefault="00C026CE">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AF1BDF" w:rsidRDefault="00C026CE">
            <w:pPr>
              <w:spacing w:after="0"/>
              <w:ind w:left="135"/>
              <w:jc w:val="center"/>
            </w:pPr>
            <w:r>
              <w:rPr>
                <w:rFonts w:ascii="Times New Roman" w:hAnsi="Times New Roman"/>
                <w:color w:val="000000"/>
                <w:sz w:val="24"/>
              </w:rPr>
              <w:t xml:space="preserve"> 1 </w:t>
            </w:r>
          </w:p>
        </w:tc>
        <w:tc>
          <w:tcPr>
            <w:tcW w:w="1517" w:type="dxa"/>
            <w:tcMar>
              <w:top w:w="50" w:type="dxa"/>
              <w:left w:w="100" w:type="dxa"/>
            </w:tcMar>
            <w:vAlign w:val="center"/>
          </w:tcPr>
          <w:p w:rsidR="00AF1BDF" w:rsidRDefault="00AF1BDF">
            <w:pPr>
              <w:spacing w:after="0"/>
              <w:ind w:left="135"/>
              <w:jc w:val="center"/>
            </w:pPr>
          </w:p>
        </w:tc>
        <w:tc>
          <w:tcPr>
            <w:tcW w:w="1060" w:type="dxa"/>
            <w:tcMar>
              <w:top w:w="50" w:type="dxa"/>
              <w:left w:w="100" w:type="dxa"/>
            </w:tcMar>
            <w:vAlign w:val="center"/>
          </w:tcPr>
          <w:p w:rsidR="00AF1BDF" w:rsidRDefault="00AF1BDF">
            <w:pPr>
              <w:spacing w:after="0"/>
              <w:ind w:left="135"/>
            </w:pPr>
          </w:p>
        </w:tc>
        <w:tc>
          <w:tcPr>
            <w:tcW w:w="1858" w:type="dxa"/>
            <w:tcMar>
              <w:top w:w="50" w:type="dxa"/>
              <w:left w:w="100" w:type="dxa"/>
            </w:tcMar>
            <w:vAlign w:val="center"/>
          </w:tcPr>
          <w:p w:rsidR="00AF1BDF" w:rsidRDefault="00AF1BDF">
            <w:pPr>
              <w:spacing w:after="0"/>
              <w:ind w:left="135"/>
            </w:pPr>
          </w:p>
        </w:tc>
      </w:tr>
      <w:tr w:rsidR="00AF1BDF" w:rsidRPr="001774AF">
        <w:trPr>
          <w:trHeight w:val="144"/>
          <w:tblCellSpacing w:w="20" w:type="nil"/>
        </w:trPr>
        <w:tc>
          <w:tcPr>
            <w:tcW w:w="420" w:type="dxa"/>
            <w:tcMar>
              <w:top w:w="50" w:type="dxa"/>
              <w:left w:w="100" w:type="dxa"/>
            </w:tcMar>
            <w:vAlign w:val="center"/>
          </w:tcPr>
          <w:p w:rsidR="00AF1BDF" w:rsidRDefault="00C026CE">
            <w:pPr>
              <w:spacing w:after="0"/>
            </w:pPr>
            <w:r>
              <w:rPr>
                <w:rFonts w:ascii="Times New Roman" w:hAnsi="Times New Roman"/>
                <w:color w:val="000000"/>
                <w:sz w:val="24"/>
              </w:rPr>
              <w:t>80</w:t>
            </w:r>
          </w:p>
        </w:tc>
        <w:tc>
          <w:tcPr>
            <w:tcW w:w="3960" w:type="dxa"/>
            <w:tcMar>
              <w:top w:w="50" w:type="dxa"/>
              <w:left w:w="100" w:type="dxa"/>
            </w:tcMar>
            <w:vAlign w:val="center"/>
          </w:tcPr>
          <w:p w:rsidR="00AF1BDF" w:rsidRPr="001774AF" w:rsidRDefault="00C026CE">
            <w:pPr>
              <w:spacing w:after="0"/>
              <w:ind w:left="135"/>
              <w:rPr>
                <w:lang w:val="ru-RU"/>
              </w:rPr>
            </w:pPr>
            <w:r w:rsidRPr="001774AF">
              <w:rPr>
                <w:rFonts w:ascii="Times New Roman" w:hAnsi="Times New Roman"/>
                <w:color w:val="000000"/>
                <w:sz w:val="24"/>
                <w:lang w:val="ru-RU"/>
              </w:rPr>
              <w:t>Технический прогресс. Гаджеты. Влияние на жизнь</w:t>
            </w:r>
          </w:p>
        </w:tc>
        <w:tc>
          <w:tcPr>
            <w:tcW w:w="728" w:type="dxa"/>
            <w:tcMar>
              <w:top w:w="50" w:type="dxa"/>
              <w:left w:w="100" w:type="dxa"/>
            </w:tcMar>
            <w:vAlign w:val="center"/>
          </w:tcPr>
          <w:p w:rsidR="00AF1BDF" w:rsidRDefault="00C026CE">
            <w:pPr>
              <w:spacing w:after="0"/>
              <w:ind w:left="135"/>
              <w:jc w:val="center"/>
            </w:pPr>
            <w:r w:rsidRPr="001774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AF1BDF" w:rsidRDefault="00AF1BDF">
            <w:pPr>
              <w:spacing w:after="0"/>
              <w:ind w:left="135"/>
              <w:jc w:val="center"/>
            </w:pPr>
          </w:p>
        </w:tc>
        <w:tc>
          <w:tcPr>
            <w:tcW w:w="1517" w:type="dxa"/>
            <w:tcMar>
              <w:top w:w="50" w:type="dxa"/>
              <w:left w:w="100" w:type="dxa"/>
            </w:tcMar>
            <w:vAlign w:val="center"/>
          </w:tcPr>
          <w:p w:rsidR="00AF1BDF" w:rsidRDefault="00AF1BDF">
            <w:pPr>
              <w:spacing w:after="0"/>
              <w:ind w:left="135"/>
              <w:jc w:val="center"/>
            </w:pPr>
          </w:p>
        </w:tc>
        <w:tc>
          <w:tcPr>
            <w:tcW w:w="1060" w:type="dxa"/>
            <w:tcMar>
              <w:top w:w="50" w:type="dxa"/>
              <w:left w:w="100" w:type="dxa"/>
            </w:tcMar>
            <w:vAlign w:val="center"/>
          </w:tcPr>
          <w:p w:rsidR="00AF1BDF" w:rsidRDefault="00AF1BDF">
            <w:pPr>
              <w:spacing w:after="0"/>
              <w:ind w:left="135"/>
            </w:pPr>
          </w:p>
        </w:tc>
        <w:tc>
          <w:tcPr>
            <w:tcW w:w="1858" w:type="dxa"/>
            <w:tcMar>
              <w:top w:w="50" w:type="dxa"/>
              <w:left w:w="100" w:type="dxa"/>
            </w:tcMar>
            <w:vAlign w:val="center"/>
          </w:tcPr>
          <w:p w:rsidR="00AF1BDF" w:rsidRPr="001774AF" w:rsidRDefault="00C026CE">
            <w:pPr>
              <w:spacing w:after="0"/>
              <w:ind w:left="135"/>
              <w:rPr>
                <w:lang w:val="ru-RU"/>
              </w:rPr>
            </w:pPr>
            <w:r w:rsidRPr="001774AF">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1774AF">
                <w:rPr>
                  <w:rFonts w:ascii="Times New Roman" w:hAnsi="Times New Roman"/>
                  <w:color w:val="0000FF"/>
                  <w:u w:val="single"/>
                  <w:lang w:val="ru-RU"/>
                </w:rPr>
                <w:t>://</w:t>
              </w:r>
              <w:r>
                <w:rPr>
                  <w:rFonts w:ascii="Times New Roman" w:hAnsi="Times New Roman"/>
                  <w:color w:val="0000FF"/>
                  <w:u w:val="single"/>
                </w:rPr>
                <w:t>m</w:t>
              </w:r>
              <w:r w:rsidRPr="001774AF">
                <w:rPr>
                  <w:rFonts w:ascii="Times New Roman" w:hAnsi="Times New Roman"/>
                  <w:color w:val="0000FF"/>
                  <w:u w:val="single"/>
                  <w:lang w:val="ru-RU"/>
                </w:rPr>
                <w:t>.</w:t>
              </w:r>
              <w:r>
                <w:rPr>
                  <w:rFonts w:ascii="Times New Roman" w:hAnsi="Times New Roman"/>
                  <w:color w:val="0000FF"/>
                  <w:u w:val="single"/>
                </w:rPr>
                <w:t>edsoo</w:t>
              </w:r>
              <w:r w:rsidRPr="001774AF">
                <w:rPr>
                  <w:rFonts w:ascii="Times New Roman" w:hAnsi="Times New Roman"/>
                  <w:color w:val="0000FF"/>
                  <w:u w:val="single"/>
                  <w:lang w:val="ru-RU"/>
                </w:rPr>
                <w:t>.</w:t>
              </w:r>
              <w:r>
                <w:rPr>
                  <w:rFonts w:ascii="Times New Roman" w:hAnsi="Times New Roman"/>
                  <w:color w:val="0000FF"/>
                  <w:u w:val="single"/>
                </w:rPr>
                <w:t>ru</w:t>
              </w:r>
              <w:r w:rsidRPr="001774AF">
                <w:rPr>
                  <w:rFonts w:ascii="Times New Roman" w:hAnsi="Times New Roman"/>
                  <w:color w:val="0000FF"/>
                  <w:u w:val="single"/>
                  <w:lang w:val="ru-RU"/>
                </w:rPr>
                <w:t>/</w:t>
              </w:r>
              <w:r>
                <w:rPr>
                  <w:rFonts w:ascii="Times New Roman" w:hAnsi="Times New Roman"/>
                  <w:color w:val="0000FF"/>
                  <w:u w:val="single"/>
                </w:rPr>
                <w:t>dc</w:t>
              </w:r>
              <w:r w:rsidRPr="001774AF">
                <w:rPr>
                  <w:rFonts w:ascii="Times New Roman" w:hAnsi="Times New Roman"/>
                  <w:color w:val="0000FF"/>
                  <w:u w:val="single"/>
                  <w:lang w:val="ru-RU"/>
                </w:rPr>
                <w:t>4</w:t>
              </w:r>
              <w:r>
                <w:rPr>
                  <w:rFonts w:ascii="Times New Roman" w:hAnsi="Times New Roman"/>
                  <w:color w:val="0000FF"/>
                  <w:u w:val="single"/>
                </w:rPr>
                <w:t>d</w:t>
              </w:r>
              <w:r w:rsidRPr="001774AF">
                <w:rPr>
                  <w:rFonts w:ascii="Times New Roman" w:hAnsi="Times New Roman"/>
                  <w:color w:val="0000FF"/>
                  <w:u w:val="single"/>
                  <w:lang w:val="ru-RU"/>
                </w:rPr>
                <w:t>2</w:t>
              </w:r>
              <w:r>
                <w:rPr>
                  <w:rFonts w:ascii="Times New Roman" w:hAnsi="Times New Roman"/>
                  <w:color w:val="0000FF"/>
                  <w:u w:val="single"/>
                </w:rPr>
                <w:t>a</w:t>
              </w:r>
              <w:r w:rsidRPr="001774AF">
                <w:rPr>
                  <w:rFonts w:ascii="Times New Roman" w:hAnsi="Times New Roman"/>
                  <w:color w:val="0000FF"/>
                  <w:u w:val="single"/>
                  <w:lang w:val="ru-RU"/>
                </w:rPr>
                <w:t>7</w:t>
              </w:r>
              <w:r>
                <w:rPr>
                  <w:rFonts w:ascii="Times New Roman" w:hAnsi="Times New Roman"/>
                  <w:color w:val="0000FF"/>
                  <w:u w:val="single"/>
                </w:rPr>
                <w:t>b</w:t>
              </w:r>
            </w:hyperlink>
          </w:p>
        </w:tc>
      </w:tr>
      <w:tr w:rsidR="00AF1BDF" w:rsidRPr="001774AF">
        <w:trPr>
          <w:trHeight w:val="144"/>
          <w:tblCellSpacing w:w="20" w:type="nil"/>
        </w:trPr>
        <w:tc>
          <w:tcPr>
            <w:tcW w:w="420" w:type="dxa"/>
            <w:tcMar>
              <w:top w:w="50" w:type="dxa"/>
              <w:left w:w="100" w:type="dxa"/>
            </w:tcMar>
            <w:vAlign w:val="center"/>
          </w:tcPr>
          <w:p w:rsidR="00AF1BDF" w:rsidRDefault="00C026CE">
            <w:pPr>
              <w:spacing w:after="0"/>
            </w:pPr>
            <w:r>
              <w:rPr>
                <w:rFonts w:ascii="Times New Roman" w:hAnsi="Times New Roman"/>
                <w:color w:val="000000"/>
                <w:sz w:val="24"/>
              </w:rPr>
              <w:t>81</w:t>
            </w:r>
          </w:p>
        </w:tc>
        <w:tc>
          <w:tcPr>
            <w:tcW w:w="3960" w:type="dxa"/>
            <w:tcMar>
              <w:top w:w="50" w:type="dxa"/>
              <w:left w:w="100" w:type="dxa"/>
            </w:tcMar>
            <w:vAlign w:val="center"/>
          </w:tcPr>
          <w:p w:rsidR="00AF1BDF" w:rsidRDefault="00C026CE">
            <w:pPr>
              <w:spacing w:after="0"/>
              <w:ind w:left="135"/>
            </w:pPr>
            <w:r w:rsidRPr="001774AF">
              <w:rPr>
                <w:rFonts w:ascii="Times New Roman" w:hAnsi="Times New Roman"/>
                <w:color w:val="000000"/>
                <w:sz w:val="24"/>
                <w:lang w:val="ru-RU"/>
              </w:rPr>
              <w:t xml:space="preserve">Технический прогресс. Современные средства связи. </w:t>
            </w:r>
            <w:r>
              <w:rPr>
                <w:rFonts w:ascii="Times New Roman" w:hAnsi="Times New Roman"/>
                <w:color w:val="000000"/>
                <w:sz w:val="24"/>
              </w:rPr>
              <w:t>Польза и вред</w:t>
            </w:r>
          </w:p>
        </w:tc>
        <w:tc>
          <w:tcPr>
            <w:tcW w:w="728" w:type="dxa"/>
            <w:tcMar>
              <w:top w:w="50" w:type="dxa"/>
              <w:left w:w="100" w:type="dxa"/>
            </w:tcMar>
            <w:vAlign w:val="center"/>
          </w:tcPr>
          <w:p w:rsidR="00AF1BDF" w:rsidRDefault="00C026CE">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AF1BDF" w:rsidRDefault="00AF1BDF">
            <w:pPr>
              <w:spacing w:after="0"/>
              <w:ind w:left="135"/>
              <w:jc w:val="center"/>
            </w:pPr>
          </w:p>
        </w:tc>
        <w:tc>
          <w:tcPr>
            <w:tcW w:w="1517" w:type="dxa"/>
            <w:tcMar>
              <w:top w:w="50" w:type="dxa"/>
              <w:left w:w="100" w:type="dxa"/>
            </w:tcMar>
            <w:vAlign w:val="center"/>
          </w:tcPr>
          <w:p w:rsidR="00AF1BDF" w:rsidRDefault="00AF1BDF">
            <w:pPr>
              <w:spacing w:after="0"/>
              <w:ind w:left="135"/>
              <w:jc w:val="center"/>
            </w:pPr>
          </w:p>
        </w:tc>
        <w:tc>
          <w:tcPr>
            <w:tcW w:w="1060" w:type="dxa"/>
            <w:tcMar>
              <w:top w:w="50" w:type="dxa"/>
              <w:left w:w="100" w:type="dxa"/>
            </w:tcMar>
            <w:vAlign w:val="center"/>
          </w:tcPr>
          <w:p w:rsidR="00AF1BDF" w:rsidRDefault="00AF1BDF">
            <w:pPr>
              <w:spacing w:after="0"/>
              <w:ind w:left="135"/>
            </w:pPr>
          </w:p>
        </w:tc>
        <w:tc>
          <w:tcPr>
            <w:tcW w:w="1858" w:type="dxa"/>
            <w:tcMar>
              <w:top w:w="50" w:type="dxa"/>
              <w:left w:w="100" w:type="dxa"/>
            </w:tcMar>
            <w:vAlign w:val="center"/>
          </w:tcPr>
          <w:p w:rsidR="00AF1BDF" w:rsidRPr="001774AF" w:rsidRDefault="00C026CE">
            <w:pPr>
              <w:spacing w:after="0"/>
              <w:ind w:left="135"/>
              <w:rPr>
                <w:lang w:val="ru-RU"/>
              </w:rPr>
            </w:pPr>
            <w:r w:rsidRPr="001774AF">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1774AF">
                <w:rPr>
                  <w:rFonts w:ascii="Times New Roman" w:hAnsi="Times New Roman"/>
                  <w:color w:val="0000FF"/>
                  <w:u w:val="single"/>
                  <w:lang w:val="ru-RU"/>
                </w:rPr>
                <w:t>://</w:t>
              </w:r>
              <w:r>
                <w:rPr>
                  <w:rFonts w:ascii="Times New Roman" w:hAnsi="Times New Roman"/>
                  <w:color w:val="0000FF"/>
                  <w:u w:val="single"/>
                </w:rPr>
                <w:t>m</w:t>
              </w:r>
              <w:r w:rsidRPr="001774AF">
                <w:rPr>
                  <w:rFonts w:ascii="Times New Roman" w:hAnsi="Times New Roman"/>
                  <w:color w:val="0000FF"/>
                  <w:u w:val="single"/>
                  <w:lang w:val="ru-RU"/>
                </w:rPr>
                <w:t>.</w:t>
              </w:r>
              <w:r>
                <w:rPr>
                  <w:rFonts w:ascii="Times New Roman" w:hAnsi="Times New Roman"/>
                  <w:color w:val="0000FF"/>
                  <w:u w:val="single"/>
                </w:rPr>
                <w:t>edsoo</w:t>
              </w:r>
              <w:r w:rsidRPr="001774AF">
                <w:rPr>
                  <w:rFonts w:ascii="Times New Roman" w:hAnsi="Times New Roman"/>
                  <w:color w:val="0000FF"/>
                  <w:u w:val="single"/>
                  <w:lang w:val="ru-RU"/>
                </w:rPr>
                <w:t>.</w:t>
              </w:r>
              <w:r>
                <w:rPr>
                  <w:rFonts w:ascii="Times New Roman" w:hAnsi="Times New Roman"/>
                  <w:color w:val="0000FF"/>
                  <w:u w:val="single"/>
                </w:rPr>
                <w:t>ru</w:t>
              </w:r>
              <w:r w:rsidRPr="001774AF">
                <w:rPr>
                  <w:rFonts w:ascii="Times New Roman" w:hAnsi="Times New Roman"/>
                  <w:color w:val="0000FF"/>
                  <w:u w:val="single"/>
                  <w:lang w:val="ru-RU"/>
                </w:rPr>
                <w:t>/83</w:t>
              </w:r>
              <w:r>
                <w:rPr>
                  <w:rFonts w:ascii="Times New Roman" w:hAnsi="Times New Roman"/>
                  <w:color w:val="0000FF"/>
                  <w:u w:val="single"/>
                </w:rPr>
                <w:t>cf</w:t>
              </w:r>
              <w:r w:rsidRPr="001774AF">
                <w:rPr>
                  <w:rFonts w:ascii="Times New Roman" w:hAnsi="Times New Roman"/>
                  <w:color w:val="0000FF"/>
                  <w:u w:val="single"/>
                  <w:lang w:val="ru-RU"/>
                </w:rPr>
                <w:t>4</w:t>
              </w:r>
              <w:r>
                <w:rPr>
                  <w:rFonts w:ascii="Times New Roman" w:hAnsi="Times New Roman"/>
                  <w:color w:val="0000FF"/>
                  <w:u w:val="single"/>
                </w:rPr>
                <w:t>c</w:t>
              </w:r>
              <w:r w:rsidRPr="001774AF">
                <w:rPr>
                  <w:rFonts w:ascii="Times New Roman" w:hAnsi="Times New Roman"/>
                  <w:color w:val="0000FF"/>
                  <w:u w:val="single"/>
                  <w:lang w:val="ru-RU"/>
                </w:rPr>
                <w:t>40</w:t>
              </w:r>
            </w:hyperlink>
          </w:p>
        </w:tc>
      </w:tr>
      <w:tr w:rsidR="00AF1BDF" w:rsidRPr="001774AF">
        <w:trPr>
          <w:trHeight w:val="144"/>
          <w:tblCellSpacing w:w="20" w:type="nil"/>
        </w:trPr>
        <w:tc>
          <w:tcPr>
            <w:tcW w:w="420" w:type="dxa"/>
            <w:tcMar>
              <w:top w:w="50" w:type="dxa"/>
              <w:left w:w="100" w:type="dxa"/>
            </w:tcMar>
            <w:vAlign w:val="center"/>
          </w:tcPr>
          <w:p w:rsidR="00AF1BDF" w:rsidRDefault="00C026CE">
            <w:pPr>
              <w:spacing w:after="0"/>
            </w:pPr>
            <w:r>
              <w:rPr>
                <w:rFonts w:ascii="Times New Roman" w:hAnsi="Times New Roman"/>
                <w:color w:val="000000"/>
                <w:sz w:val="24"/>
              </w:rPr>
              <w:t>82</w:t>
            </w:r>
          </w:p>
        </w:tc>
        <w:tc>
          <w:tcPr>
            <w:tcW w:w="3960" w:type="dxa"/>
            <w:tcMar>
              <w:top w:w="50" w:type="dxa"/>
              <w:left w:w="100" w:type="dxa"/>
            </w:tcMar>
            <w:vAlign w:val="center"/>
          </w:tcPr>
          <w:p w:rsidR="00AF1BDF" w:rsidRDefault="00C026CE">
            <w:pPr>
              <w:spacing w:after="0"/>
              <w:ind w:left="135"/>
            </w:pPr>
            <w:r w:rsidRPr="001774AF">
              <w:rPr>
                <w:rFonts w:ascii="Times New Roman" w:hAnsi="Times New Roman"/>
                <w:color w:val="000000"/>
                <w:sz w:val="24"/>
                <w:lang w:val="ru-RU"/>
              </w:rPr>
              <w:t xml:space="preserve">Технический прогресс. Современные средства связи. </w:t>
            </w:r>
            <w:r>
              <w:rPr>
                <w:rFonts w:ascii="Times New Roman" w:hAnsi="Times New Roman"/>
                <w:color w:val="000000"/>
                <w:sz w:val="24"/>
              </w:rPr>
              <w:t>Польза и вред</w:t>
            </w:r>
          </w:p>
        </w:tc>
        <w:tc>
          <w:tcPr>
            <w:tcW w:w="728" w:type="dxa"/>
            <w:tcMar>
              <w:top w:w="50" w:type="dxa"/>
              <w:left w:w="100" w:type="dxa"/>
            </w:tcMar>
            <w:vAlign w:val="center"/>
          </w:tcPr>
          <w:p w:rsidR="00AF1BDF" w:rsidRDefault="00C026CE">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AF1BDF" w:rsidRDefault="00AF1BDF">
            <w:pPr>
              <w:spacing w:after="0"/>
              <w:ind w:left="135"/>
              <w:jc w:val="center"/>
            </w:pPr>
          </w:p>
        </w:tc>
        <w:tc>
          <w:tcPr>
            <w:tcW w:w="1517" w:type="dxa"/>
            <w:tcMar>
              <w:top w:w="50" w:type="dxa"/>
              <w:left w:w="100" w:type="dxa"/>
            </w:tcMar>
            <w:vAlign w:val="center"/>
          </w:tcPr>
          <w:p w:rsidR="00AF1BDF" w:rsidRDefault="00AF1BDF">
            <w:pPr>
              <w:spacing w:after="0"/>
              <w:ind w:left="135"/>
              <w:jc w:val="center"/>
            </w:pPr>
          </w:p>
        </w:tc>
        <w:tc>
          <w:tcPr>
            <w:tcW w:w="1060" w:type="dxa"/>
            <w:tcMar>
              <w:top w:w="50" w:type="dxa"/>
              <w:left w:w="100" w:type="dxa"/>
            </w:tcMar>
            <w:vAlign w:val="center"/>
          </w:tcPr>
          <w:p w:rsidR="00AF1BDF" w:rsidRDefault="00AF1BDF">
            <w:pPr>
              <w:spacing w:after="0"/>
              <w:ind w:left="135"/>
            </w:pPr>
          </w:p>
        </w:tc>
        <w:tc>
          <w:tcPr>
            <w:tcW w:w="1858" w:type="dxa"/>
            <w:tcMar>
              <w:top w:w="50" w:type="dxa"/>
              <w:left w:w="100" w:type="dxa"/>
            </w:tcMar>
            <w:vAlign w:val="center"/>
          </w:tcPr>
          <w:p w:rsidR="00AF1BDF" w:rsidRPr="001774AF" w:rsidRDefault="00C026CE">
            <w:pPr>
              <w:spacing w:after="0"/>
              <w:ind w:left="135"/>
              <w:rPr>
                <w:lang w:val="ru-RU"/>
              </w:rPr>
            </w:pPr>
            <w:r w:rsidRPr="001774AF">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1774AF">
                <w:rPr>
                  <w:rFonts w:ascii="Times New Roman" w:hAnsi="Times New Roman"/>
                  <w:color w:val="0000FF"/>
                  <w:u w:val="single"/>
                  <w:lang w:val="ru-RU"/>
                </w:rPr>
                <w:t>://</w:t>
              </w:r>
              <w:r>
                <w:rPr>
                  <w:rFonts w:ascii="Times New Roman" w:hAnsi="Times New Roman"/>
                  <w:color w:val="0000FF"/>
                  <w:u w:val="single"/>
                </w:rPr>
                <w:t>m</w:t>
              </w:r>
              <w:r w:rsidRPr="001774AF">
                <w:rPr>
                  <w:rFonts w:ascii="Times New Roman" w:hAnsi="Times New Roman"/>
                  <w:color w:val="0000FF"/>
                  <w:u w:val="single"/>
                  <w:lang w:val="ru-RU"/>
                </w:rPr>
                <w:t>.</w:t>
              </w:r>
              <w:r>
                <w:rPr>
                  <w:rFonts w:ascii="Times New Roman" w:hAnsi="Times New Roman"/>
                  <w:color w:val="0000FF"/>
                  <w:u w:val="single"/>
                </w:rPr>
                <w:t>edsoo</w:t>
              </w:r>
              <w:r w:rsidRPr="001774AF">
                <w:rPr>
                  <w:rFonts w:ascii="Times New Roman" w:hAnsi="Times New Roman"/>
                  <w:color w:val="0000FF"/>
                  <w:u w:val="single"/>
                  <w:lang w:val="ru-RU"/>
                </w:rPr>
                <w:t>.</w:t>
              </w:r>
              <w:r>
                <w:rPr>
                  <w:rFonts w:ascii="Times New Roman" w:hAnsi="Times New Roman"/>
                  <w:color w:val="0000FF"/>
                  <w:u w:val="single"/>
                </w:rPr>
                <w:t>ru</w:t>
              </w:r>
              <w:r w:rsidRPr="001774AF">
                <w:rPr>
                  <w:rFonts w:ascii="Times New Roman" w:hAnsi="Times New Roman"/>
                  <w:color w:val="0000FF"/>
                  <w:u w:val="single"/>
                  <w:lang w:val="ru-RU"/>
                </w:rPr>
                <w:t>/8</w:t>
              </w:r>
              <w:r>
                <w:rPr>
                  <w:rFonts w:ascii="Times New Roman" w:hAnsi="Times New Roman"/>
                  <w:color w:val="0000FF"/>
                  <w:u w:val="single"/>
                </w:rPr>
                <w:t>cb</w:t>
              </w:r>
              <w:r w:rsidRPr="001774AF">
                <w:rPr>
                  <w:rFonts w:ascii="Times New Roman" w:hAnsi="Times New Roman"/>
                  <w:color w:val="0000FF"/>
                  <w:u w:val="single"/>
                  <w:lang w:val="ru-RU"/>
                </w:rPr>
                <w:t>8</w:t>
              </w:r>
              <w:r>
                <w:rPr>
                  <w:rFonts w:ascii="Times New Roman" w:hAnsi="Times New Roman"/>
                  <w:color w:val="0000FF"/>
                  <w:u w:val="single"/>
                </w:rPr>
                <w:t>e</w:t>
              </w:r>
              <w:r w:rsidRPr="001774AF">
                <w:rPr>
                  <w:rFonts w:ascii="Times New Roman" w:hAnsi="Times New Roman"/>
                  <w:color w:val="0000FF"/>
                  <w:u w:val="single"/>
                  <w:lang w:val="ru-RU"/>
                </w:rPr>
                <w:t>51</w:t>
              </w:r>
              <w:r>
                <w:rPr>
                  <w:rFonts w:ascii="Times New Roman" w:hAnsi="Times New Roman"/>
                  <w:color w:val="0000FF"/>
                  <w:u w:val="single"/>
                </w:rPr>
                <w:t>f</w:t>
              </w:r>
            </w:hyperlink>
          </w:p>
        </w:tc>
      </w:tr>
      <w:tr w:rsidR="00AF1BDF" w:rsidRPr="001774AF">
        <w:trPr>
          <w:trHeight w:val="144"/>
          <w:tblCellSpacing w:w="20" w:type="nil"/>
        </w:trPr>
        <w:tc>
          <w:tcPr>
            <w:tcW w:w="420" w:type="dxa"/>
            <w:tcMar>
              <w:top w:w="50" w:type="dxa"/>
              <w:left w:w="100" w:type="dxa"/>
            </w:tcMar>
            <w:vAlign w:val="center"/>
          </w:tcPr>
          <w:p w:rsidR="00AF1BDF" w:rsidRDefault="00C026CE">
            <w:pPr>
              <w:spacing w:after="0"/>
            </w:pPr>
            <w:r>
              <w:rPr>
                <w:rFonts w:ascii="Times New Roman" w:hAnsi="Times New Roman"/>
                <w:color w:val="000000"/>
                <w:sz w:val="24"/>
              </w:rPr>
              <w:t>83</w:t>
            </w:r>
          </w:p>
        </w:tc>
        <w:tc>
          <w:tcPr>
            <w:tcW w:w="3960" w:type="dxa"/>
            <w:tcMar>
              <w:top w:w="50" w:type="dxa"/>
              <w:left w:w="100" w:type="dxa"/>
            </w:tcMar>
            <w:vAlign w:val="center"/>
          </w:tcPr>
          <w:p w:rsidR="00AF1BDF" w:rsidRDefault="00C026CE">
            <w:pPr>
              <w:spacing w:after="0"/>
              <w:ind w:left="135"/>
            </w:pPr>
            <w:r>
              <w:rPr>
                <w:rFonts w:ascii="Times New Roman" w:hAnsi="Times New Roman"/>
                <w:color w:val="000000"/>
                <w:sz w:val="24"/>
              </w:rPr>
              <w:t>Прогресс. Научная фантастика</w:t>
            </w:r>
          </w:p>
        </w:tc>
        <w:tc>
          <w:tcPr>
            <w:tcW w:w="728" w:type="dxa"/>
            <w:tcMar>
              <w:top w:w="50" w:type="dxa"/>
              <w:left w:w="100" w:type="dxa"/>
            </w:tcMar>
            <w:vAlign w:val="center"/>
          </w:tcPr>
          <w:p w:rsidR="00AF1BDF" w:rsidRDefault="00C026CE">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AF1BDF" w:rsidRDefault="00AF1BDF">
            <w:pPr>
              <w:spacing w:after="0"/>
              <w:ind w:left="135"/>
              <w:jc w:val="center"/>
            </w:pPr>
          </w:p>
        </w:tc>
        <w:tc>
          <w:tcPr>
            <w:tcW w:w="1517" w:type="dxa"/>
            <w:tcMar>
              <w:top w:w="50" w:type="dxa"/>
              <w:left w:w="100" w:type="dxa"/>
            </w:tcMar>
            <w:vAlign w:val="center"/>
          </w:tcPr>
          <w:p w:rsidR="00AF1BDF" w:rsidRDefault="00AF1BDF">
            <w:pPr>
              <w:spacing w:after="0"/>
              <w:ind w:left="135"/>
              <w:jc w:val="center"/>
            </w:pPr>
          </w:p>
        </w:tc>
        <w:tc>
          <w:tcPr>
            <w:tcW w:w="1060" w:type="dxa"/>
            <w:tcMar>
              <w:top w:w="50" w:type="dxa"/>
              <w:left w:w="100" w:type="dxa"/>
            </w:tcMar>
            <w:vAlign w:val="center"/>
          </w:tcPr>
          <w:p w:rsidR="00AF1BDF" w:rsidRDefault="00AF1BDF">
            <w:pPr>
              <w:spacing w:after="0"/>
              <w:ind w:left="135"/>
            </w:pPr>
          </w:p>
        </w:tc>
        <w:tc>
          <w:tcPr>
            <w:tcW w:w="1858" w:type="dxa"/>
            <w:tcMar>
              <w:top w:w="50" w:type="dxa"/>
              <w:left w:w="100" w:type="dxa"/>
            </w:tcMar>
            <w:vAlign w:val="center"/>
          </w:tcPr>
          <w:p w:rsidR="00AF1BDF" w:rsidRPr="001774AF" w:rsidRDefault="00C026CE">
            <w:pPr>
              <w:spacing w:after="0"/>
              <w:ind w:left="135"/>
              <w:rPr>
                <w:lang w:val="ru-RU"/>
              </w:rPr>
            </w:pPr>
            <w:r w:rsidRPr="001774AF">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1774AF">
                <w:rPr>
                  <w:rFonts w:ascii="Times New Roman" w:hAnsi="Times New Roman"/>
                  <w:color w:val="0000FF"/>
                  <w:u w:val="single"/>
                  <w:lang w:val="ru-RU"/>
                </w:rPr>
                <w:t>://</w:t>
              </w:r>
              <w:r>
                <w:rPr>
                  <w:rFonts w:ascii="Times New Roman" w:hAnsi="Times New Roman"/>
                  <w:color w:val="0000FF"/>
                  <w:u w:val="single"/>
                </w:rPr>
                <w:t>m</w:t>
              </w:r>
              <w:r w:rsidRPr="001774AF">
                <w:rPr>
                  <w:rFonts w:ascii="Times New Roman" w:hAnsi="Times New Roman"/>
                  <w:color w:val="0000FF"/>
                  <w:u w:val="single"/>
                  <w:lang w:val="ru-RU"/>
                </w:rPr>
                <w:t>.</w:t>
              </w:r>
              <w:r>
                <w:rPr>
                  <w:rFonts w:ascii="Times New Roman" w:hAnsi="Times New Roman"/>
                  <w:color w:val="0000FF"/>
                  <w:u w:val="single"/>
                </w:rPr>
                <w:t>edsoo</w:t>
              </w:r>
              <w:r w:rsidRPr="001774AF">
                <w:rPr>
                  <w:rFonts w:ascii="Times New Roman" w:hAnsi="Times New Roman"/>
                  <w:color w:val="0000FF"/>
                  <w:u w:val="single"/>
                  <w:lang w:val="ru-RU"/>
                </w:rPr>
                <w:t>.</w:t>
              </w:r>
              <w:r>
                <w:rPr>
                  <w:rFonts w:ascii="Times New Roman" w:hAnsi="Times New Roman"/>
                  <w:color w:val="0000FF"/>
                  <w:u w:val="single"/>
                </w:rPr>
                <w:t>ru</w:t>
              </w:r>
              <w:r w:rsidRPr="001774AF">
                <w:rPr>
                  <w:rFonts w:ascii="Times New Roman" w:hAnsi="Times New Roman"/>
                  <w:color w:val="0000FF"/>
                  <w:u w:val="single"/>
                  <w:lang w:val="ru-RU"/>
                </w:rPr>
                <w:t>/3</w:t>
              </w:r>
              <w:r>
                <w:rPr>
                  <w:rFonts w:ascii="Times New Roman" w:hAnsi="Times New Roman"/>
                  <w:color w:val="0000FF"/>
                  <w:u w:val="single"/>
                </w:rPr>
                <w:t>a</w:t>
              </w:r>
              <w:r w:rsidRPr="001774AF">
                <w:rPr>
                  <w:rFonts w:ascii="Times New Roman" w:hAnsi="Times New Roman"/>
                  <w:color w:val="0000FF"/>
                  <w:u w:val="single"/>
                  <w:lang w:val="ru-RU"/>
                </w:rPr>
                <w:t>0</w:t>
              </w:r>
              <w:r>
                <w:rPr>
                  <w:rFonts w:ascii="Times New Roman" w:hAnsi="Times New Roman"/>
                  <w:color w:val="0000FF"/>
                  <w:u w:val="single"/>
                </w:rPr>
                <w:t>bbeb</w:t>
              </w:r>
              <w:r w:rsidRPr="001774AF">
                <w:rPr>
                  <w:rFonts w:ascii="Times New Roman" w:hAnsi="Times New Roman"/>
                  <w:color w:val="0000FF"/>
                  <w:u w:val="single"/>
                  <w:lang w:val="ru-RU"/>
                </w:rPr>
                <w:t>6</w:t>
              </w:r>
            </w:hyperlink>
          </w:p>
        </w:tc>
      </w:tr>
      <w:tr w:rsidR="00AF1BDF" w:rsidRPr="001774AF">
        <w:trPr>
          <w:trHeight w:val="144"/>
          <w:tblCellSpacing w:w="20" w:type="nil"/>
        </w:trPr>
        <w:tc>
          <w:tcPr>
            <w:tcW w:w="420" w:type="dxa"/>
            <w:tcMar>
              <w:top w:w="50" w:type="dxa"/>
              <w:left w:w="100" w:type="dxa"/>
            </w:tcMar>
            <w:vAlign w:val="center"/>
          </w:tcPr>
          <w:p w:rsidR="00AF1BDF" w:rsidRDefault="00C026CE">
            <w:pPr>
              <w:spacing w:after="0"/>
            </w:pPr>
            <w:r>
              <w:rPr>
                <w:rFonts w:ascii="Times New Roman" w:hAnsi="Times New Roman"/>
                <w:color w:val="000000"/>
                <w:sz w:val="24"/>
              </w:rPr>
              <w:t>84</w:t>
            </w:r>
          </w:p>
        </w:tc>
        <w:tc>
          <w:tcPr>
            <w:tcW w:w="3960" w:type="dxa"/>
            <w:tcMar>
              <w:top w:w="50" w:type="dxa"/>
              <w:left w:w="100" w:type="dxa"/>
            </w:tcMar>
            <w:vAlign w:val="center"/>
          </w:tcPr>
          <w:p w:rsidR="00AF1BDF" w:rsidRDefault="00C026CE">
            <w:pPr>
              <w:spacing w:after="0"/>
              <w:ind w:left="135"/>
            </w:pPr>
            <w:r>
              <w:rPr>
                <w:rFonts w:ascii="Times New Roman" w:hAnsi="Times New Roman"/>
                <w:color w:val="000000"/>
                <w:sz w:val="24"/>
              </w:rPr>
              <w:t>Гаджеты. Перспективы и последствия</w:t>
            </w:r>
          </w:p>
        </w:tc>
        <w:tc>
          <w:tcPr>
            <w:tcW w:w="728" w:type="dxa"/>
            <w:tcMar>
              <w:top w:w="50" w:type="dxa"/>
              <w:left w:w="100" w:type="dxa"/>
            </w:tcMar>
            <w:vAlign w:val="center"/>
          </w:tcPr>
          <w:p w:rsidR="00AF1BDF" w:rsidRDefault="00C026CE">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AF1BDF" w:rsidRDefault="00AF1BDF">
            <w:pPr>
              <w:spacing w:after="0"/>
              <w:ind w:left="135"/>
              <w:jc w:val="center"/>
            </w:pPr>
          </w:p>
        </w:tc>
        <w:tc>
          <w:tcPr>
            <w:tcW w:w="1517" w:type="dxa"/>
            <w:tcMar>
              <w:top w:w="50" w:type="dxa"/>
              <w:left w:w="100" w:type="dxa"/>
            </w:tcMar>
            <w:vAlign w:val="center"/>
          </w:tcPr>
          <w:p w:rsidR="00AF1BDF" w:rsidRDefault="00AF1BDF">
            <w:pPr>
              <w:spacing w:after="0"/>
              <w:ind w:left="135"/>
              <w:jc w:val="center"/>
            </w:pPr>
          </w:p>
        </w:tc>
        <w:tc>
          <w:tcPr>
            <w:tcW w:w="1060" w:type="dxa"/>
            <w:tcMar>
              <w:top w:w="50" w:type="dxa"/>
              <w:left w:w="100" w:type="dxa"/>
            </w:tcMar>
            <w:vAlign w:val="center"/>
          </w:tcPr>
          <w:p w:rsidR="00AF1BDF" w:rsidRDefault="00AF1BDF">
            <w:pPr>
              <w:spacing w:after="0"/>
              <w:ind w:left="135"/>
            </w:pPr>
          </w:p>
        </w:tc>
        <w:tc>
          <w:tcPr>
            <w:tcW w:w="1858" w:type="dxa"/>
            <w:tcMar>
              <w:top w:w="50" w:type="dxa"/>
              <w:left w:w="100" w:type="dxa"/>
            </w:tcMar>
            <w:vAlign w:val="center"/>
          </w:tcPr>
          <w:p w:rsidR="00AF1BDF" w:rsidRPr="001774AF" w:rsidRDefault="00C026CE">
            <w:pPr>
              <w:spacing w:after="0"/>
              <w:ind w:left="135"/>
              <w:rPr>
                <w:lang w:val="ru-RU"/>
              </w:rPr>
            </w:pPr>
            <w:r w:rsidRPr="001774AF">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1774AF">
                <w:rPr>
                  <w:rFonts w:ascii="Times New Roman" w:hAnsi="Times New Roman"/>
                  <w:color w:val="0000FF"/>
                  <w:u w:val="single"/>
                  <w:lang w:val="ru-RU"/>
                </w:rPr>
                <w:t>://</w:t>
              </w:r>
              <w:r>
                <w:rPr>
                  <w:rFonts w:ascii="Times New Roman" w:hAnsi="Times New Roman"/>
                  <w:color w:val="0000FF"/>
                  <w:u w:val="single"/>
                </w:rPr>
                <w:t>m</w:t>
              </w:r>
              <w:r w:rsidRPr="001774AF">
                <w:rPr>
                  <w:rFonts w:ascii="Times New Roman" w:hAnsi="Times New Roman"/>
                  <w:color w:val="0000FF"/>
                  <w:u w:val="single"/>
                  <w:lang w:val="ru-RU"/>
                </w:rPr>
                <w:t>.</w:t>
              </w:r>
              <w:r>
                <w:rPr>
                  <w:rFonts w:ascii="Times New Roman" w:hAnsi="Times New Roman"/>
                  <w:color w:val="0000FF"/>
                  <w:u w:val="single"/>
                </w:rPr>
                <w:t>edsoo</w:t>
              </w:r>
              <w:r w:rsidRPr="001774AF">
                <w:rPr>
                  <w:rFonts w:ascii="Times New Roman" w:hAnsi="Times New Roman"/>
                  <w:color w:val="0000FF"/>
                  <w:u w:val="single"/>
                  <w:lang w:val="ru-RU"/>
                </w:rPr>
                <w:t>.</w:t>
              </w:r>
              <w:r>
                <w:rPr>
                  <w:rFonts w:ascii="Times New Roman" w:hAnsi="Times New Roman"/>
                  <w:color w:val="0000FF"/>
                  <w:u w:val="single"/>
                </w:rPr>
                <w:t>ru</w:t>
              </w:r>
              <w:r w:rsidRPr="001774AF">
                <w:rPr>
                  <w:rFonts w:ascii="Times New Roman" w:hAnsi="Times New Roman"/>
                  <w:color w:val="0000FF"/>
                  <w:u w:val="single"/>
                  <w:lang w:val="ru-RU"/>
                </w:rPr>
                <w:t>/27</w:t>
              </w:r>
              <w:r>
                <w:rPr>
                  <w:rFonts w:ascii="Times New Roman" w:hAnsi="Times New Roman"/>
                  <w:color w:val="0000FF"/>
                  <w:u w:val="single"/>
                </w:rPr>
                <w:t>fa</w:t>
              </w:r>
              <w:r w:rsidRPr="001774AF">
                <w:rPr>
                  <w:rFonts w:ascii="Times New Roman" w:hAnsi="Times New Roman"/>
                  <w:color w:val="0000FF"/>
                  <w:u w:val="single"/>
                  <w:lang w:val="ru-RU"/>
                </w:rPr>
                <w:t>63</w:t>
              </w:r>
              <w:r>
                <w:rPr>
                  <w:rFonts w:ascii="Times New Roman" w:hAnsi="Times New Roman"/>
                  <w:color w:val="0000FF"/>
                  <w:u w:val="single"/>
                </w:rPr>
                <w:t>e</w:t>
              </w:r>
              <w:r w:rsidRPr="001774AF">
                <w:rPr>
                  <w:rFonts w:ascii="Times New Roman" w:hAnsi="Times New Roman"/>
                  <w:color w:val="0000FF"/>
                  <w:u w:val="single"/>
                  <w:lang w:val="ru-RU"/>
                </w:rPr>
                <w:t>9</w:t>
              </w:r>
            </w:hyperlink>
          </w:p>
        </w:tc>
      </w:tr>
      <w:tr w:rsidR="00AF1BDF" w:rsidRPr="001774AF">
        <w:trPr>
          <w:trHeight w:val="144"/>
          <w:tblCellSpacing w:w="20" w:type="nil"/>
        </w:trPr>
        <w:tc>
          <w:tcPr>
            <w:tcW w:w="420" w:type="dxa"/>
            <w:tcMar>
              <w:top w:w="50" w:type="dxa"/>
              <w:left w:w="100" w:type="dxa"/>
            </w:tcMar>
            <w:vAlign w:val="center"/>
          </w:tcPr>
          <w:p w:rsidR="00AF1BDF" w:rsidRDefault="00C026CE">
            <w:pPr>
              <w:spacing w:after="0"/>
            </w:pPr>
            <w:r>
              <w:rPr>
                <w:rFonts w:ascii="Times New Roman" w:hAnsi="Times New Roman"/>
                <w:color w:val="000000"/>
                <w:sz w:val="24"/>
              </w:rPr>
              <w:t>85</w:t>
            </w:r>
          </w:p>
        </w:tc>
        <w:tc>
          <w:tcPr>
            <w:tcW w:w="3960" w:type="dxa"/>
            <w:tcMar>
              <w:top w:w="50" w:type="dxa"/>
              <w:left w:w="100" w:type="dxa"/>
            </w:tcMar>
            <w:vAlign w:val="center"/>
          </w:tcPr>
          <w:p w:rsidR="00AF1BDF" w:rsidRDefault="00C026CE">
            <w:pPr>
              <w:spacing w:after="0"/>
              <w:ind w:left="135"/>
            </w:pPr>
            <w:r w:rsidRPr="001774AF">
              <w:rPr>
                <w:rFonts w:ascii="Times New Roman" w:hAnsi="Times New Roman"/>
                <w:color w:val="000000"/>
                <w:sz w:val="24"/>
                <w:lang w:val="ru-RU"/>
              </w:rPr>
              <w:t xml:space="preserve">Вклад стран изучаемого языка в развитие науки. </w:t>
            </w:r>
            <w:r>
              <w:rPr>
                <w:rFonts w:ascii="Times New Roman" w:hAnsi="Times New Roman"/>
                <w:color w:val="000000"/>
                <w:sz w:val="24"/>
              </w:rPr>
              <w:t>Технический прогресс</w:t>
            </w:r>
          </w:p>
        </w:tc>
        <w:tc>
          <w:tcPr>
            <w:tcW w:w="728" w:type="dxa"/>
            <w:tcMar>
              <w:top w:w="50" w:type="dxa"/>
              <w:left w:w="100" w:type="dxa"/>
            </w:tcMar>
            <w:vAlign w:val="center"/>
          </w:tcPr>
          <w:p w:rsidR="00AF1BDF" w:rsidRDefault="00C026CE">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AF1BDF" w:rsidRDefault="00AF1BDF">
            <w:pPr>
              <w:spacing w:after="0"/>
              <w:ind w:left="135"/>
              <w:jc w:val="center"/>
            </w:pPr>
          </w:p>
        </w:tc>
        <w:tc>
          <w:tcPr>
            <w:tcW w:w="1517" w:type="dxa"/>
            <w:tcMar>
              <w:top w:w="50" w:type="dxa"/>
              <w:left w:w="100" w:type="dxa"/>
            </w:tcMar>
            <w:vAlign w:val="center"/>
          </w:tcPr>
          <w:p w:rsidR="00AF1BDF" w:rsidRDefault="00AF1BDF">
            <w:pPr>
              <w:spacing w:after="0"/>
              <w:ind w:left="135"/>
              <w:jc w:val="center"/>
            </w:pPr>
          </w:p>
        </w:tc>
        <w:tc>
          <w:tcPr>
            <w:tcW w:w="1060" w:type="dxa"/>
            <w:tcMar>
              <w:top w:w="50" w:type="dxa"/>
              <w:left w:w="100" w:type="dxa"/>
            </w:tcMar>
            <w:vAlign w:val="center"/>
          </w:tcPr>
          <w:p w:rsidR="00AF1BDF" w:rsidRDefault="00AF1BDF">
            <w:pPr>
              <w:spacing w:after="0"/>
              <w:ind w:left="135"/>
            </w:pPr>
          </w:p>
        </w:tc>
        <w:tc>
          <w:tcPr>
            <w:tcW w:w="1858" w:type="dxa"/>
            <w:tcMar>
              <w:top w:w="50" w:type="dxa"/>
              <w:left w:w="100" w:type="dxa"/>
            </w:tcMar>
            <w:vAlign w:val="center"/>
          </w:tcPr>
          <w:p w:rsidR="00AF1BDF" w:rsidRPr="001774AF" w:rsidRDefault="00C026CE">
            <w:pPr>
              <w:spacing w:after="0"/>
              <w:ind w:left="135"/>
              <w:rPr>
                <w:lang w:val="ru-RU"/>
              </w:rPr>
            </w:pPr>
            <w:r w:rsidRPr="001774AF">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1774AF">
                <w:rPr>
                  <w:rFonts w:ascii="Times New Roman" w:hAnsi="Times New Roman"/>
                  <w:color w:val="0000FF"/>
                  <w:u w:val="single"/>
                  <w:lang w:val="ru-RU"/>
                </w:rPr>
                <w:t>://</w:t>
              </w:r>
              <w:r>
                <w:rPr>
                  <w:rFonts w:ascii="Times New Roman" w:hAnsi="Times New Roman"/>
                  <w:color w:val="0000FF"/>
                  <w:u w:val="single"/>
                </w:rPr>
                <w:t>m</w:t>
              </w:r>
              <w:r w:rsidRPr="001774AF">
                <w:rPr>
                  <w:rFonts w:ascii="Times New Roman" w:hAnsi="Times New Roman"/>
                  <w:color w:val="0000FF"/>
                  <w:u w:val="single"/>
                  <w:lang w:val="ru-RU"/>
                </w:rPr>
                <w:t>.</w:t>
              </w:r>
              <w:r>
                <w:rPr>
                  <w:rFonts w:ascii="Times New Roman" w:hAnsi="Times New Roman"/>
                  <w:color w:val="0000FF"/>
                  <w:u w:val="single"/>
                </w:rPr>
                <w:t>edsoo</w:t>
              </w:r>
              <w:r w:rsidRPr="001774AF">
                <w:rPr>
                  <w:rFonts w:ascii="Times New Roman" w:hAnsi="Times New Roman"/>
                  <w:color w:val="0000FF"/>
                  <w:u w:val="single"/>
                  <w:lang w:val="ru-RU"/>
                </w:rPr>
                <w:t>.</w:t>
              </w:r>
              <w:r>
                <w:rPr>
                  <w:rFonts w:ascii="Times New Roman" w:hAnsi="Times New Roman"/>
                  <w:color w:val="0000FF"/>
                  <w:u w:val="single"/>
                </w:rPr>
                <w:t>ru</w:t>
              </w:r>
              <w:r w:rsidRPr="001774AF">
                <w:rPr>
                  <w:rFonts w:ascii="Times New Roman" w:hAnsi="Times New Roman"/>
                  <w:color w:val="0000FF"/>
                  <w:u w:val="single"/>
                  <w:lang w:val="ru-RU"/>
                </w:rPr>
                <w:t>/31</w:t>
              </w:r>
              <w:r>
                <w:rPr>
                  <w:rFonts w:ascii="Times New Roman" w:hAnsi="Times New Roman"/>
                  <w:color w:val="0000FF"/>
                  <w:u w:val="single"/>
                </w:rPr>
                <w:t>a</w:t>
              </w:r>
              <w:r w:rsidRPr="001774AF">
                <w:rPr>
                  <w:rFonts w:ascii="Times New Roman" w:hAnsi="Times New Roman"/>
                  <w:color w:val="0000FF"/>
                  <w:u w:val="single"/>
                  <w:lang w:val="ru-RU"/>
                </w:rPr>
                <w:t>707</w:t>
              </w:r>
              <w:r>
                <w:rPr>
                  <w:rFonts w:ascii="Times New Roman" w:hAnsi="Times New Roman"/>
                  <w:color w:val="0000FF"/>
                  <w:u w:val="single"/>
                </w:rPr>
                <w:t>c</w:t>
              </w:r>
              <w:r w:rsidRPr="001774AF">
                <w:rPr>
                  <w:rFonts w:ascii="Times New Roman" w:hAnsi="Times New Roman"/>
                  <w:color w:val="0000FF"/>
                  <w:u w:val="single"/>
                  <w:lang w:val="ru-RU"/>
                </w:rPr>
                <w:t>1</w:t>
              </w:r>
            </w:hyperlink>
          </w:p>
        </w:tc>
      </w:tr>
      <w:tr w:rsidR="00AF1BDF">
        <w:trPr>
          <w:trHeight w:val="144"/>
          <w:tblCellSpacing w:w="20" w:type="nil"/>
        </w:trPr>
        <w:tc>
          <w:tcPr>
            <w:tcW w:w="420" w:type="dxa"/>
            <w:tcMar>
              <w:top w:w="50" w:type="dxa"/>
              <w:left w:w="100" w:type="dxa"/>
            </w:tcMar>
            <w:vAlign w:val="center"/>
          </w:tcPr>
          <w:p w:rsidR="00AF1BDF" w:rsidRDefault="00C026CE">
            <w:pPr>
              <w:spacing w:after="0"/>
            </w:pPr>
            <w:r>
              <w:rPr>
                <w:rFonts w:ascii="Times New Roman" w:hAnsi="Times New Roman"/>
                <w:color w:val="000000"/>
                <w:sz w:val="24"/>
              </w:rPr>
              <w:t>86</w:t>
            </w:r>
          </w:p>
        </w:tc>
        <w:tc>
          <w:tcPr>
            <w:tcW w:w="3960" w:type="dxa"/>
            <w:tcMar>
              <w:top w:w="50" w:type="dxa"/>
              <w:left w:w="100" w:type="dxa"/>
            </w:tcMar>
            <w:vAlign w:val="center"/>
          </w:tcPr>
          <w:p w:rsidR="00AF1BDF" w:rsidRDefault="00C026CE">
            <w:pPr>
              <w:spacing w:after="0"/>
              <w:ind w:left="135"/>
            </w:pPr>
            <w:r>
              <w:rPr>
                <w:rFonts w:ascii="Times New Roman" w:hAnsi="Times New Roman"/>
                <w:color w:val="000000"/>
                <w:sz w:val="24"/>
              </w:rPr>
              <w:t>История изобретений</w:t>
            </w:r>
          </w:p>
        </w:tc>
        <w:tc>
          <w:tcPr>
            <w:tcW w:w="728" w:type="dxa"/>
            <w:tcMar>
              <w:top w:w="50" w:type="dxa"/>
              <w:left w:w="100" w:type="dxa"/>
            </w:tcMar>
            <w:vAlign w:val="center"/>
          </w:tcPr>
          <w:p w:rsidR="00AF1BDF" w:rsidRDefault="00C026CE">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AF1BDF" w:rsidRDefault="00AF1BDF">
            <w:pPr>
              <w:spacing w:after="0"/>
              <w:ind w:left="135"/>
              <w:jc w:val="center"/>
            </w:pPr>
          </w:p>
        </w:tc>
        <w:tc>
          <w:tcPr>
            <w:tcW w:w="1517" w:type="dxa"/>
            <w:tcMar>
              <w:top w:w="50" w:type="dxa"/>
              <w:left w:w="100" w:type="dxa"/>
            </w:tcMar>
            <w:vAlign w:val="center"/>
          </w:tcPr>
          <w:p w:rsidR="00AF1BDF" w:rsidRDefault="00AF1BDF">
            <w:pPr>
              <w:spacing w:after="0"/>
              <w:ind w:left="135"/>
              <w:jc w:val="center"/>
            </w:pPr>
          </w:p>
        </w:tc>
        <w:tc>
          <w:tcPr>
            <w:tcW w:w="1060" w:type="dxa"/>
            <w:tcMar>
              <w:top w:w="50" w:type="dxa"/>
              <w:left w:w="100" w:type="dxa"/>
            </w:tcMar>
            <w:vAlign w:val="center"/>
          </w:tcPr>
          <w:p w:rsidR="00AF1BDF" w:rsidRDefault="00AF1BDF">
            <w:pPr>
              <w:spacing w:after="0"/>
              <w:ind w:left="135"/>
            </w:pPr>
          </w:p>
        </w:tc>
        <w:tc>
          <w:tcPr>
            <w:tcW w:w="1858" w:type="dxa"/>
            <w:tcMar>
              <w:top w:w="50" w:type="dxa"/>
              <w:left w:w="100" w:type="dxa"/>
            </w:tcMar>
            <w:vAlign w:val="center"/>
          </w:tcPr>
          <w:p w:rsidR="00AF1BDF" w:rsidRDefault="00AF1BDF">
            <w:pPr>
              <w:spacing w:after="0"/>
              <w:ind w:left="135"/>
            </w:pPr>
          </w:p>
        </w:tc>
      </w:tr>
      <w:tr w:rsidR="00AF1BDF">
        <w:trPr>
          <w:trHeight w:val="144"/>
          <w:tblCellSpacing w:w="20" w:type="nil"/>
        </w:trPr>
        <w:tc>
          <w:tcPr>
            <w:tcW w:w="420" w:type="dxa"/>
            <w:tcMar>
              <w:top w:w="50" w:type="dxa"/>
              <w:left w:w="100" w:type="dxa"/>
            </w:tcMar>
            <w:vAlign w:val="center"/>
          </w:tcPr>
          <w:p w:rsidR="00AF1BDF" w:rsidRDefault="00C026CE">
            <w:pPr>
              <w:spacing w:after="0"/>
            </w:pPr>
            <w:r>
              <w:rPr>
                <w:rFonts w:ascii="Times New Roman" w:hAnsi="Times New Roman"/>
                <w:color w:val="000000"/>
                <w:sz w:val="24"/>
              </w:rPr>
              <w:t>87</w:t>
            </w:r>
          </w:p>
        </w:tc>
        <w:tc>
          <w:tcPr>
            <w:tcW w:w="3960" w:type="dxa"/>
            <w:tcMar>
              <w:top w:w="50" w:type="dxa"/>
              <w:left w:w="100" w:type="dxa"/>
            </w:tcMar>
            <w:vAlign w:val="center"/>
          </w:tcPr>
          <w:p w:rsidR="00AF1BDF" w:rsidRPr="001774AF" w:rsidRDefault="00C026CE">
            <w:pPr>
              <w:spacing w:after="0"/>
              <w:ind w:left="135"/>
              <w:rPr>
                <w:lang w:val="ru-RU"/>
              </w:rPr>
            </w:pPr>
            <w:r w:rsidRPr="001774AF">
              <w:rPr>
                <w:rFonts w:ascii="Times New Roman" w:hAnsi="Times New Roman"/>
                <w:color w:val="000000"/>
                <w:sz w:val="24"/>
                <w:lang w:val="ru-RU"/>
              </w:rPr>
              <w:t>Технический прогресс на благо окружающей среды</w:t>
            </w:r>
          </w:p>
        </w:tc>
        <w:tc>
          <w:tcPr>
            <w:tcW w:w="728" w:type="dxa"/>
            <w:tcMar>
              <w:top w:w="50" w:type="dxa"/>
              <w:left w:w="100" w:type="dxa"/>
            </w:tcMar>
            <w:vAlign w:val="center"/>
          </w:tcPr>
          <w:p w:rsidR="00AF1BDF" w:rsidRDefault="00C026CE">
            <w:pPr>
              <w:spacing w:after="0"/>
              <w:ind w:left="135"/>
              <w:jc w:val="center"/>
            </w:pPr>
            <w:r w:rsidRPr="001774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AF1BDF" w:rsidRDefault="00AF1BDF">
            <w:pPr>
              <w:spacing w:after="0"/>
              <w:ind w:left="135"/>
              <w:jc w:val="center"/>
            </w:pPr>
          </w:p>
        </w:tc>
        <w:tc>
          <w:tcPr>
            <w:tcW w:w="1517" w:type="dxa"/>
            <w:tcMar>
              <w:top w:w="50" w:type="dxa"/>
              <w:left w:w="100" w:type="dxa"/>
            </w:tcMar>
            <w:vAlign w:val="center"/>
          </w:tcPr>
          <w:p w:rsidR="00AF1BDF" w:rsidRDefault="00AF1BDF">
            <w:pPr>
              <w:spacing w:after="0"/>
              <w:ind w:left="135"/>
              <w:jc w:val="center"/>
            </w:pPr>
          </w:p>
        </w:tc>
        <w:tc>
          <w:tcPr>
            <w:tcW w:w="1060" w:type="dxa"/>
            <w:tcMar>
              <w:top w:w="50" w:type="dxa"/>
              <w:left w:w="100" w:type="dxa"/>
            </w:tcMar>
            <w:vAlign w:val="center"/>
          </w:tcPr>
          <w:p w:rsidR="00AF1BDF" w:rsidRDefault="00AF1BDF">
            <w:pPr>
              <w:spacing w:after="0"/>
              <w:ind w:left="135"/>
            </w:pPr>
          </w:p>
        </w:tc>
        <w:tc>
          <w:tcPr>
            <w:tcW w:w="1858" w:type="dxa"/>
            <w:tcMar>
              <w:top w:w="50" w:type="dxa"/>
              <w:left w:w="100" w:type="dxa"/>
            </w:tcMar>
            <w:vAlign w:val="center"/>
          </w:tcPr>
          <w:p w:rsidR="00AF1BDF" w:rsidRDefault="00AF1BDF">
            <w:pPr>
              <w:spacing w:after="0"/>
              <w:ind w:left="135"/>
            </w:pPr>
          </w:p>
        </w:tc>
      </w:tr>
      <w:tr w:rsidR="00AF1BDF" w:rsidRPr="001774AF">
        <w:trPr>
          <w:trHeight w:val="144"/>
          <w:tblCellSpacing w:w="20" w:type="nil"/>
        </w:trPr>
        <w:tc>
          <w:tcPr>
            <w:tcW w:w="420" w:type="dxa"/>
            <w:tcMar>
              <w:top w:w="50" w:type="dxa"/>
              <w:left w:w="100" w:type="dxa"/>
            </w:tcMar>
            <w:vAlign w:val="center"/>
          </w:tcPr>
          <w:p w:rsidR="00AF1BDF" w:rsidRDefault="00C026CE">
            <w:pPr>
              <w:spacing w:after="0"/>
            </w:pPr>
            <w:r>
              <w:rPr>
                <w:rFonts w:ascii="Times New Roman" w:hAnsi="Times New Roman"/>
                <w:color w:val="000000"/>
                <w:sz w:val="24"/>
              </w:rPr>
              <w:lastRenderedPageBreak/>
              <w:t>88</w:t>
            </w:r>
          </w:p>
        </w:tc>
        <w:tc>
          <w:tcPr>
            <w:tcW w:w="3960" w:type="dxa"/>
            <w:tcMar>
              <w:top w:w="50" w:type="dxa"/>
              <w:left w:w="100" w:type="dxa"/>
            </w:tcMar>
            <w:vAlign w:val="center"/>
          </w:tcPr>
          <w:p w:rsidR="00AF1BDF" w:rsidRDefault="00C026CE">
            <w:pPr>
              <w:spacing w:after="0"/>
              <w:ind w:left="135"/>
            </w:pPr>
            <w:r w:rsidRPr="001774AF">
              <w:rPr>
                <w:rFonts w:ascii="Times New Roman" w:hAnsi="Times New Roman"/>
                <w:color w:val="000000"/>
                <w:sz w:val="24"/>
                <w:lang w:val="ru-RU"/>
              </w:rPr>
              <w:t xml:space="preserve">Обобщение по теме "Технический прогресс: перспективы и последствия. </w:t>
            </w:r>
            <w:r>
              <w:rPr>
                <w:rFonts w:ascii="Times New Roman" w:hAnsi="Times New Roman"/>
                <w:color w:val="000000"/>
                <w:sz w:val="24"/>
              </w:rPr>
              <w:t>Современные средства связи (мобильные телефоны, смартфоны, планшеты, компьютеры)"</w:t>
            </w:r>
          </w:p>
        </w:tc>
        <w:tc>
          <w:tcPr>
            <w:tcW w:w="728" w:type="dxa"/>
            <w:tcMar>
              <w:top w:w="50" w:type="dxa"/>
              <w:left w:w="100" w:type="dxa"/>
            </w:tcMar>
            <w:vAlign w:val="center"/>
          </w:tcPr>
          <w:p w:rsidR="00AF1BDF" w:rsidRDefault="00C026CE">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AF1BDF" w:rsidRDefault="00AF1BDF">
            <w:pPr>
              <w:spacing w:after="0"/>
              <w:ind w:left="135"/>
              <w:jc w:val="center"/>
            </w:pPr>
          </w:p>
        </w:tc>
        <w:tc>
          <w:tcPr>
            <w:tcW w:w="1517" w:type="dxa"/>
            <w:tcMar>
              <w:top w:w="50" w:type="dxa"/>
              <w:left w:w="100" w:type="dxa"/>
            </w:tcMar>
            <w:vAlign w:val="center"/>
          </w:tcPr>
          <w:p w:rsidR="00AF1BDF" w:rsidRDefault="00AF1BDF">
            <w:pPr>
              <w:spacing w:after="0"/>
              <w:ind w:left="135"/>
              <w:jc w:val="center"/>
            </w:pPr>
          </w:p>
        </w:tc>
        <w:tc>
          <w:tcPr>
            <w:tcW w:w="1060" w:type="dxa"/>
            <w:tcMar>
              <w:top w:w="50" w:type="dxa"/>
              <w:left w:w="100" w:type="dxa"/>
            </w:tcMar>
            <w:vAlign w:val="center"/>
          </w:tcPr>
          <w:p w:rsidR="00AF1BDF" w:rsidRDefault="00AF1BDF">
            <w:pPr>
              <w:spacing w:after="0"/>
              <w:ind w:left="135"/>
            </w:pPr>
          </w:p>
        </w:tc>
        <w:tc>
          <w:tcPr>
            <w:tcW w:w="1858" w:type="dxa"/>
            <w:tcMar>
              <w:top w:w="50" w:type="dxa"/>
              <w:left w:w="100" w:type="dxa"/>
            </w:tcMar>
            <w:vAlign w:val="center"/>
          </w:tcPr>
          <w:p w:rsidR="00AF1BDF" w:rsidRPr="001774AF" w:rsidRDefault="00C026CE">
            <w:pPr>
              <w:spacing w:after="0"/>
              <w:ind w:left="135"/>
              <w:rPr>
                <w:lang w:val="ru-RU"/>
              </w:rPr>
            </w:pPr>
            <w:r w:rsidRPr="001774AF">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1774AF">
                <w:rPr>
                  <w:rFonts w:ascii="Times New Roman" w:hAnsi="Times New Roman"/>
                  <w:color w:val="0000FF"/>
                  <w:u w:val="single"/>
                  <w:lang w:val="ru-RU"/>
                </w:rPr>
                <w:t>://</w:t>
              </w:r>
              <w:r>
                <w:rPr>
                  <w:rFonts w:ascii="Times New Roman" w:hAnsi="Times New Roman"/>
                  <w:color w:val="0000FF"/>
                  <w:u w:val="single"/>
                </w:rPr>
                <w:t>m</w:t>
              </w:r>
              <w:r w:rsidRPr="001774AF">
                <w:rPr>
                  <w:rFonts w:ascii="Times New Roman" w:hAnsi="Times New Roman"/>
                  <w:color w:val="0000FF"/>
                  <w:u w:val="single"/>
                  <w:lang w:val="ru-RU"/>
                </w:rPr>
                <w:t>.</w:t>
              </w:r>
              <w:r>
                <w:rPr>
                  <w:rFonts w:ascii="Times New Roman" w:hAnsi="Times New Roman"/>
                  <w:color w:val="0000FF"/>
                  <w:u w:val="single"/>
                </w:rPr>
                <w:t>edsoo</w:t>
              </w:r>
              <w:r w:rsidRPr="001774AF">
                <w:rPr>
                  <w:rFonts w:ascii="Times New Roman" w:hAnsi="Times New Roman"/>
                  <w:color w:val="0000FF"/>
                  <w:u w:val="single"/>
                  <w:lang w:val="ru-RU"/>
                </w:rPr>
                <w:t>.</w:t>
              </w:r>
              <w:r>
                <w:rPr>
                  <w:rFonts w:ascii="Times New Roman" w:hAnsi="Times New Roman"/>
                  <w:color w:val="0000FF"/>
                  <w:u w:val="single"/>
                </w:rPr>
                <w:t>ru</w:t>
              </w:r>
              <w:r w:rsidRPr="001774AF">
                <w:rPr>
                  <w:rFonts w:ascii="Times New Roman" w:hAnsi="Times New Roman"/>
                  <w:color w:val="0000FF"/>
                  <w:u w:val="single"/>
                  <w:lang w:val="ru-RU"/>
                </w:rPr>
                <w:t>/</w:t>
              </w:r>
              <w:r>
                <w:rPr>
                  <w:rFonts w:ascii="Times New Roman" w:hAnsi="Times New Roman"/>
                  <w:color w:val="0000FF"/>
                  <w:u w:val="single"/>
                </w:rPr>
                <w:t>b</w:t>
              </w:r>
              <w:r w:rsidRPr="001774AF">
                <w:rPr>
                  <w:rFonts w:ascii="Times New Roman" w:hAnsi="Times New Roman"/>
                  <w:color w:val="0000FF"/>
                  <w:u w:val="single"/>
                  <w:lang w:val="ru-RU"/>
                </w:rPr>
                <w:t>80</w:t>
              </w:r>
              <w:r>
                <w:rPr>
                  <w:rFonts w:ascii="Times New Roman" w:hAnsi="Times New Roman"/>
                  <w:color w:val="0000FF"/>
                  <w:u w:val="single"/>
                </w:rPr>
                <w:t>aca</w:t>
              </w:r>
              <w:r w:rsidRPr="001774AF">
                <w:rPr>
                  <w:rFonts w:ascii="Times New Roman" w:hAnsi="Times New Roman"/>
                  <w:color w:val="0000FF"/>
                  <w:u w:val="single"/>
                  <w:lang w:val="ru-RU"/>
                </w:rPr>
                <w:t>84</w:t>
              </w:r>
            </w:hyperlink>
          </w:p>
        </w:tc>
      </w:tr>
      <w:tr w:rsidR="00AF1BDF">
        <w:trPr>
          <w:trHeight w:val="144"/>
          <w:tblCellSpacing w:w="20" w:type="nil"/>
        </w:trPr>
        <w:tc>
          <w:tcPr>
            <w:tcW w:w="420" w:type="dxa"/>
            <w:tcMar>
              <w:top w:w="50" w:type="dxa"/>
              <w:left w:w="100" w:type="dxa"/>
            </w:tcMar>
            <w:vAlign w:val="center"/>
          </w:tcPr>
          <w:p w:rsidR="00AF1BDF" w:rsidRDefault="00C026CE">
            <w:pPr>
              <w:spacing w:after="0"/>
            </w:pPr>
            <w:r>
              <w:rPr>
                <w:rFonts w:ascii="Times New Roman" w:hAnsi="Times New Roman"/>
                <w:color w:val="000000"/>
                <w:sz w:val="24"/>
              </w:rPr>
              <w:t>89</w:t>
            </w:r>
          </w:p>
        </w:tc>
        <w:tc>
          <w:tcPr>
            <w:tcW w:w="3960" w:type="dxa"/>
            <w:tcMar>
              <w:top w:w="50" w:type="dxa"/>
              <w:left w:w="100" w:type="dxa"/>
            </w:tcMar>
            <w:vAlign w:val="center"/>
          </w:tcPr>
          <w:p w:rsidR="00AF1BDF" w:rsidRPr="001774AF" w:rsidRDefault="00C026CE">
            <w:pPr>
              <w:spacing w:after="0"/>
              <w:ind w:left="135"/>
              <w:rPr>
                <w:lang w:val="ru-RU"/>
              </w:rPr>
            </w:pPr>
            <w:r w:rsidRPr="001774AF">
              <w:rPr>
                <w:rFonts w:ascii="Times New Roman" w:hAnsi="Times New Roman"/>
                <w:color w:val="000000"/>
                <w:sz w:val="24"/>
                <w:lang w:val="ru-RU"/>
              </w:rPr>
              <w:t>Страна изучаемого языка. Культурные и спортивные традиции</w:t>
            </w:r>
          </w:p>
        </w:tc>
        <w:tc>
          <w:tcPr>
            <w:tcW w:w="728" w:type="dxa"/>
            <w:tcMar>
              <w:top w:w="50" w:type="dxa"/>
              <w:left w:w="100" w:type="dxa"/>
            </w:tcMar>
            <w:vAlign w:val="center"/>
          </w:tcPr>
          <w:p w:rsidR="00AF1BDF" w:rsidRDefault="00C026CE">
            <w:pPr>
              <w:spacing w:after="0"/>
              <w:ind w:left="135"/>
              <w:jc w:val="center"/>
            </w:pPr>
            <w:r w:rsidRPr="001774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AF1BDF" w:rsidRDefault="00AF1BDF">
            <w:pPr>
              <w:spacing w:after="0"/>
              <w:ind w:left="135"/>
              <w:jc w:val="center"/>
            </w:pPr>
          </w:p>
        </w:tc>
        <w:tc>
          <w:tcPr>
            <w:tcW w:w="1517" w:type="dxa"/>
            <w:tcMar>
              <w:top w:w="50" w:type="dxa"/>
              <w:left w:w="100" w:type="dxa"/>
            </w:tcMar>
            <w:vAlign w:val="center"/>
          </w:tcPr>
          <w:p w:rsidR="00AF1BDF" w:rsidRDefault="00AF1BDF">
            <w:pPr>
              <w:spacing w:after="0"/>
              <w:ind w:left="135"/>
              <w:jc w:val="center"/>
            </w:pPr>
          </w:p>
        </w:tc>
        <w:tc>
          <w:tcPr>
            <w:tcW w:w="1060" w:type="dxa"/>
            <w:tcMar>
              <w:top w:w="50" w:type="dxa"/>
              <w:left w:w="100" w:type="dxa"/>
            </w:tcMar>
            <w:vAlign w:val="center"/>
          </w:tcPr>
          <w:p w:rsidR="00AF1BDF" w:rsidRDefault="00AF1BDF">
            <w:pPr>
              <w:spacing w:after="0"/>
              <w:ind w:left="135"/>
            </w:pPr>
          </w:p>
        </w:tc>
        <w:tc>
          <w:tcPr>
            <w:tcW w:w="1858" w:type="dxa"/>
            <w:tcMar>
              <w:top w:w="50" w:type="dxa"/>
              <w:left w:w="100" w:type="dxa"/>
            </w:tcMar>
            <w:vAlign w:val="center"/>
          </w:tcPr>
          <w:p w:rsidR="00AF1BDF" w:rsidRDefault="00AF1BDF">
            <w:pPr>
              <w:spacing w:after="0"/>
              <w:ind w:left="135"/>
            </w:pPr>
          </w:p>
        </w:tc>
      </w:tr>
      <w:tr w:rsidR="00AF1BDF" w:rsidRPr="001774AF">
        <w:trPr>
          <w:trHeight w:val="144"/>
          <w:tblCellSpacing w:w="20" w:type="nil"/>
        </w:trPr>
        <w:tc>
          <w:tcPr>
            <w:tcW w:w="420" w:type="dxa"/>
            <w:tcMar>
              <w:top w:w="50" w:type="dxa"/>
              <w:left w:w="100" w:type="dxa"/>
            </w:tcMar>
            <w:vAlign w:val="center"/>
          </w:tcPr>
          <w:p w:rsidR="00AF1BDF" w:rsidRDefault="00C026CE">
            <w:pPr>
              <w:spacing w:after="0"/>
            </w:pPr>
            <w:r>
              <w:rPr>
                <w:rFonts w:ascii="Times New Roman" w:hAnsi="Times New Roman"/>
                <w:color w:val="000000"/>
                <w:sz w:val="24"/>
              </w:rPr>
              <w:t>90</w:t>
            </w:r>
          </w:p>
        </w:tc>
        <w:tc>
          <w:tcPr>
            <w:tcW w:w="3960" w:type="dxa"/>
            <w:tcMar>
              <w:top w:w="50" w:type="dxa"/>
              <w:left w:w="100" w:type="dxa"/>
            </w:tcMar>
            <w:vAlign w:val="center"/>
          </w:tcPr>
          <w:p w:rsidR="00AF1BDF" w:rsidRDefault="00C026CE">
            <w:pPr>
              <w:spacing w:after="0"/>
              <w:ind w:left="135"/>
            </w:pPr>
            <w:r>
              <w:rPr>
                <w:rFonts w:ascii="Times New Roman" w:hAnsi="Times New Roman"/>
                <w:color w:val="000000"/>
                <w:sz w:val="24"/>
              </w:rPr>
              <w:t>Страна изучаемого языка. Достопримечательности</w:t>
            </w:r>
          </w:p>
        </w:tc>
        <w:tc>
          <w:tcPr>
            <w:tcW w:w="728" w:type="dxa"/>
            <w:tcMar>
              <w:top w:w="50" w:type="dxa"/>
              <w:left w:w="100" w:type="dxa"/>
            </w:tcMar>
            <w:vAlign w:val="center"/>
          </w:tcPr>
          <w:p w:rsidR="00AF1BDF" w:rsidRDefault="00C026CE">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AF1BDF" w:rsidRDefault="00AF1BDF">
            <w:pPr>
              <w:spacing w:after="0"/>
              <w:ind w:left="135"/>
              <w:jc w:val="center"/>
            </w:pPr>
          </w:p>
        </w:tc>
        <w:tc>
          <w:tcPr>
            <w:tcW w:w="1517" w:type="dxa"/>
            <w:tcMar>
              <w:top w:w="50" w:type="dxa"/>
              <w:left w:w="100" w:type="dxa"/>
            </w:tcMar>
            <w:vAlign w:val="center"/>
          </w:tcPr>
          <w:p w:rsidR="00AF1BDF" w:rsidRDefault="00AF1BDF">
            <w:pPr>
              <w:spacing w:after="0"/>
              <w:ind w:left="135"/>
              <w:jc w:val="center"/>
            </w:pPr>
          </w:p>
        </w:tc>
        <w:tc>
          <w:tcPr>
            <w:tcW w:w="1060" w:type="dxa"/>
            <w:tcMar>
              <w:top w:w="50" w:type="dxa"/>
              <w:left w:w="100" w:type="dxa"/>
            </w:tcMar>
            <w:vAlign w:val="center"/>
          </w:tcPr>
          <w:p w:rsidR="00AF1BDF" w:rsidRDefault="00AF1BDF">
            <w:pPr>
              <w:spacing w:after="0"/>
              <w:ind w:left="135"/>
            </w:pPr>
          </w:p>
        </w:tc>
        <w:tc>
          <w:tcPr>
            <w:tcW w:w="1858" w:type="dxa"/>
            <w:tcMar>
              <w:top w:w="50" w:type="dxa"/>
              <w:left w:w="100" w:type="dxa"/>
            </w:tcMar>
            <w:vAlign w:val="center"/>
          </w:tcPr>
          <w:p w:rsidR="00AF1BDF" w:rsidRPr="001774AF" w:rsidRDefault="00C026CE">
            <w:pPr>
              <w:spacing w:after="0"/>
              <w:ind w:left="135"/>
              <w:rPr>
                <w:lang w:val="ru-RU"/>
              </w:rPr>
            </w:pPr>
            <w:r w:rsidRPr="001774AF">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1774AF">
                <w:rPr>
                  <w:rFonts w:ascii="Times New Roman" w:hAnsi="Times New Roman"/>
                  <w:color w:val="0000FF"/>
                  <w:u w:val="single"/>
                  <w:lang w:val="ru-RU"/>
                </w:rPr>
                <w:t>://</w:t>
              </w:r>
              <w:r>
                <w:rPr>
                  <w:rFonts w:ascii="Times New Roman" w:hAnsi="Times New Roman"/>
                  <w:color w:val="0000FF"/>
                  <w:u w:val="single"/>
                </w:rPr>
                <w:t>m</w:t>
              </w:r>
              <w:r w:rsidRPr="001774AF">
                <w:rPr>
                  <w:rFonts w:ascii="Times New Roman" w:hAnsi="Times New Roman"/>
                  <w:color w:val="0000FF"/>
                  <w:u w:val="single"/>
                  <w:lang w:val="ru-RU"/>
                </w:rPr>
                <w:t>.</w:t>
              </w:r>
              <w:r>
                <w:rPr>
                  <w:rFonts w:ascii="Times New Roman" w:hAnsi="Times New Roman"/>
                  <w:color w:val="0000FF"/>
                  <w:u w:val="single"/>
                </w:rPr>
                <w:t>edsoo</w:t>
              </w:r>
              <w:r w:rsidRPr="001774AF">
                <w:rPr>
                  <w:rFonts w:ascii="Times New Roman" w:hAnsi="Times New Roman"/>
                  <w:color w:val="0000FF"/>
                  <w:u w:val="single"/>
                  <w:lang w:val="ru-RU"/>
                </w:rPr>
                <w:t>.</w:t>
              </w:r>
              <w:r>
                <w:rPr>
                  <w:rFonts w:ascii="Times New Roman" w:hAnsi="Times New Roman"/>
                  <w:color w:val="0000FF"/>
                  <w:u w:val="single"/>
                </w:rPr>
                <w:t>ru</w:t>
              </w:r>
              <w:r w:rsidRPr="001774AF">
                <w:rPr>
                  <w:rFonts w:ascii="Times New Roman" w:hAnsi="Times New Roman"/>
                  <w:color w:val="0000FF"/>
                  <w:u w:val="single"/>
                  <w:lang w:val="ru-RU"/>
                </w:rPr>
                <w:t>/1</w:t>
              </w:r>
              <w:r>
                <w:rPr>
                  <w:rFonts w:ascii="Times New Roman" w:hAnsi="Times New Roman"/>
                  <w:color w:val="0000FF"/>
                  <w:u w:val="single"/>
                </w:rPr>
                <w:t>eb</w:t>
              </w:r>
              <w:r w:rsidRPr="001774AF">
                <w:rPr>
                  <w:rFonts w:ascii="Times New Roman" w:hAnsi="Times New Roman"/>
                  <w:color w:val="0000FF"/>
                  <w:u w:val="single"/>
                  <w:lang w:val="ru-RU"/>
                </w:rPr>
                <w:t>1</w:t>
              </w:r>
              <w:r>
                <w:rPr>
                  <w:rFonts w:ascii="Times New Roman" w:hAnsi="Times New Roman"/>
                  <w:color w:val="0000FF"/>
                  <w:u w:val="single"/>
                </w:rPr>
                <w:t>f</w:t>
              </w:r>
              <w:r w:rsidRPr="001774AF">
                <w:rPr>
                  <w:rFonts w:ascii="Times New Roman" w:hAnsi="Times New Roman"/>
                  <w:color w:val="0000FF"/>
                  <w:u w:val="single"/>
                  <w:lang w:val="ru-RU"/>
                </w:rPr>
                <w:t>52</w:t>
              </w:r>
              <w:r>
                <w:rPr>
                  <w:rFonts w:ascii="Times New Roman" w:hAnsi="Times New Roman"/>
                  <w:color w:val="0000FF"/>
                  <w:u w:val="single"/>
                </w:rPr>
                <w:t>f</w:t>
              </w:r>
            </w:hyperlink>
          </w:p>
        </w:tc>
      </w:tr>
      <w:tr w:rsidR="00AF1BDF" w:rsidRPr="001774AF">
        <w:trPr>
          <w:trHeight w:val="144"/>
          <w:tblCellSpacing w:w="20" w:type="nil"/>
        </w:trPr>
        <w:tc>
          <w:tcPr>
            <w:tcW w:w="420" w:type="dxa"/>
            <w:tcMar>
              <w:top w:w="50" w:type="dxa"/>
              <w:left w:w="100" w:type="dxa"/>
            </w:tcMar>
            <w:vAlign w:val="center"/>
          </w:tcPr>
          <w:p w:rsidR="00AF1BDF" w:rsidRDefault="00C026CE">
            <w:pPr>
              <w:spacing w:after="0"/>
            </w:pPr>
            <w:r>
              <w:rPr>
                <w:rFonts w:ascii="Times New Roman" w:hAnsi="Times New Roman"/>
                <w:color w:val="000000"/>
                <w:sz w:val="24"/>
              </w:rPr>
              <w:t>91</w:t>
            </w:r>
          </w:p>
        </w:tc>
        <w:tc>
          <w:tcPr>
            <w:tcW w:w="3960" w:type="dxa"/>
            <w:tcMar>
              <w:top w:w="50" w:type="dxa"/>
              <w:left w:w="100" w:type="dxa"/>
            </w:tcMar>
            <w:vAlign w:val="center"/>
          </w:tcPr>
          <w:p w:rsidR="00AF1BDF" w:rsidRPr="001774AF" w:rsidRDefault="00C026CE">
            <w:pPr>
              <w:spacing w:after="0"/>
              <w:ind w:left="135"/>
              <w:rPr>
                <w:lang w:val="ru-RU"/>
              </w:rPr>
            </w:pPr>
            <w:r w:rsidRPr="001774AF">
              <w:rPr>
                <w:rFonts w:ascii="Times New Roman" w:hAnsi="Times New Roman"/>
                <w:color w:val="000000"/>
                <w:sz w:val="24"/>
                <w:lang w:val="ru-RU"/>
              </w:rPr>
              <w:t>Страна изучаемого языка. Национальные праздники и обычаи</w:t>
            </w:r>
          </w:p>
        </w:tc>
        <w:tc>
          <w:tcPr>
            <w:tcW w:w="728" w:type="dxa"/>
            <w:tcMar>
              <w:top w:w="50" w:type="dxa"/>
              <w:left w:w="100" w:type="dxa"/>
            </w:tcMar>
            <w:vAlign w:val="center"/>
          </w:tcPr>
          <w:p w:rsidR="00AF1BDF" w:rsidRDefault="00C026CE">
            <w:pPr>
              <w:spacing w:after="0"/>
              <w:ind w:left="135"/>
              <w:jc w:val="center"/>
            </w:pPr>
            <w:r w:rsidRPr="001774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AF1BDF" w:rsidRDefault="00AF1BDF">
            <w:pPr>
              <w:spacing w:after="0"/>
              <w:ind w:left="135"/>
              <w:jc w:val="center"/>
            </w:pPr>
          </w:p>
        </w:tc>
        <w:tc>
          <w:tcPr>
            <w:tcW w:w="1517" w:type="dxa"/>
            <w:tcMar>
              <w:top w:w="50" w:type="dxa"/>
              <w:left w:w="100" w:type="dxa"/>
            </w:tcMar>
            <w:vAlign w:val="center"/>
          </w:tcPr>
          <w:p w:rsidR="00AF1BDF" w:rsidRDefault="00AF1BDF">
            <w:pPr>
              <w:spacing w:after="0"/>
              <w:ind w:left="135"/>
              <w:jc w:val="center"/>
            </w:pPr>
          </w:p>
        </w:tc>
        <w:tc>
          <w:tcPr>
            <w:tcW w:w="1060" w:type="dxa"/>
            <w:tcMar>
              <w:top w:w="50" w:type="dxa"/>
              <w:left w:w="100" w:type="dxa"/>
            </w:tcMar>
            <w:vAlign w:val="center"/>
          </w:tcPr>
          <w:p w:rsidR="00AF1BDF" w:rsidRDefault="00AF1BDF">
            <w:pPr>
              <w:spacing w:after="0"/>
              <w:ind w:left="135"/>
            </w:pPr>
          </w:p>
        </w:tc>
        <w:tc>
          <w:tcPr>
            <w:tcW w:w="1858" w:type="dxa"/>
            <w:tcMar>
              <w:top w:w="50" w:type="dxa"/>
              <w:left w:w="100" w:type="dxa"/>
            </w:tcMar>
            <w:vAlign w:val="center"/>
          </w:tcPr>
          <w:p w:rsidR="00AF1BDF" w:rsidRPr="001774AF" w:rsidRDefault="00C026CE">
            <w:pPr>
              <w:spacing w:after="0"/>
              <w:ind w:left="135"/>
              <w:rPr>
                <w:lang w:val="ru-RU"/>
              </w:rPr>
            </w:pPr>
            <w:r w:rsidRPr="001774AF">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1774AF">
                <w:rPr>
                  <w:rFonts w:ascii="Times New Roman" w:hAnsi="Times New Roman"/>
                  <w:color w:val="0000FF"/>
                  <w:u w:val="single"/>
                  <w:lang w:val="ru-RU"/>
                </w:rPr>
                <w:t>://</w:t>
              </w:r>
              <w:r>
                <w:rPr>
                  <w:rFonts w:ascii="Times New Roman" w:hAnsi="Times New Roman"/>
                  <w:color w:val="0000FF"/>
                  <w:u w:val="single"/>
                </w:rPr>
                <w:t>m</w:t>
              </w:r>
              <w:r w:rsidRPr="001774AF">
                <w:rPr>
                  <w:rFonts w:ascii="Times New Roman" w:hAnsi="Times New Roman"/>
                  <w:color w:val="0000FF"/>
                  <w:u w:val="single"/>
                  <w:lang w:val="ru-RU"/>
                </w:rPr>
                <w:t>.</w:t>
              </w:r>
              <w:r>
                <w:rPr>
                  <w:rFonts w:ascii="Times New Roman" w:hAnsi="Times New Roman"/>
                  <w:color w:val="0000FF"/>
                  <w:u w:val="single"/>
                </w:rPr>
                <w:t>edsoo</w:t>
              </w:r>
              <w:r w:rsidRPr="001774AF">
                <w:rPr>
                  <w:rFonts w:ascii="Times New Roman" w:hAnsi="Times New Roman"/>
                  <w:color w:val="0000FF"/>
                  <w:u w:val="single"/>
                  <w:lang w:val="ru-RU"/>
                </w:rPr>
                <w:t>.</w:t>
              </w:r>
              <w:r>
                <w:rPr>
                  <w:rFonts w:ascii="Times New Roman" w:hAnsi="Times New Roman"/>
                  <w:color w:val="0000FF"/>
                  <w:u w:val="single"/>
                </w:rPr>
                <w:t>ru</w:t>
              </w:r>
              <w:r w:rsidRPr="001774AF">
                <w:rPr>
                  <w:rFonts w:ascii="Times New Roman" w:hAnsi="Times New Roman"/>
                  <w:color w:val="0000FF"/>
                  <w:u w:val="single"/>
                  <w:lang w:val="ru-RU"/>
                </w:rPr>
                <w:t>/</w:t>
              </w:r>
              <w:r>
                <w:rPr>
                  <w:rFonts w:ascii="Times New Roman" w:hAnsi="Times New Roman"/>
                  <w:color w:val="0000FF"/>
                  <w:u w:val="single"/>
                </w:rPr>
                <w:t>ef</w:t>
              </w:r>
              <w:r w:rsidRPr="001774AF">
                <w:rPr>
                  <w:rFonts w:ascii="Times New Roman" w:hAnsi="Times New Roman"/>
                  <w:color w:val="0000FF"/>
                  <w:u w:val="single"/>
                  <w:lang w:val="ru-RU"/>
                </w:rPr>
                <w:t>850</w:t>
              </w:r>
              <w:r>
                <w:rPr>
                  <w:rFonts w:ascii="Times New Roman" w:hAnsi="Times New Roman"/>
                  <w:color w:val="0000FF"/>
                  <w:u w:val="single"/>
                </w:rPr>
                <w:t>ad</w:t>
              </w:r>
              <w:r w:rsidRPr="001774AF">
                <w:rPr>
                  <w:rFonts w:ascii="Times New Roman" w:hAnsi="Times New Roman"/>
                  <w:color w:val="0000FF"/>
                  <w:u w:val="single"/>
                  <w:lang w:val="ru-RU"/>
                </w:rPr>
                <w:t>4</w:t>
              </w:r>
            </w:hyperlink>
          </w:p>
        </w:tc>
      </w:tr>
      <w:tr w:rsidR="00AF1BDF">
        <w:trPr>
          <w:trHeight w:val="144"/>
          <w:tblCellSpacing w:w="20" w:type="nil"/>
        </w:trPr>
        <w:tc>
          <w:tcPr>
            <w:tcW w:w="420" w:type="dxa"/>
            <w:tcMar>
              <w:top w:w="50" w:type="dxa"/>
              <w:left w:w="100" w:type="dxa"/>
            </w:tcMar>
            <w:vAlign w:val="center"/>
          </w:tcPr>
          <w:p w:rsidR="00AF1BDF" w:rsidRDefault="00C026CE">
            <w:pPr>
              <w:spacing w:after="0"/>
            </w:pPr>
            <w:r>
              <w:rPr>
                <w:rFonts w:ascii="Times New Roman" w:hAnsi="Times New Roman"/>
                <w:color w:val="000000"/>
                <w:sz w:val="24"/>
              </w:rPr>
              <w:t>92</w:t>
            </w:r>
          </w:p>
        </w:tc>
        <w:tc>
          <w:tcPr>
            <w:tcW w:w="3960" w:type="dxa"/>
            <w:tcMar>
              <w:top w:w="50" w:type="dxa"/>
              <w:left w:w="100" w:type="dxa"/>
            </w:tcMar>
            <w:vAlign w:val="center"/>
          </w:tcPr>
          <w:p w:rsidR="00AF1BDF" w:rsidRDefault="00C026CE">
            <w:pPr>
              <w:spacing w:after="0"/>
              <w:ind w:left="135"/>
            </w:pPr>
            <w:r>
              <w:rPr>
                <w:rFonts w:ascii="Times New Roman" w:hAnsi="Times New Roman"/>
                <w:color w:val="000000"/>
                <w:sz w:val="24"/>
              </w:rPr>
              <w:t>Страна изучаемого языка. Достопримечательности</w:t>
            </w:r>
          </w:p>
        </w:tc>
        <w:tc>
          <w:tcPr>
            <w:tcW w:w="728" w:type="dxa"/>
            <w:tcMar>
              <w:top w:w="50" w:type="dxa"/>
              <w:left w:w="100" w:type="dxa"/>
            </w:tcMar>
            <w:vAlign w:val="center"/>
          </w:tcPr>
          <w:p w:rsidR="00AF1BDF" w:rsidRDefault="00C026CE">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AF1BDF" w:rsidRDefault="00AF1BDF">
            <w:pPr>
              <w:spacing w:after="0"/>
              <w:ind w:left="135"/>
              <w:jc w:val="center"/>
            </w:pPr>
          </w:p>
        </w:tc>
        <w:tc>
          <w:tcPr>
            <w:tcW w:w="1517" w:type="dxa"/>
            <w:tcMar>
              <w:top w:w="50" w:type="dxa"/>
              <w:left w:w="100" w:type="dxa"/>
            </w:tcMar>
            <w:vAlign w:val="center"/>
          </w:tcPr>
          <w:p w:rsidR="00AF1BDF" w:rsidRDefault="00AF1BDF">
            <w:pPr>
              <w:spacing w:after="0"/>
              <w:ind w:left="135"/>
              <w:jc w:val="center"/>
            </w:pPr>
          </w:p>
        </w:tc>
        <w:tc>
          <w:tcPr>
            <w:tcW w:w="1060" w:type="dxa"/>
            <w:tcMar>
              <w:top w:w="50" w:type="dxa"/>
              <w:left w:w="100" w:type="dxa"/>
            </w:tcMar>
            <w:vAlign w:val="center"/>
          </w:tcPr>
          <w:p w:rsidR="00AF1BDF" w:rsidRDefault="00AF1BDF">
            <w:pPr>
              <w:spacing w:after="0"/>
              <w:ind w:left="135"/>
            </w:pPr>
          </w:p>
        </w:tc>
        <w:tc>
          <w:tcPr>
            <w:tcW w:w="1858" w:type="dxa"/>
            <w:tcMar>
              <w:top w:w="50" w:type="dxa"/>
              <w:left w:w="100" w:type="dxa"/>
            </w:tcMar>
            <w:vAlign w:val="center"/>
          </w:tcPr>
          <w:p w:rsidR="00AF1BDF" w:rsidRDefault="00AF1BDF">
            <w:pPr>
              <w:spacing w:after="0"/>
              <w:ind w:left="135"/>
            </w:pPr>
          </w:p>
        </w:tc>
      </w:tr>
      <w:tr w:rsidR="00AF1BDF" w:rsidRPr="001774AF">
        <w:trPr>
          <w:trHeight w:val="144"/>
          <w:tblCellSpacing w:w="20" w:type="nil"/>
        </w:trPr>
        <w:tc>
          <w:tcPr>
            <w:tcW w:w="420" w:type="dxa"/>
            <w:tcMar>
              <w:top w:w="50" w:type="dxa"/>
              <w:left w:w="100" w:type="dxa"/>
            </w:tcMar>
            <w:vAlign w:val="center"/>
          </w:tcPr>
          <w:p w:rsidR="00AF1BDF" w:rsidRDefault="00C026CE">
            <w:pPr>
              <w:spacing w:after="0"/>
            </w:pPr>
            <w:r>
              <w:rPr>
                <w:rFonts w:ascii="Times New Roman" w:hAnsi="Times New Roman"/>
                <w:color w:val="000000"/>
                <w:sz w:val="24"/>
              </w:rPr>
              <w:t>93</w:t>
            </w:r>
          </w:p>
        </w:tc>
        <w:tc>
          <w:tcPr>
            <w:tcW w:w="3960" w:type="dxa"/>
            <w:tcMar>
              <w:top w:w="50" w:type="dxa"/>
              <w:left w:w="100" w:type="dxa"/>
            </w:tcMar>
            <w:vAlign w:val="center"/>
          </w:tcPr>
          <w:p w:rsidR="00AF1BDF" w:rsidRPr="001774AF" w:rsidRDefault="00C026CE">
            <w:pPr>
              <w:spacing w:after="0"/>
              <w:ind w:left="135"/>
              <w:rPr>
                <w:lang w:val="ru-RU"/>
              </w:rPr>
            </w:pPr>
            <w:r w:rsidRPr="001774AF">
              <w:rPr>
                <w:rFonts w:ascii="Times New Roman" w:hAnsi="Times New Roman"/>
                <w:color w:val="000000"/>
                <w:sz w:val="24"/>
                <w:lang w:val="ru-RU"/>
              </w:rPr>
              <w:t>Страна изучаемого языка. Культура. Национальные блюда</w:t>
            </w:r>
          </w:p>
        </w:tc>
        <w:tc>
          <w:tcPr>
            <w:tcW w:w="728" w:type="dxa"/>
            <w:tcMar>
              <w:top w:w="50" w:type="dxa"/>
              <w:left w:w="100" w:type="dxa"/>
            </w:tcMar>
            <w:vAlign w:val="center"/>
          </w:tcPr>
          <w:p w:rsidR="00AF1BDF" w:rsidRDefault="00C026CE">
            <w:pPr>
              <w:spacing w:after="0"/>
              <w:ind w:left="135"/>
              <w:jc w:val="center"/>
            </w:pPr>
            <w:r w:rsidRPr="001774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AF1BDF" w:rsidRDefault="00AF1BDF">
            <w:pPr>
              <w:spacing w:after="0"/>
              <w:ind w:left="135"/>
              <w:jc w:val="center"/>
            </w:pPr>
          </w:p>
        </w:tc>
        <w:tc>
          <w:tcPr>
            <w:tcW w:w="1517" w:type="dxa"/>
            <w:tcMar>
              <w:top w:w="50" w:type="dxa"/>
              <w:left w:w="100" w:type="dxa"/>
            </w:tcMar>
            <w:vAlign w:val="center"/>
          </w:tcPr>
          <w:p w:rsidR="00AF1BDF" w:rsidRDefault="00AF1BDF">
            <w:pPr>
              <w:spacing w:after="0"/>
              <w:ind w:left="135"/>
              <w:jc w:val="center"/>
            </w:pPr>
          </w:p>
        </w:tc>
        <w:tc>
          <w:tcPr>
            <w:tcW w:w="1060" w:type="dxa"/>
            <w:tcMar>
              <w:top w:w="50" w:type="dxa"/>
              <w:left w:w="100" w:type="dxa"/>
            </w:tcMar>
            <w:vAlign w:val="center"/>
          </w:tcPr>
          <w:p w:rsidR="00AF1BDF" w:rsidRDefault="00AF1BDF">
            <w:pPr>
              <w:spacing w:after="0"/>
              <w:ind w:left="135"/>
            </w:pPr>
          </w:p>
        </w:tc>
        <w:tc>
          <w:tcPr>
            <w:tcW w:w="1858" w:type="dxa"/>
            <w:tcMar>
              <w:top w:w="50" w:type="dxa"/>
              <w:left w:w="100" w:type="dxa"/>
            </w:tcMar>
            <w:vAlign w:val="center"/>
          </w:tcPr>
          <w:p w:rsidR="00AF1BDF" w:rsidRPr="001774AF" w:rsidRDefault="00C026CE">
            <w:pPr>
              <w:spacing w:after="0"/>
              <w:ind w:left="135"/>
              <w:rPr>
                <w:lang w:val="ru-RU"/>
              </w:rPr>
            </w:pPr>
            <w:r w:rsidRPr="001774AF">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1774AF">
                <w:rPr>
                  <w:rFonts w:ascii="Times New Roman" w:hAnsi="Times New Roman"/>
                  <w:color w:val="0000FF"/>
                  <w:u w:val="single"/>
                  <w:lang w:val="ru-RU"/>
                </w:rPr>
                <w:t>://</w:t>
              </w:r>
              <w:r>
                <w:rPr>
                  <w:rFonts w:ascii="Times New Roman" w:hAnsi="Times New Roman"/>
                  <w:color w:val="0000FF"/>
                  <w:u w:val="single"/>
                </w:rPr>
                <w:t>m</w:t>
              </w:r>
              <w:r w:rsidRPr="001774AF">
                <w:rPr>
                  <w:rFonts w:ascii="Times New Roman" w:hAnsi="Times New Roman"/>
                  <w:color w:val="0000FF"/>
                  <w:u w:val="single"/>
                  <w:lang w:val="ru-RU"/>
                </w:rPr>
                <w:t>.</w:t>
              </w:r>
              <w:r>
                <w:rPr>
                  <w:rFonts w:ascii="Times New Roman" w:hAnsi="Times New Roman"/>
                  <w:color w:val="0000FF"/>
                  <w:u w:val="single"/>
                </w:rPr>
                <w:t>edsoo</w:t>
              </w:r>
              <w:r w:rsidRPr="001774AF">
                <w:rPr>
                  <w:rFonts w:ascii="Times New Roman" w:hAnsi="Times New Roman"/>
                  <w:color w:val="0000FF"/>
                  <w:u w:val="single"/>
                  <w:lang w:val="ru-RU"/>
                </w:rPr>
                <w:t>.</w:t>
              </w:r>
              <w:r>
                <w:rPr>
                  <w:rFonts w:ascii="Times New Roman" w:hAnsi="Times New Roman"/>
                  <w:color w:val="0000FF"/>
                  <w:u w:val="single"/>
                </w:rPr>
                <w:t>ru</w:t>
              </w:r>
              <w:r w:rsidRPr="001774AF">
                <w:rPr>
                  <w:rFonts w:ascii="Times New Roman" w:hAnsi="Times New Roman"/>
                  <w:color w:val="0000FF"/>
                  <w:u w:val="single"/>
                  <w:lang w:val="ru-RU"/>
                </w:rPr>
                <w:t>/362</w:t>
              </w:r>
              <w:r>
                <w:rPr>
                  <w:rFonts w:ascii="Times New Roman" w:hAnsi="Times New Roman"/>
                  <w:color w:val="0000FF"/>
                  <w:u w:val="single"/>
                </w:rPr>
                <w:t>a</w:t>
              </w:r>
              <w:r w:rsidRPr="001774AF">
                <w:rPr>
                  <w:rFonts w:ascii="Times New Roman" w:hAnsi="Times New Roman"/>
                  <w:color w:val="0000FF"/>
                  <w:u w:val="single"/>
                  <w:lang w:val="ru-RU"/>
                </w:rPr>
                <w:t>7</w:t>
              </w:r>
              <w:r>
                <w:rPr>
                  <w:rFonts w:ascii="Times New Roman" w:hAnsi="Times New Roman"/>
                  <w:color w:val="0000FF"/>
                  <w:u w:val="single"/>
                </w:rPr>
                <w:t>e</w:t>
              </w:r>
              <w:r w:rsidRPr="001774AF">
                <w:rPr>
                  <w:rFonts w:ascii="Times New Roman" w:hAnsi="Times New Roman"/>
                  <w:color w:val="0000FF"/>
                  <w:u w:val="single"/>
                  <w:lang w:val="ru-RU"/>
                </w:rPr>
                <w:t>00</w:t>
              </w:r>
            </w:hyperlink>
          </w:p>
        </w:tc>
      </w:tr>
      <w:tr w:rsidR="00AF1BDF" w:rsidRPr="001774AF">
        <w:trPr>
          <w:trHeight w:val="144"/>
          <w:tblCellSpacing w:w="20" w:type="nil"/>
        </w:trPr>
        <w:tc>
          <w:tcPr>
            <w:tcW w:w="420" w:type="dxa"/>
            <w:tcMar>
              <w:top w:w="50" w:type="dxa"/>
              <w:left w:w="100" w:type="dxa"/>
            </w:tcMar>
            <w:vAlign w:val="center"/>
          </w:tcPr>
          <w:p w:rsidR="00AF1BDF" w:rsidRDefault="00C026CE">
            <w:pPr>
              <w:spacing w:after="0"/>
            </w:pPr>
            <w:r>
              <w:rPr>
                <w:rFonts w:ascii="Times New Roman" w:hAnsi="Times New Roman"/>
                <w:color w:val="000000"/>
                <w:sz w:val="24"/>
              </w:rPr>
              <w:t>94</w:t>
            </w:r>
          </w:p>
        </w:tc>
        <w:tc>
          <w:tcPr>
            <w:tcW w:w="3960" w:type="dxa"/>
            <w:tcMar>
              <w:top w:w="50" w:type="dxa"/>
              <w:left w:w="100" w:type="dxa"/>
            </w:tcMar>
            <w:vAlign w:val="center"/>
          </w:tcPr>
          <w:p w:rsidR="00AF1BDF" w:rsidRDefault="00C026CE">
            <w:pPr>
              <w:spacing w:after="0"/>
              <w:ind w:left="135"/>
            </w:pPr>
            <w:r>
              <w:rPr>
                <w:rFonts w:ascii="Times New Roman" w:hAnsi="Times New Roman"/>
                <w:color w:val="000000"/>
                <w:sz w:val="24"/>
              </w:rPr>
              <w:t>Родная страна. Достопримечательности.</w:t>
            </w:r>
          </w:p>
        </w:tc>
        <w:tc>
          <w:tcPr>
            <w:tcW w:w="728" w:type="dxa"/>
            <w:tcMar>
              <w:top w:w="50" w:type="dxa"/>
              <w:left w:w="100" w:type="dxa"/>
            </w:tcMar>
            <w:vAlign w:val="center"/>
          </w:tcPr>
          <w:p w:rsidR="00AF1BDF" w:rsidRDefault="00C026CE">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AF1BDF" w:rsidRDefault="00AF1BDF">
            <w:pPr>
              <w:spacing w:after="0"/>
              <w:ind w:left="135"/>
              <w:jc w:val="center"/>
            </w:pPr>
          </w:p>
        </w:tc>
        <w:tc>
          <w:tcPr>
            <w:tcW w:w="1517" w:type="dxa"/>
            <w:tcMar>
              <w:top w:w="50" w:type="dxa"/>
              <w:left w:w="100" w:type="dxa"/>
            </w:tcMar>
            <w:vAlign w:val="center"/>
          </w:tcPr>
          <w:p w:rsidR="00AF1BDF" w:rsidRDefault="00AF1BDF">
            <w:pPr>
              <w:spacing w:after="0"/>
              <w:ind w:left="135"/>
              <w:jc w:val="center"/>
            </w:pPr>
          </w:p>
        </w:tc>
        <w:tc>
          <w:tcPr>
            <w:tcW w:w="1060" w:type="dxa"/>
            <w:tcMar>
              <w:top w:w="50" w:type="dxa"/>
              <w:left w:w="100" w:type="dxa"/>
            </w:tcMar>
            <w:vAlign w:val="center"/>
          </w:tcPr>
          <w:p w:rsidR="00AF1BDF" w:rsidRDefault="00AF1BDF">
            <w:pPr>
              <w:spacing w:after="0"/>
              <w:ind w:left="135"/>
            </w:pPr>
          </w:p>
        </w:tc>
        <w:tc>
          <w:tcPr>
            <w:tcW w:w="1858" w:type="dxa"/>
            <w:tcMar>
              <w:top w:w="50" w:type="dxa"/>
              <w:left w:w="100" w:type="dxa"/>
            </w:tcMar>
            <w:vAlign w:val="center"/>
          </w:tcPr>
          <w:p w:rsidR="00AF1BDF" w:rsidRPr="001774AF" w:rsidRDefault="00C026CE">
            <w:pPr>
              <w:spacing w:after="0"/>
              <w:ind w:left="135"/>
              <w:rPr>
                <w:lang w:val="ru-RU"/>
              </w:rPr>
            </w:pPr>
            <w:r w:rsidRPr="001774AF">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1774AF">
                <w:rPr>
                  <w:rFonts w:ascii="Times New Roman" w:hAnsi="Times New Roman"/>
                  <w:color w:val="0000FF"/>
                  <w:u w:val="single"/>
                  <w:lang w:val="ru-RU"/>
                </w:rPr>
                <w:t>://</w:t>
              </w:r>
              <w:r>
                <w:rPr>
                  <w:rFonts w:ascii="Times New Roman" w:hAnsi="Times New Roman"/>
                  <w:color w:val="0000FF"/>
                  <w:u w:val="single"/>
                </w:rPr>
                <w:t>m</w:t>
              </w:r>
              <w:r w:rsidRPr="001774AF">
                <w:rPr>
                  <w:rFonts w:ascii="Times New Roman" w:hAnsi="Times New Roman"/>
                  <w:color w:val="0000FF"/>
                  <w:u w:val="single"/>
                  <w:lang w:val="ru-RU"/>
                </w:rPr>
                <w:t>.</w:t>
              </w:r>
              <w:r>
                <w:rPr>
                  <w:rFonts w:ascii="Times New Roman" w:hAnsi="Times New Roman"/>
                  <w:color w:val="0000FF"/>
                  <w:u w:val="single"/>
                </w:rPr>
                <w:t>edsoo</w:t>
              </w:r>
              <w:r w:rsidRPr="001774AF">
                <w:rPr>
                  <w:rFonts w:ascii="Times New Roman" w:hAnsi="Times New Roman"/>
                  <w:color w:val="0000FF"/>
                  <w:u w:val="single"/>
                  <w:lang w:val="ru-RU"/>
                </w:rPr>
                <w:t>.</w:t>
              </w:r>
              <w:r>
                <w:rPr>
                  <w:rFonts w:ascii="Times New Roman" w:hAnsi="Times New Roman"/>
                  <w:color w:val="0000FF"/>
                  <w:u w:val="single"/>
                </w:rPr>
                <w:t>ru</w:t>
              </w:r>
              <w:r w:rsidRPr="001774AF">
                <w:rPr>
                  <w:rFonts w:ascii="Times New Roman" w:hAnsi="Times New Roman"/>
                  <w:color w:val="0000FF"/>
                  <w:u w:val="single"/>
                  <w:lang w:val="ru-RU"/>
                </w:rPr>
                <w:t>/5</w:t>
              </w:r>
              <w:r>
                <w:rPr>
                  <w:rFonts w:ascii="Times New Roman" w:hAnsi="Times New Roman"/>
                  <w:color w:val="0000FF"/>
                  <w:u w:val="single"/>
                </w:rPr>
                <w:t>c</w:t>
              </w:r>
              <w:r w:rsidRPr="001774AF">
                <w:rPr>
                  <w:rFonts w:ascii="Times New Roman" w:hAnsi="Times New Roman"/>
                  <w:color w:val="0000FF"/>
                  <w:u w:val="single"/>
                  <w:lang w:val="ru-RU"/>
                </w:rPr>
                <w:t>263</w:t>
              </w:r>
              <w:r>
                <w:rPr>
                  <w:rFonts w:ascii="Times New Roman" w:hAnsi="Times New Roman"/>
                  <w:color w:val="0000FF"/>
                  <w:u w:val="single"/>
                </w:rPr>
                <w:t>f</w:t>
              </w:r>
              <w:r w:rsidRPr="001774AF">
                <w:rPr>
                  <w:rFonts w:ascii="Times New Roman" w:hAnsi="Times New Roman"/>
                  <w:color w:val="0000FF"/>
                  <w:u w:val="single"/>
                  <w:lang w:val="ru-RU"/>
                </w:rPr>
                <w:t>0</w:t>
              </w:r>
              <w:r>
                <w:rPr>
                  <w:rFonts w:ascii="Times New Roman" w:hAnsi="Times New Roman"/>
                  <w:color w:val="0000FF"/>
                  <w:u w:val="single"/>
                </w:rPr>
                <w:t>d</w:t>
              </w:r>
            </w:hyperlink>
          </w:p>
        </w:tc>
      </w:tr>
      <w:tr w:rsidR="00AF1BDF" w:rsidRPr="001774AF">
        <w:trPr>
          <w:trHeight w:val="144"/>
          <w:tblCellSpacing w:w="20" w:type="nil"/>
        </w:trPr>
        <w:tc>
          <w:tcPr>
            <w:tcW w:w="420" w:type="dxa"/>
            <w:tcMar>
              <w:top w:w="50" w:type="dxa"/>
              <w:left w:w="100" w:type="dxa"/>
            </w:tcMar>
            <w:vAlign w:val="center"/>
          </w:tcPr>
          <w:p w:rsidR="00AF1BDF" w:rsidRDefault="00C026CE">
            <w:pPr>
              <w:spacing w:after="0"/>
            </w:pPr>
            <w:r>
              <w:rPr>
                <w:rFonts w:ascii="Times New Roman" w:hAnsi="Times New Roman"/>
                <w:color w:val="000000"/>
                <w:sz w:val="24"/>
              </w:rPr>
              <w:t>95</w:t>
            </w:r>
          </w:p>
        </w:tc>
        <w:tc>
          <w:tcPr>
            <w:tcW w:w="3960" w:type="dxa"/>
            <w:tcMar>
              <w:top w:w="50" w:type="dxa"/>
              <w:left w:w="100" w:type="dxa"/>
            </w:tcMar>
            <w:vAlign w:val="center"/>
          </w:tcPr>
          <w:p w:rsidR="00AF1BDF" w:rsidRDefault="00C026CE">
            <w:pPr>
              <w:spacing w:after="0"/>
              <w:ind w:left="135"/>
            </w:pPr>
            <w:r>
              <w:rPr>
                <w:rFonts w:ascii="Times New Roman" w:hAnsi="Times New Roman"/>
                <w:color w:val="000000"/>
                <w:sz w:val="24"/>
              </w:rPr>
              <w:t>Родная страна. Национальная кухня</w:t>
            </w:r>
          </w:p>
        </w:tc>
        <w:tc>
          <w:tcPr>
            <w:tcW w:w="728" w:type="dxa"/>
            <w:tcMar>
              <w:top w:w="50" w:type="dxa"/>
              <w:left w:w="100" w:type="dxa"/>
            </w:tcMar>
            <w:vAlign w:val="center"/>
          </w:tcPr>
          <w:p w:rsidR="00AF1BDF" w:rsidRDefault="00C026CE">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AF1BDF" w:rsidRDefault="00AF1BDF">
            <w:pPr>
              <w:spacing w:after="0"/>
              <w:ind w:left="135"/>
              <w:jc w:val="center"/>
            </w:pPr>
          </w:p>
        </w:tc>
        <w:tc>
          <w:tcPr>
            <w:tcW w:w="1517" w:type="dxa"/>
            <w:tcMar>
              <w:top w:w="50" w:type="dxa"/>
              <w:left w:w="100" w:type="dxa"/>
            </w:tcMar>
            <w:vAlign w:val="center"/>
          </w:tcPr>
          <w:p w:rsidR="00AF1BDF" w:rsidRDefault="00AF1BDF">
            <w:pPr>
              <w:spacing w:after="0"/>
              <w:ind w:left="135"/>
              <w:jc w:val="center"/>
            </w:pPr>
          </w:p>
        </w:tc>
        <w:tc>
          <w:tcPr>
            <w:tcW w:w="1060" w:type="dxa"/>
            <w:tcMar>
              <w:top w:w="50" w:type="dxa"/>
              <w:left w:w="100" w:type="dxa"/>
            </w:tcMar>
            <w:vAlign w:val="center"/>
          </w:tcPr>
          <w:p w:rsidR="00AF1BDF" w:rsidRDefault="00AF1BDF">
            <w:pPr>
              <w:spacing w:after="0"/>
              <w:ind w:left="135"/>
            </w:pPr>
          </w:p>
        </w:tc>
        <w:tc>
          <w:tcPr>
            <w:tcW w:w="1858" w:type="dxa"/>
            <w:tcMar>
              <w:top w:w="50" w:type="dxa"/>
              <w:left w:w="100" w:type="dxa"/>
            </w:tcMar>
            <w:vAlign w:val="center"/>
          </w:tcPr>
          <w:p w:rsidR="00AF1BDF" w:rsidRPr="001774AF" w:rsidRDefault="00C026CE">
            <w:pPr>
              <w:spacing w:after="0"/>
              <w:ind w:left="135"/>
              <w:rPr>
                <w:lang w:val="ru-RU"/>
              </w:rPr>
            </w:pPr>
            <w:r w:rsidRPr="001774AF">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1774AF">
                <w:rPr>
                  <w:rFonts w:ascii="Times New Roman" w:hAnsi="Times New Roman"/>
                  <w:color w:val="0000FF"/>
                  <w:u w:val="single"/>
                  <w:lang w:val="ru-RU"/>
                </w:rPr>
                <w:t>://</w:t>
              </w:r>
              <w:r>
                <w:rPr>
                  <w:rFonts w:ascii="Times New Roman" w:hAnsi="Times New Roman"/>
                  <w:color w:val="0000FF"/>
                  <w:u w:val="single"/>
                </w:rPr>
                <w:t>m</w:t>
              </w:r>
              <w:r w:rsidRPr="001774AF">
                <w:rPr>
                  <w:rFonts w:ascii="Times New Roman" w:hAnsi="Times New Roman"/>
                  <w:color w:val="0000FF"/>
                  <w:u w:val="single"/>
                  <w:lang w:val="ru-RU"/>
                </w:rPr>
                <w:t>.</w:t>
              </w:r>
              <w:r>
                <w:rPr>
                  <w:rFonts w:ascii="Times New Roman" w:hAnsi="Times New Roman"/>
                  <w:color w:val="0000FF"/>
                  <w:u w:val="single"/>
                </w:rPr>
                <w:t>edsoo</w:t>
              </w:r>
              <w:r w:rsidRPr="001774AF">
                <w:rPr>
                  <w:rFonts w:ascii="Times New Roman" w:hAnsi="Times New Roman"/>
                  <w:color w:val="0000FF"/>
                  <w:u w:val="single"/>
                  <w:lang w:val="ru-RU"/>
                </w:rPr>
                <w:t>.</w:t>
              </w:r>
              <w:r>
                <w:rPr>
                  <w:rFonts w:ascii="Times New Roman" w:hAnsi="Times New Roman"/>
                  <w:color w:val="0000FF"/>
                  <w:u w:val="single"/>
                </w:rPr>
                <w:t>ru</w:t>
              </w:r>
              <w:r w:rsidRPr="001774AF">
                <w:rPr>
                  <w:rFonts w:ascii="Times New Roman" w:hAnsi="Times New Roman"/>
                  <w:color w:val="0000FF"/>
                  <w:u w:val="single"/>
                  <w:lang w:val="ru-RU"/>
                </w:rPr>
                <w:t>/</w:t>
              </w:r>
              <w:r>
                <w:rPr>
                  <w:rFonts w:ascii="Times New Roman" w:hAnsi="Times New Roman"/>
                  <w:color w:val="0000FF"/>
                  <w:u w:val="single"/>
                </w:rPr>
                <w:t>a</w:t>
              </w:r>
              <w:r w:rsidRPr="001774AF">
                <w:rPr>
                  <w:rFonts w:ascii="Times New Roman" w:hAnsi="Times New Roman"/>
                  <w:color w:val="0000FF"/>
                  <w:u w:val="single"/>
                  <w:lang w:val="ru-RU"/>
                </w:rPr>
                <w:t>5</w:t>
              </w:r>
              <w:r>
                <w:rPr>
                  <w:rFonts w:ascii="Times New Roman" w:hAnsi="Times New Roman"/>
                  <w:color w:val="0000FF"/>
                  <w:u w:val="single"/>
                </w:rPr>
                <w:t>a</w:t>
              </w:r>
              <w:r w:rsidRPr="001774AF">
                <w:rPr>
                  <w:rFonts w:ascii="Times New Roman" w:hAnsi="Times New Roman"/>
                  <w:color w:val="0000FF"/>
                  <w:u w:val="single"/>
                  <w:lang w:val="ru-RU"/>
                </w:rPr>
                <w:t>75237</w:t>
              </w:r>
            </w:hyperlink>
          </w:p>
        </w:tc>
      </w:tr>
      <w:tr w:rsidR="00AF1BDF" w:rsidRPr="001774AF">
        <w:trPr>
          <w:trHeight w:val="144"/>
          <w:tblCellSpacing w:w="20" w:type="nil"/>
        </w:trPr>
        <w:tc>
          <w:tcPr>
            <w:tcW w:w="420" w:type="dxa"/>
            <w:tcMar>
              <w:top w:w="50" w:type="dxa"/>
              <w:left w:w="100" w:type="dxa"/>
            </w:tcMar>
            <w:vAlign w:val="center"/>
          </w:tcPr>
          <w:p w:rsidR="00AF1BDF" w:rsidRDefault="00C026CE">
            <w:pPr>
              <w:spacing w:after="0"/>
            </w:pPr>
            <w:r>
              <w:rPr>
                <w:rFonts w:ascii="Times New Roman" w:hAnsi="Times New Roman"/>
                <w:color w:val="000000"/>
                <w:sz w:val="24"/>
              </w:rPr>
              <w:t>96</w:t>
            </w:r>
          </w:p>
        </w:tc>
        <w:tc>
          <w:tcPr>
            <w:tcW w:w="3960" w:type="dxa"/>
            <w:tcMar>
              <w:top w:w="50" w:type="dxa"/>
              <w:left w:w="100" w:type="dxa"/>
            </w:tcMar>
            <w:vAlign w:val="center"/>
          </w:tcPr>
          <w:p w:rsidR="00AF1BDF" w:rsidRPr="001774AF" w:rsidRDefault="00C026CE">
            <w:pPr>
              <w:spacing w:after="0"/>
              <w:ind w:left="135"/>
              <w:rPr>
                <w:lang w:val="ru-RU"/>
              </w:rPr>
            </w:pPr>
            <w:r w:rsidRPr="001774AF">
              <w:rPr>
                <w:rFonts w:ascii="Times New Roman" w:hAnsi="Times New Roman"/>
                <w:color w:val="000000"/>
                <w:sz w:val="24"/>
                <w:lang w:val="ru-RU"/>
              </w:rPr>
              <w:t xml:space="preserve">Обобщение и контроль по теме "Родная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w:t>
            </w:r>
            <w:r w:rsidRPr="001774AF">
              <w:rPr>
                <w:rFonts w:ascii="Times New Roman" w:hAnsi="Times New Roman"/>
                <w:color w:val="000000"/>
                <w:sz w:val="24"/>
                <w:lang w:val="ru-RU"/>
              </w:rPr>
              <w:lastRenderedPageBreak/>
              <w:t>знаменательные даты, традиции, обычаи); страницы истории"</w:t>
            </w:r>
          </w:p>
        </w:tc>
        <w:tc>
          <w:tcPr>
            <w:tcW w:w="728" w:type="dxa"/>
            <w:tcMar>
              <w:top w:w="50" w:type="dxa"/>
              <w:left w:w="100" w:type="dxa"/>
            </w:tcMar>
            <w:vAlign w:val="center"/>
          </w:tcPr>
          <w:p w:rsidR="00AF1BDF" w:rsidRDefault="00C026CE">
            <w:pPr>
              <w:spacing w:after="0"/>
              <w:ind w:left="135"/>
              <w:jc w:val="center"/>
            </w:pPr>
            <w:r w:rsidRPr="001774A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10" w:type="dxa"/>
            <w:tcMar>
              <w:top w:w="50" w:type="dxa"/>
              <w:left w:w="100" w:type="dxa"/>
            </w:tcMar>
            <w:vAlign w:val="center"/>
          </w:tcPr>
          <w:p w:rsidR="00AF1BDF" w:rsidRDefault="00C026CE">
            <w:pPr>
              <w:spacing w:after="0"/>
              <w:ind w:left="135"/>
              <w:jc w:val="center"/>
            </w:pPr>
            <w:r>
              <w:rPr>
                <w:rFonts w:ascii="Times New Roman" w:hAnsi="Times New Roman"/>
                <w:color w:val="000000"/>
                <w:sz w:val="24"/>
              </w:rPr>
              <w:t xml:space="preserve"> 1 </w:t>
            </w:r>
          </w:p>
        </w:tc>
        <w:tc>
          <w:tcPr>
            <w:tcW w:w="1517" w:type="dxa"/>
            <w:tcMar>
              <w:top w:w="50" w:type="dxa"/>
              <w:left w:w="100" w:type="dxa"/>
            </w:tcMar>
            <w:vAlign w:val="center"/>
          </w:tcPr>
          <w:p w:rsidR="00AF1BDF" w:rsidRDefault="00AF1BDF">
            <w:pPr>
              <w:spacing w:after="0"/>
              <w:ind w:left="135"/>
              <w:jc w:val="center"/>
            </w:pPr>
          </w:p>
        </w:tc>
        <w:tc>
          <w:tcPr>
            <w:tcW w:w="1060" w:type="dxa"/>
            <w:tcMar>
              <w:top w:w="50" w:type="dxa"/>
              <w:left w:w="100" w:type="dxa"/>
            </w:tcMar>
            <w:vAlign w:val="center"/>
          </w:tcPr>
          <w:p w:rsidR="00AF1BDF" w:rsidRDefault="00AF1BDF">
            <w:pPr>
              <w:spacing w:after="0"/>
              <w:ind w:left="135"/>
            </w:pPr>
          </w:p>
        </w:tc>
        <w:tc>
          <w:tcPr>
            <w:tcW w:w="1858" w:type="dxa"/>
            <w:tcMar>
              <w:top w:w="50" w:type="dxa"/>
              <w:left w:w="100" w:type="dxa"/>
            </w:tcMar>
            <w:vAlign w:val="center"/>
          </w:tcPr>
          <w:p w:rsidR="00AF1BDF" w:rsidRPr="001774AF" w:rsidRDefault="00C026CE">
            <w:pPr>
              <w:spacing w:after="0"/>
              <w:ind w:left="135"/>
              <w:rPr>
                <w:lang w:val="ru-RU"/>
              </w:rPr>
            </w:pPr>
            <w:r w:rsidRPr="001774AF">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1774AF">
                <w:rPr>
                  <w:rFonts w:ascii="Times New Roman" w:hAnsi="Times New Roman"/>
                  <w:color w:val="0000FF"/>
                  <w:u w:val="single"/>
                  <w:lang w:val="ru-RU"/>
                </w:rPr>
                <w:t>://</w:t>
              </w:r>
              <w:r>
                <w:rPr>
                  <w:rFonts w:ascii="Times New Roman" w:hAnsi="Times New Roman"/>
                  <w:color w:val="0000FF"/>
                  <w:u w:val="single"/>
                </w:rPr>
                <w:t>m</w:t>
              </w:r>
              <w:r w:rsidRPr="001774AF">
                <w:rPr>
                  <w:rFonts w:ascii="Times New Roman" w:hAnsi="Times New Roman"/>
                  <w:color w:val="0000FF"/>
                  <w:u w:val="single"/>
                  <w:lang w:val="ru-RU"/>
                </w:rPr>
                <w:t>.</w:t>
              </w:r>
              <w:r>
                <w:rPr>
                  <w:rFonts w:ascii="Times New Roman" w:hAnsi="Times New Roman"/>
                  <w:color w:val="0000FF"/>
                  <w:u w:val="single"/>
                </w:rPr>
                <w:t>edsoo</w:t>
              </w:r>
              <w:r w:rsidRPr="001774AF">
                <w:rPr>
                  <w:rFonts w:ascii="Times New Roman" w:hAnsi="Times New Roman"/>
                  <w:color w:val="0000FF"/>
                  <w:u w:val="single"/>
                  <w:lang w:val="ru-RU"/>
                </w:rPr>
                <w:t>.</w:t>
              </w:r>
              <w:r>
                <w:rPr>
                  <w:rFonts w:ascii="Times New Roman" w:hAnsi="Times New Roman"/>
                  <w:color w:val="0000FF"/>
                  <w:u w:val="single"/>
                </w:rPr>
                <w:t>ru</w:t>
              </w:r>
              <w:r w:rsidRPr="001774AF">
                <w:rPr>
                  <w:rFonts w:ascii="Times New Roman" w:hAnsi="Times New Roman"/>
                  <w:color w:val="0000FF"/>
                  <w:u w:val="single"/>
                  <w:lang w:val="ru-RU"/>
                </w:rPr>
                <w:t>/</w:t>
              </w:r>
              <w:r>
                <w:rPr>
                  <w:rFonts w:ascii="Times New Roman" w:hAnsi="Times New Roman"/>
                  <w:color w:val="0000FF"/>
                  <w:u w:val="single"/>
                </w:rPr>
                <w:t>e</w:t>
              </w:r>
              <w:r w:rsidRPr="001774AF">
                <w:rPr>
                  <w:rFonts w:ascii="Times New Roman" w:hAnsi="Times New Roman"/>
                  <w:color w:val="0000FF"/>
                  <w:u w:val="single"/>
                  <w:lang w:val="ru-RU"/>
                </w:rPr>
                <w:t>88530</w:t>
              </w:r>
              <w:r>
                <w:rPr>
                  <w:rFonts w:ascii="Times New Roman" w:hAnsi="Times New Roman"/>
                  <w:color w:val="0000FF"/>
                  <w:u w:val="single"/>
                </w:rPr>
                <w:t>cd</w:t>
              </w:r>
            </w:hyperlink>
          </w:p>
        </w:tc>
      </w:tr>
      <w:tr w:rsidR="00AF1BDF" w:rsidRPr="001774AF">
        <w:trPr>
          <w:trHeight w:val="144"/>
          <w:tblCellSpacing w:w="20" w:type="nil"/>
        </w:trPr>
        <w:tc>
          <w:tcPr>
            <w:tcW w:w="420" w:type="dxa"/>
            <w:tcMar>
              <w:top w:w="50" w:type="dxa"/>
              <w:left w:w="100" w:type="dxa"/>
            </w:tcMar>
            <w:vAlign w:val="center"/>
          </w:tcPr>
          <w:p w:rsidR="00AF1BDF" w:rsidRDefault="00C026CE">
            <w:pPr>
              <w:spacing w:after="0"/>
            </w:pPr>
            <w:r>
              <w:rPr>
                <w:rFonts w:ascii="Times New Roman" w:hAnsi="Times New Roman"/>
                <w:color w:val="000000"/>
                <w:sz w:val="24"/>
              </w:rPr>
              <w:lastRenderedPageBreak/>
              <w:t>97</w:t>
            </w:r>
          </w:p>
        </w:tc>
        <w:tc>
          <w:tcPr>
            <w:tcW w:w="3960" w:type="dxa"/>
            <w:tcMar>
              <w:top w:w="50" w:type="dxa"/>
              <w:left w:w="100" w:type="dxa"/>
            </w:tcMar>
            <w:vAlign w:val="center"/>
          </w:tcPr>
          <w:p w:rsidR="00AF1BDF" w:rsidRPr="001774AF" w:rsidRDefault="00C026CE">
            <w:pPr>
              <w:spacing w:after="0"/>
              <w:ind w:left="135"/>
              <w:rPr>
                <w:lang w:val="ru-RU"/>
              </w:rPr>
            </w:pPr>
            <w:r w:rsidRPr="001774AF">
              <w:rPr>
                <w:rFonts w:ascii="Times New Roman" w:hAnsi="Times New Roman"/>
                <w:color w:val="000000"/>
                <w:sz w:val="24"/>
                <w:lang w:val="ru-RU"/>
              </w:rPr>
              <w:t>Выдающаяся личность родной страны. Писатель</w:t>
            </w:r>
          </w:p>
        </w:tc>
        <w:tc>
          <w:tcPr>
            <w:tcW w:w="728" w:type="dxa"/>
            <w:tcMar>
              <w:top w:w="50" w:type="dxa"/>
              <w:left w:w="100" w:type="dxa"/>
            </w:tcMar>
            <w:vAlign w:val="center"/>
          </w:tcPr>
          <w:p w:rsidR="00AF1BDF" w:rsidRDefault="00C026CE">
            <w:pPr>
              <w:spacing w:after="0"/>
              <w:ind w:left="135"/>
              <w:jc w:val="center"/>
            </w:pPr>
            <w:r w:rsidRPr="001774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AF1BDF" w:rsidRDefault="00AF1BDF">
            <w:pPr>
              <w:spacing w:after="0"/>
              <w:ind w:left="135"/>
              <w:jc w:val="center"/>
            </w:pPr>
          </w:p>
        </w:tc>
        <w:tc>
          <w:tcPr>
            <w:tcW w:w="1517" w:type="dxa"/>
            <w:tcMar>
              <w:top w:w="50" w:type="dxa"/>
              <w:left w:w="100" w:type="dxa"/>
            </w:tcMar>
            <w:vAlign w:val="center"/>
          </w:tcPr>
          <w:p w:rsidR="00AF1BDF" w:rsidRDefault="00AF1BDF">
            <w:pPr>
              <w:spacing w:after="0"/>
              <w:ind w:left="135"/>
              <w:jc w:val="center"/>
            </w:pPr>
          </w:p>
        </w:tc>
        <w:tc>
          <w:tcPr>
            <w:tcW w:w="1060" w:type="dxa"/>
            <w:tcMar>
              <w:top w:w="50" w:type="dxa"/>
              <w:left w:w="100" w:type="dxa"/>
            </w:tcMar>
            <w:vAlign w:val="center"/>
          </w:tcPr>
          <w:p w:rsidR="00AF1BDF" w:rsidRDefault="00AF1BDF">
            <w:pPr>
              <w:spacing w:after="0"/>
              <w:ind w:left="135"/>
            </w:pPr>
          </w:p>
        </w:tc>
        <w:tc>
          <w:tcPr>
            <w:tcW w:w="1858" w:type="dxa"/>
            <w:tcMar>
              <w:top w:w="50" w:type="dxa"/>
              <w:left w:w="100" w:type="dxa"/>
            </w:tcMar>
            <w:vAlign w:val="center"/>
          </w:tcPr>
          <w:p w:rsidR="00AF1BDF" w:rsidRPr="001774AF" w:rsidRDefault="00C026CE">
            <w:pPr>
              <w:spacing w:after="0"/>
              <w:ind w:left="135"/>
              <w:rPr>
                <w:lang w:val="ru-RU"/>
              </w:rPr>
            </w:pPr>
            <w:r w:rsidRPr="001774AF">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1774AF">
                <w:rPr>
                  <w:rFonts w:ascii="Times New Roman" w:hAnsi="Times New Roman"/>
                  <w:color w:val="0000FF"/>
                  <w:u w:val="single"/>
                  <w:lang w:val="ru-RU"/>
                </w:rPr>
                <w:t>://</w:t>
              </w:r>
              <w:r>
                <w:rPr>
                  <w:rFonts w:ascii="Times New Roman" w:hAnsi="Times New Roman"/>
                  <w:color w:val="0000FF"/>
                  <w:u w:val="single"/>
                </w:rPr>
                <w:t>m</w:t>
              </w:r>
              <w:r w:rsidRPr="001774AF">
                <w:rPr>
                  <w:rFonts w:ascii="Times New Roman" w:hAnsi="Times New Roman"/>
                  <w:color w:val="0000FF"/>
                  <w:u w:val="single"/>
                  <w:lang w:val="ru-RU"/>
                </w:rPr>
                <w:t>.</w:t>
              </w:r>
              <w:r>
                <w:rPr>
                  <w:rFonts w:ascii="Times New Roman" w:hAnsi="Times New Roman"/>
                  <w:color w:val="0000FF"/>
                  <w:u w:val="single"/>
                </w:rPr>
                <w:t>edsoo</w:t>
              </w:r>
              <w:r w:rsidRPr="001774AF">
                <w:rPr>
                  <w:rFonts w:ascii="Times New Roman" w:hAnsi="Times New Roman"/>
                  <w:color w:val="0000FF"/>
                  <w:u w:val="single"/>
                  <w:lang w:val="ru-RU"/>
                </w:rPr>
                <w:t>.</w:t>
              </w:r>
              <w:r>
                <w:rPr>
                  <w:rFonts w:ascii="Times New Roman" w:hAnsi="Times New Roman"/>
                  <w:color w:val="0000FF"/>
                  <w:u w:val="single"/>
                </w:rPr>
                <w:t>ru</w:t>
              </w:r>
              <w:r w:rsidRPr="001774AF">
                <w:rPr>
                  <w:rFonts w:ascii="Times New Roman" w:hAnsi="Times New Roman"/>
                  <w:color w:val="0000FF"/>
                  <w:u w:val="single"/>
                  <w:lang w:val="ru-RU"/>
                </w:rPr>
                <w:t>/</w:t>
              </w:r>
              <w:r>
                <w:rPr>
                  <w:rFonts w:ascii="Times New Roman" w:hAnsi="Times New Roman"/>
                  <w:color w:val="0000FF"/>
                  <w:u w:val="single"/>
                </w:rPr>
                <w:t>a</w:t>
              </w:r>
              <w:r w:rsidRPr="001774AF">
                <w:rPr>
                  <w:rFonts w:ascii="Times New Roman" w:hAnsi="Times New Roman"/>
                  <w:color w:val="0000FF"/>
                  <w:u w:val="single"/>
                  <w:lang w:val="ru-RU"/>
                </w:rPr>
                <w:t>2</w:t>
              </w:r>
              <w:r>
                <w:rPr>
                  <w:rFonts w:ascii="Times New Roman" w:hAnsi="Times New Roman"/>
                  <w:color w:val="0000FF"/>
                  <w:u w:val="single"/>
                </w:rPr>
                <w:t>f</w:t>
              </w:r>
              <w:r w:rsidRPr="001774AF">
                <w:rPr>
                  <w:rFonts w:ascii="Times New Roman" w:hAnsi="Times New Roman"/>
                  <w:color w:val="0000FF"/>
                  <w:u w:val="single"/>
                  <w:lang w:val="ru-RU"/>
                </w:rPr>
                <w:t>1</w:t>
              </w:r>
              <w:r>
                <w:rPr>
                  <w:rFonts w:ascii="Times New Roman" w:hAnsi="Times New Roman"/>
                  <w:color w:val="0000FF"/>
                  <w:u w:val="single"/>
                </w:rPr>
                <w:t>f</w:t>
              </w:r>
              <w:r w:rsidRPr="001774AF">
                <w:rPr>
                  <w:rFonts w:ascii="Times New Roman" w:hAnsi="Times New Roman"/>
                  <w:color w:val="0000FF"/>
                  <w:u w:val="single"/>
                  <w:lang w:val="ru-RU"/>
                </w:rPr>
                <w:t>6</w:t>
              </w:r>
              <w:r>
                <w:rPr>
                  <w:rFonts w:ascii="Times New Roman" w:hAnsi="Times New Roman"/>
                  <w:color w:val="0000FF"/>
                  <w:u w:val="single"/>
                </w:rPr>
                <w:t>f</w:t>
              </w:r>
              <w:r w:rsidRPr="001774AF">
                <w:rPr>
                  <w:rFonts w:ascii="Times New Roman" w:hAnsi="Times New Roman"/>
                  <w:color w:val="0000FF"/>
                  <w:u w:val="single"/>
                  <w:lang w:val="ru-RU"/>
                </w:rPr>
                <w:t>0</w:t>
              </w:r>
            </w:hyperlink>
          </w:p>
        </w:tc>
      </w:tr>
      <w:tr w:rsidR="00AF1BDF" w:rsidRPr="001774AF">
        <w:trPr>
          <w:trHeight w:val="144"/>
          <w:tblCellSpacing w:w="20" w:type="nil"/>
        </w:trPr>
        <w:tc>
          <w:tcPr>
            <w:tcW w:w="420" w:type="dxa"/>
            <w:tcMar>
              <w:top w:w="50" w:type="dxa"/>
              <w:left w:w="100" w:type="dxa"/>
            </w:tcMar>
            <w:vAlign w:val="center"/>
          </w:tcPr>
          <w:p w:rsidR="00AF1BDF" w:rsidRDefault="00C026CE">
            <w:pPr>
              <w:spacing w:after="0"/>
            </w:pPr>
            <w:r>
              <w:rPr>
                <w:rFonts w:ascii="Times New Roman" w:hAnsi="Times New Roman"/>
                <w:color w:val="000000"/>
                <w:sz w:val="24"/>
              </w:rPr>
              <w:t>98</w:t>
            </w:r>
          </w:p>
        </w:tc>
        <w:tc>
          <w:tcPr>
            <w:tcW w:w="3960" w:type="dxa"/>
            <w:tcMar>
              <w:top w:w="50" w:type="dxa"/>
              <w:left w:w="100" w:type="dxa"/>
            </w:tcMar>
            <w:vAlign w:val="center"/>
          </w:tcPr>
          <w:p w:rsidR="00AF1BDF" w:rsidRDefault="00C026CE">
            <w:pPr>
              <w:spacing w:after="0"/>
              <w:ind w:left="135"/>
            </w:pPr>
            <w:r w:rsidRPr="001774AF">
              <w:rPr>
                <w:rFonts w:ascii="Times New Roman" w:hAnsi="Times New Roman"/>
                <w:color w:val="000000"/>
                <w:sz w:val="24"/>
                <w:lang w:val="ru-RU"/>
              </w:rPr>
              <w:t xml:space="preserve">Выдающаяся личность страны изучаемого языка. </w:t>
            </w:r>
            <w:r>
              <w:rPr>
                <w:rFonts w:ascii="Times New Roman" w:hAnsi="Times New Roman"/>
                <w:color w:val="000000"/>
                <w:sz w:val="24"/>
              </w:rPr>
              <w:t>Писатель</w:t>
            </w:r>
          </w:p>
        </w:tc>
        <w:tc>
          <w:tcPr>
            <w:tcW w:w="728" w:type="dxa"/>
            <w:tcMar>
              <w:top w:w="50" w:type="dxa"/>
              <w:left w:w="100" w:type="dxa"/>
            </w:tcMar>
            <w:vAlign w:val="center"/>
          </w:tcPr>
          <w:p w:rsidR="00AF1BDF" w:rsidRDefault="00C026CE">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AF1BDF" w:rsidRDefault="00AF1BDF">
            <w:pPr>
              <w:spacing w:after="0"/>
              <w:ind w:left="135"/>
              <w:jc w:val="center"/>
            </w:pPr>
          </w:p>
        </w:tc>
        <w:tc>
          <w:tcPr>
            <w:tcW w:w="1517" w:type="dxa"/>
            <w:tcMar>
              <w:top w:w="50" w:type="dxa"/>
              <w:left w:w="100" w:type="dxa"/>
            </w:tcMar>
            <w:vAlign w:val="center"/>
          </w:tcPr>
          <w:p w:rsidR="00AF1BDF" w:rsidRDefault="00AF1BDF">
            <w:pPr>
              <w:spacing w:after="0"/>
              <w:ind w:left="135"/>
              <w:jc w:val="center"/>
            </w:pPr>
          </w:p>
        </w:tc>
        <w:tc>
          <w:tcPr>
            <w:tcW w:w="1060" w:type="dxa"/>
            <w:tcMar>
              <w:top w:w="50" w:type="dxa"/>
              <w:left w:w="100" w:type="dxa"/>
            </w:tcMar>
            <w:vAlign w:val="center"/>
          </w:tcPr>
          <w:p w:rsidR="00AF1BDF" w:rsidRDefault="00AF1BDF">
            <w:pPr>
              <w:spacing w:after="0"/>
              <w:ind w:left="135"/>
            </w:pPr>
          </w:p>
        </w:tc>
        <w:tc>
          <w:tcPr>
            <w:tcW w:w="1858" w:type="dxa"/>
            <w:tcMar>
              <w:top w:w="50" w:type="dxa"/>
              <w:left w:w="100" w:type="dxa"/>
            </w:tcMar>
            <w:vAlign w:val="center"/>
          </w:tcPr>
          <w:p w:rsidR="00AF1BDF" w:rsidRPr="001774AF" w:rsidRDefault="00C026CE">
            <w:pPr>
              <w:spacing w:after="0"/>
              <w:ind w:left="135"/>
              <w:rPr>
                <w:lang w:val="ru-RU"/>
              </w:rPr>
            </w:pPr>
            <w:r w:rsidRPr="001774AF">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1774AF">
                <w:rPr>
                  <w:rFonts w:ascii="Times New Roman" w:hAnsi="Times New Roman"/>
                  <w:color w:val="0000FF"/>
                  <w:u w:val="single"/>
                  <w:lang w:val="ru-RU"/>
                </w:rPr>
                <w:t>://</w:t>
              </w:r>
              <w:r>
                <w:rPr>
                  <w:rFonts w:ascii="Times New Roman" w:hAnsi="Times New Roman"/>
                  <w:color w:val="0000FF"/>
                  <w:u w:val="single"/>
                </w:rPr>
                <w:t>m</w:t>
              </w:r>
              <w:r w:rsidRPr="001774AF">
                <w:rPr>
                  <w:rFonts w:ascii="Times New Roman" w:hAnsi="Times New Roman"/>
                  <w:color w:val="0000FF"/>
                  <w:u w:val="single"/>
                  <w:lang w:val="ru-RU"/>
                </w:rPr>
                <w:t>.</w:t>
              </w:r>
              <w:r>
                <w:rPr>
                  <w:rFonts w:ascii="Times New Roman" w:hAnsi="Times New Roman"/>
                  <w:color w:val="0000FF"/>
                  <w:u w:val="single"/>
                </w:rPr>
                <w:t>edsoo</w:t>
              </w:r>
              <w:r w:rsidRPr="001774AF">
                <w:rPr>
                  <w:rFonts w:ascii="Times New Roman" w:hAnsi="Times New Roman"/>
                  <w:color w:val="0000FF"/>
                  <w:u w:val="single"/>
                  <w:lang w:val="ru-RU"/>
                </w:rPr>
                <w:t>.</w:t>
              </w:r>
              <w:r>
                <w:rPr>
                  <w:rFonts w:ascii="Times New Roman" w:hAnsi="Times New Roman"/>
                  <w:color w:val="0000FF"/>
                  <w:u w:val="single"/>
                </w:rPr>
                <w:t>ru</w:t>
              </w:r>
              <w:r w:rsidRPr="001774AF">
                <w:rPr>
                  <w:rFonts w:ascii="Times New Roman" w:hAnsi="Times New Roman"/>
                  <w:color w:val="0000FF"/>
                  <w:u w:val="single"/>
                  <w:lang w:val="ru-RU"/>
                </w:rPr>
                <w:t>/</w:t>
              </w:r>
              <w:r>
                <w:rPr>
                  <w:rFonts w:ascii="Times New Roman" w:hAnsi="Times New Roman"/>
                  <w:color w:val="0000FF"/>
                  <w:u w:val="single"/>
                </w:rPr>
                <w:t>e</w:t>
              </w:r>
              <w:r w:rsidRPr="001774AF">
                <w:rPr>
                  <w:rFonts w:ascii="Times New Roman" w:hAnsi="Times New Roman"/>
                  <w:color w:val="0000FF"/>
                  <w:u w:val="single"/>
                  <w:lang w:val="ru-RU"/>
                </w:rPr>
                <w:t>1753</w:t>
              </w:r>
              <w:r>
                <w:rPr>
                  <w:rFonts w:ascii="Times New Roman" w:hAnsi="Times New Roman"/>
                  <w:color w:val="0000FF"/>
                  <w:u w:val="single"/>
                </w:rPr>
                <w:t>bc</w:t>
              </w:r>
              <w:r w:rsidRPr="001774AF">
                <w:rPr>
                  <w:rFonts w:ascii="Times New Roman" w:hAnsi="Times New Roman"/>
                  <w:color w:val="0000FF"/>
                  <w:u w:val="single"/>
                  <w:lang w:val="ru-RU"/>
                </w:rPr>
                <w:t>9</w:t>
              </w:r>
            </w:hyperlink>
          </w:p>
        </w:tc>
      </w:tr>
      <w:tr w:rsidR="00AF1BDF" w:rsidRPr="001774AF">
        <w:trPr>
          <w:trHeight w:val="144"/>
          <w:tblCellSpacing w:w="20" w:type="nil"/>
        </w:trPr>
        <w:tc>
          <w:tcPr>
            <w:tcW w:w="420" w:type="dxa"/>
            <w:tcMar>
              <w:top w:w="50" w:type="dxa"/>
              <w:left w:w="100" w:type="dxa"/>
            </w:tcMar>
            <w:vAlign w:val="center"/>
          </w:tcPr>
          <w:p w:rsidR="00AF1BDF" w:rsidRDefault="00C026CE">
            <w:pPr>
              <w:spacing w:after="0"/>
            </w:pPr>
            <w:r>
              <w:rPr>
                <w:rFonts w:ascii="Times New Roman" w:hAnsi="Times New Roman"/>
                <w:color w:val="000000"/>
                <w:sz w:val="24"/>
              </w:rPr>
              <w:t>99</w:t>
            </w:r>
          </w:p>
        </w:tc>
        <w:tc>
          <w:tcPr>
            <w:tcW w:w="3960" w:type="dxa"/>
            <w:tcMar>
              <w:top w:w="50" w:type="dxa"/>
              <w:left w:w="100" w:type="dxa"/>
            </w:tcMar>
            <w:vAlign w:val="center"/>
          </w:tcPr>
          <w:p w:rsidR="00AF1BDF" w:rsidRPr="001774AF" w:rsidRDefault="00C026CE">
            <w:pPr>
              <w:spacing w:after="0"/>
              <w:ind w:left="135"/>
              <w:rPr>
                <w:lang w:val="ru-RU"/>
              </w:rPr>
            </w:pPr>
            <w:r w:rsidRPr="001774AF">
              <w:rPr>
                <w:rFonts w:ascii="Times New Roman" w:hAnsi="Times New Roman"/>
                <w:color w:val="000000"/>
                <w:sz w:val="24"/>
                <w:lang w:val="ru-RU"/>
              </w:rPr>
              <w:t>Выдающаяся личность родной страны. Певец</w:t>
            </w:r>
          </w:p>
        </w:tc>
        <w:tc>
          <w:tcPr>
            <w:tcW w:w="728" w:type="dxa"/>
            <w:tcMar>
              <w:top w:w="50" w:type="dxa"/>
              <w:left w:w="100" w:type="dxa"/>
            </w:tcMar>
            <w:vAlign w:val="center"/>
          </w:tcPr>
          <w:p w:rsidR="00AF1BDF" w:rsidRDefault="00C026CE">
            <w:pPr>
              <w:spacing w:after="0"/>
              <w:ind w:left="135"/>
              <w:jc w:val="center"/>
            </w:pPr>
            <w:r w:rsidRPr="001774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AF1BDF" w:rsidRDefault="00AF1BDF">
            <w:pPr>
              <w:spacing w:after="0"/>
              <w:ind w:left="135"/>
              <w:jc w:val="center"/>
            </w:pPr>
          </w:p>
        </w:tc>
        <w:tc>
          <w:tcPr>
            <w:tcW w:w="1517" w:type="dxa"/>
            <w:tcMar>
              <w:top w:w="50" w:type="dxa"/>
              <w:left w:w="100" w:type="dxa"/>
            </w:tcMar>
            <w:vAlign w:val="center"/>
          </w:tcPr>
          <w:p w:rsidR="00AF1BDF" w:rsidRDefault="00AF1BDF">
            <w:pPr>
              <w:spacing w:after="0"/>
              <w:ind w:left="135"/>
              <w:jc w:val="center"/>
            </w:pPr>
          </w:p>
        </w:tc>
        <w:tc>
          <w:tcPr>
            <w:tcW w:w="1060" w:type="dxa"/>
            <w:tcMar>
              <w:top w:w="50" w:type="dxa"/>
              <w:left w:w="100" w:type="dxa"/>
            </w:tcMar>
            <w:vAlign w:val="center"/>
          </w:tcPr>
          <w:p w:rsidR="00AF1BDF" w:rsidRDefault="00AF1BDF">
            <w:pPr>
              <w:spacing w:after="0"/>
              <w:ind w:left="135"/>
            </w:pPr>
          </w:p>
        </w:tc>
        <w:tc>
          <w:tcPr>
            <w:tcW w:w="1858" w:type="dxa"/>
            <w:tcMar>
              <w:top w:w="50" w:type="dxa"/>
              <w:left w:w="100" w:type="dxa"/>
            </w:tcMar>
            <w:vAlign w:val="center"/>
          </w:tcPr>
          <w:p w:rsidR="00AF1BDF" w:rsidRPr="001774AF" w:rsidRDefault="00C026CE">
            <w:pPr>
              <w:spacing w:after="0"/>
              <w:ind w:left="135"/>
              <w:rPr>
                <w:lang w:val="ru-RU"/>
              </w:rPr>
            </w:pPr>
            <w:r w:rsidRPr="001774AF">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1774AF">
                <w:rPr>
                  <w:rFonts w:ascii="Times New Roman" w:hAnsi="Times New Roman"/>
                  <w:color w:val="0000FF"/>
                  <w:u w:val="single"/>
                  <w:lang w:val="ru-RU"/>
                </w:rPr>
                <w:t>://</w:t>
              </w:r>
              <w:r>
                <w:rPr>
                  <w:rFonts w:ascii="Times New Roman" w:hAnsi="Times New Roman"/>
                  <w:color w:val="0000FF"/>
                  <w:u w:val="single"/>
                </w:rPr>
                <w:t>m</w:t>
              </w:r>
              <w:r w:rsidRPr="001774AF">
                <w:rPr>
                  <w:rFonts w:ascii="Times New Roman" w:hAnsi="Times New Roman"/>
                  <w:color w:val="0000FF"/>
                  <w:u w:val="single"/>
                  <w:lang w:val="ru-RU"/>
                </w:rPr>
                <w:t>.</w:t>
              </w:r>
              <w:r>
                <w:rPr>
                  <w:rFonts w:ascii="Times New Roman" w:hAnsi="Times New Roman"/>
                  <w:color w:val="0000FF"/>
                  <w:u w:val="single"/>
                </w:rPr>
                <w:t>edsoo</w:t>
              </w:r>
              <w:r w:rsidRPr="001774AF">
                <w:rPr>
                  <w:rFonts w:ascii="Times New Roman" w:hAnsi="Times New Roman"/>
                  <w:color w:val="0000FF"/>
                  <w:u w:val="single"/>
                  <w:lang w:val="ru-RU"/>
                </w:rPr>
                <w:t>.</w:t>
              </w:r>
              <w:r>
                <w:rPr>
                  <w:rFonts w:ascii="Times New Roman" w:hAnsi="Times New Roman"/>
                  <w:color w:val="0000FF"/>
                  <w:u w:val="single"/>
                </w:rPr>
                <w:t>ru</w:t>
              </w:r>
              <w:r w:rsidRPr="001774AF">
                <w:rPr>
                  <w:rFonts w:ascii="Times New Roman" w:hAnsi="Times New Roman"/>
                  <w:color w:val="0000FF"/>
                  <w:u w:val="single"/>
                  <w:lang w:val="ru-RU"/>
                </w:rPr>
                <w:t>/320156</w:t>
              </w:r>
              <w:r>
                <w:rPr>
                  <w:rFonts w:ascii="Times New Roman" w:hAnsi="Times New Roman"/>
                  <w:color w:val="0000FF"/>
                  <w:u w:val="single"/>
                </w:rPr>
                <w:t>f</w:t>
              </w:r>
              <w:r w:rsidRPr="001774AF">
                <w:rPr>
                  <w:rFonts w:ascii="Times New Roman" w:hAnsi="Times New Roman"/>
                  <w:color w:val="0000FF"/>
                  <w:u w:val="single"/>
                  <w:lang w:val="ru-RU"/>
                </w:rPr>
                <w:t>8</w:t>
              </w:r>
            </w:hyperlink>
          </w:p>
        </w:tc>
      </w:tr>
      <w:tr w:rsidR="00AF1BDF" w:rsidRPr="001774AF">
        <w:trPr>
          <w:trHeight w:val="144"/>
          <w:tblCellSpacing w:w="20" w:type="nil"/>
        </w:trPr>
        <w:tc>
          <w:tcPr>
            <w:tcW w:w="420" w:type="dxa"/>
            <w:tcMar>
              <w:top w:w="50" w:type="dxa"/>
              <w:left w:w="100" w:type="dxa"/>
            </w:tcMar>
            <w:vAlign w:val="center"/>
          </w:tcPr>
          <w:p w:rsidR="00AF1BDF" w:rsidRDefault="00C026CE">
            <w:pPr>
              <w:spacing w:after="0"/>
            </w:pPr>
            <w:r>
              <w:rPr>
                <w:rFonts w:ascii="Times New Roman" w:hAnsi="Times New Roman"/>
                <w:color w:val="000000"/>
                <w:sz w:val="24"/>
              </w:rPr>
              <w:t>100</w:t>
            </w:r>
          </w:p>
        </w:tc>
        <w:tc>
          <w:tcPr>
            <w:tcW w:w="3960" w:type="dxa"/>
            <w:tcMar>
              <w:top w:w="50" w:type="dxa"/>
              <w:left w:w="100" w:type="dxa"/>
            </w:tcMar>
            <w:vAlign w:val="center"/>
          </w:tcPr>
          <w:p w:rsidR="00AF1BDF" w:rsidRPr="001774AF" w:rsidRDefault="00C026CE">
            <w:pPr>
              <w:spacing w:after="0"/>
              <w:ind w:left="135"/>
              <w:rPr>
                <w:lang w:val="ru-RU"/>
              </w:rPr>
            </w:pPr>
            <w:r w:rsidRPr="001774AF">
              <w:rPr>
                <w:rFonts w:ascii="Times New Roman" w:hAnsi="Times New Roman"/>
                <w:color w:val="000000"/>
                <w:sz w:val="24"/>
                <w:lang w:val="ru-RU"/>
              </w:rPr>
              <w:t>Выдающиеся люди родной страны. Спортсмены.</w:t>
            </w:r>
          </w:p>
        </w:tc>
        <w:tc>
          <w:tcPr>
            <w:tcW w:w="728" w:type="dxa"/>
            <w:tcMar>
              <w:top w:w="50" w:type="dxa"/>
              <w:left w:w="100" w:type="dxa"/>
            </w:tcMar>
            <w:vAlign w:val="center"/>
          </w:tcPr>
          <w:p w:rsidR="00AF1BDF" w:rsidRDefault="00C026CE">
            <w:pPr>
              <w:spacing w:after="0"/>
              <w:ind w:left="135"/>
              <w:jc w:val="center"/>
            </w:pPr>
            <w:r w:rsidRPr="001774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AF1BDF" w:rsidRDefault="00AF1BDF">
            <w:pPr>
              <w:spacing w:after="0"/>
              <w:ind w:left="135"/>
              <w:jc w:val="center"/>
            </w:pPr>
          </w:p>
        </w:tc>
        <w:tc>
          <w:tcPr>
            <w:tcW w:w="1517" w:type="dxa"/>
            <w:tcMar>
              <w:top w:w="50" w:type="dxa"/>
              <w:left w:w="100" w:type="dxa"/>
            </w:tcMar>
            <w:vAlign w:val="center"/>
          </w:tcPr>
          <w:p w:rsidR="00AF1BDF" w:rsidRDefault="00AF1BDF">
            <w:pPr>
              <w:spacing w:after="0"/>
              <w:ind w:left="135"/>
              <w:jc w:val="center"/>
            </w:pPr>
          </w:p>
        </w:tc>
        <w:tc>
          <w:tcPr>
            <w:tcW w:w="1060" w:type="dxa"/>
            <w:tcMar>
              <w:top w:w="50" w:type="dxa"/>
              <w:left w:w="100" w:type="dxa"/>
            </w:tcMar>
            <w:vAlign w:val="center"/>
          </w:tcPr>
          <w:p w:rsidR="00AF1BDF" w:rsidRDefault="00AF1BDF">
            <w:pPr>
              <w:spacing w:after="0"/>
              <w:ind w:left="135"/>
            </w:pPr>
          </w:p>
        </w:tc>
        <w:tc>
          <w:tcPr>
            <w:tcW w:w="1858" w:type="dxa"/>
            <w:tcMar>
              <w:top w:w="50" w:type="dxa"/>
              <w:left w:w="100" w:type="dxa"/>
            </w:tcMar>
            <w:vAlign w:val="center"/>
          </w:tcPr>
          <w:p w:rsidR="00AF1BDF" w:rsidRPr="001774AF" w:rsidRDefault="00C026CE">
            <w:pPr>
              <w:spacing w:after="0"/>
              <w:ind w:left="135"/>
              <w:rPr>
                <w:lang w:val="ru-RU"/>
              </w:rPr>
            </w:pPr>
            <w:r w:rsidRPr="001774AF">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1774AF">
                <w:rPr>
                  <w:rFonts w:ascii="Times New Roman" w:hAnsi="Times New Roman"/>
                  <w:color w:val="0000FF"/>
                  <w:u w:val="single"/>
                  <w:lang w:val="ru-RU"/>
                </w:rPr>
                <w:t>://</w:t>
              </w:r>
              <w:r>
                <w:rPr>
                  <w:rFonts w:ascii="Times New Roman" w:hAnsi="Times New Roman"/>
                  <w:color w:val="0000FF"/>
                  <w:u w:val="single"/>
                </w:rPr>
                <w:t>m</w:t>
              </w:r>
              <w:r w:rsidRPr="001774AF">
                <w:rPr>
                  <w:rFonts w:ascii="Times New Roman" w:hAnsi="Times New Roman"/>
                  <w:color w:val="0000FF"/>
                  <w:u w:val="single"/>
                  <w:lang w:val="ru-RU"/>
                </w:rPr>
                <w:t>.</w:t>
              </w:r>
              <w:r>
                <w:rPr>
                  <w:rFonts w:ascii="Times New Roman" w:hAnsi="Times New Roman"/>
                  <w:color w:val="0000FF"/>
                  <w:u w:val="single"/>
                </w:rPr>
                <w:t>edsoo</w:t>
              </w:r>
              <w:r w:rsidRPr="001774AF">
                <w:rPr>
                  <w:rFonts w:ascii="Times New Roman" w:hAnsi="Times New Roman"/>
                  <w:color w:val="0000FF"/>
                  <w:u w:val="single"/>
                  <w:lang w:val="ru-RU"/>
                </w:rPr>
                <w:t>.</w:t>
              </w:r>
              <w:r>
                <w:rPr>
                  <w:rFonts w:ascii="Times New Roman" w:hAnsi="Times New Roman"/>
                  <w:color w:val="0000FF"/>
                  <w:u w:val="single"/>
                </w:rPr>
                <w:t>ru</w:t>
              </w:r>
              <w:r w:rsidRPr="001774AF">
                <w:rPr>
                  <w:rFonts w:ascii="Times New Roman" w:hAnsi="Times New Roman"/>
                  <w:color w:val="0000FF"/>
                  <w:u w:val="single"/>
                  <w:lang w:val="ru-RU"/>
                </w:rPr>
                <w:t>/99179</w:t>
              </w:r>
              <w:r>
                <w:rPr>
                  <w:rFonts w:ascii="Times New Roman" w:hAnsi="Times New Roman"/>
                  <w:color w:val="0000FF"/>
                  <w:u w:val="single"/>
                </w:rPr>
                <w:t>e</w:t>
              </w:r>
              <w:r w:rsidRPr="001774AF">
                <w:rPr>
                  <w:rFonts w:ascii="Times New Roman" w:hAnsi="Times New Roman"/>
                  <w:color w:val="0000FF"/>
                  <w:u w:val="single"/>
                  <w:lang w:val="ru-RU"/>
                </w:rPr>
                <w:t>8</w:t>
              </w:r>
              <w:r>
                <w:rPr>
                  <w:rFonts w:ascii="Times New Roman" w:hAnsi="Times New Roman"/>
                  <w:color w:val="0000FF"/>
                  <w:u w:val="single"/>
                </w:rPr>
                <w:t>e</w:t>
              </w:r>
            </w:hyperlink>
          </w:p>
        </w:tc>
      </w:tr>
      <w:tr w:rsidR="00AF1BDF" w:rsidRPr="001774AF">
        <w:trPr>
          <w:trHeight w:val="144"/>
          <w:tblCellSpacing w:w="20" w:type="nil"/>
        </w:trPr>
        <w:tc>
          <w:tcPr>
            <w:tcW w:w="420" w:type="dxa"/>
            <w:tcMar>
              <w:top w:w="50" w:type="dxa"/>
              <w:left w:w="100" w:type="dxa"/>
            </w:tcMar>
            <w:vAlign w:val="center"/>
          </w:tcPr>
          <w:p w:rsidR="00AF1BDF" w:rsidRDefault="00C026CE">
            <w:pPr>
              <w:spacing w:after="0"/>
            </w:pPr>
            <w:r>
              <w:rPr>
                <w:rFonts w:ascii="Times New Roman" w:hAnsi="Times New Roman"/>
                <w:color w:val="000000"/>
                <w:sz w:val="24"/>
              </w:rPr>
              <w:t>101</w:t>
            </w:r>
          </w:p>
        </w:tc>
        <w:tc>
          <w:tcPr>
            <w:tcW w:w="3960" w:type="dxa"/>
            <w:tcMar>
              <w:top w:w="50" w:type="dxa"/>
              <w:left w:w="100" w:type="dxa"/>
            </w:tcMar>
            <w:vAlign w:val="center"/>
          </w:tcPr>
          <w:p w:rsidR="00AF1BDF" w:rsidRPr="001774AF" w:rsidRDefault="00C026CE">
            <w:pPr>
              <w:spacing w:after="0"/>
              <w:ind w:left="135"/>
              <w:rPr>
                <w:lang w:val="ru-RU"/>
              </w:rPr>
            </w:pPr>
            <w:r w:rsidRPr="001774AF">
              <w:rPr>
                <w:rFonts w:ascii="Times New Roman" w:hAnsi="Times New Roman"/>
                <w:color w:val="000000"/>
                <w:sz w:val="24"/>
                <w:lang w:val="ru-RU"/>
              </w:rPr>
              <w:t>Выдающиеся люди родной страны. Космонавты</w:t>
            </w:r>
          </w:p>
        </w:tc>
        <w:tc>
          <w:tcPr>
            <w:tcW w:w="728" w:type="dxa"/>
            <w:tcMar>
              <w:top w:w="50" w:type="dxa"/>
              <w:left w:w="100" w:type="dxa"/>
            </w:tcMar>
            <w:vAlign w:val="center"/>
          </w:tcPr>
          <w:p w:rsidR="00AF1BDF" w:rsidRDefault="00C026CE">
            <w:pPr>
              <w:spacing w:after="0"/>
              <w:ind w:left="135"/>
              <w:jc w:val="center"/>
            </w:pPr>
            <w:r w:rsidRPr="001774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AF1BDF" w:rsidRDefault="00AF1BDF">
            <w:pPr>
              <w:spacing w:after="0"/>
              <w:ind w:left="135"/>
              <w:jc w:val="center"/>
            </w:pPr>
          </w:p>
        </w:tc>
        <w:tc>
          <w:tcPr>
            <w:tcW w:w="1517" w:type="dxa"/>
            <w:tcMar>
              <w:top w:w="50" w:type="dxa"/>
              <w:left w:w="100" w:type="dxa"/>
            </w:tcMar>
            <w:vAlign w:val="center"/>
          </w:tcPr>
          <w:p w:rsidR="00AF1BDF" w:rsidRDefault="00AF1BDF">
            <w:pPr>
              <w:spacing w:after="0"/>
              <w:ind w:left="135"/>
              <w:jc w:val="center"/>
            </w:pPr>
          </w:p>
        </w:tc>
        <w:tc>
          <w:tcPr>
            <w:tcW w:w="1060" w:type="dxa"/>
            <w:tcMar>
              <w:top w:w="50" w:type="dxa"/>
              <w:left w:w="100" w:type="dxa"/>
            </w:tcMar>
            <w:vAlign w:val="center"/>
          </w:tcPr>
          <w:p w:rsidR="00AF1BDF" w:rsidRDefault="00AF1BDF">
            <w:pPr>
              <w:spacing w:after="0"/>
              <w:ind w:left="135"/>
            </w:pPr>
          </w:p>
        </w:tc>
        <w:tc>
          <w:tcPr>
            <w:tcW w:w="1858" w:type="dxa"/>
            <w:tcMar>
              <w:top w:w="50" w:type="dxa"/>
              <w:left w:w="100" w:type="dxa"/>
            </w:tcMar>
            <w:vAlign w:val="center"/>
          </w:tcPr>
          <w:p w:rsidR="00AF1BDF" w:rsidRPr="001774AF" w:rsidRDefault="00C026CE">
            <w:pPr>
              <w:spacing w:after="0"/>
              <w:ind w:left="135"/>
              <w:rPr>
                <w:lang w:val="ru-RU"/>
              </w:rPr>
            </w:pPr>
            <w:r w:rsidRPr="001774AF">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1774AF">
                <w:rPr>
                  <w:rFonts w:ascii="Times New Roman" w:hAnsi="Times New Roman"/>
                  <w:color w:val="0000FF"/>
                  <w:u w:val="single"/>
                  <w:lang w:val="ru-RU"/>
                </w:rPr>
                <w:t>://</w:t>
              </w:r>
              <w:r>
                <w:rPr>
                  <w:rFonts w:ascii="Times New Roman" w:hAnsi="Times New Roman"/>
                  <w:color w:val="0000FF"/>
                  <w:u w:val="single"/>
                </w:rPr>
                <w:t>m</w:t>
              </w:r>
              <w:r w:rsidRPr="001774AF">
                <w:rPr>
                  <w:rFonts w:ascii="Times New Roman" w:hAnsi="Times New Roman"/>
                  <w:color w:val="0000FF"/>
                  <w:u w:val="single"/>
                  <w:lang w:val="ru-RU"/>
                </w:rPr>
                <w:t>.</w:t>
              </w:r>
              <w:r>
                <w:rPr>
                  <w:rFonts w:ascii="Times New Roman" w:hAnsi="Times New Roman"/>
                  <w:color w:val="0000FF"/>
                  <w:u w:val="single"/>
                </w:rPr>
                <w:t>edsoo</w:t>
              </w:r>
              <w:r w:rsidRPr="001774AF">
                <w:rPr>
                  <w:rFonts w:ascii="Times New Roman" w:hAnsi="Times New Roman"/>
                  <w:color w:val="0000FF"/>
                  <w:u w:val="single"/>
                  <w:lang w:val="ru-RU"/>
                </w:rPr>
                <w:t>.</w:t>
              </w:r>
              <w:r>
                <w:rPr>
                  <w:rFonts w:ascii="Times New Roman" w:hAnsi="Times New Roman"/>
                  <w:color w:val="0000FF"/>
                  <w:u w:val="single"/>
                </w:rPr>
                <w:t>ru</w:t>
              </w:r>
              <w:r w:rsidRPr="001774AF">
                <w:rPr>
                  <w:rFonts w:ascii="Times New Roman" w:hAnsi="Times New Roman"/>
                  <w:color w:val="0000FF"/>
                  <w:u w:val="single"/>
                  <w:lang w:val="ru-RU"/>
                </w:rPr>
                <w:t>/958</w:t>
              </w:r>
              <w:r>
                <w:rPr>
                  <w:rFonts w:ascii="Times New Roman" w:hAnsi="Times New Roman"/>
                  <w:color w:val="0000FF"/>
                  <w:u w:val="single"/>
                </w:rPr>
                <w:t>b</w:t>
              </w:r>
              <w:r w:rsidRPr="001774AF">
                <w:rPr>
                  <w:rFonts w:ascii="Times New Roman" w:hAnsi="Times New Roman"/>
                  <w:color w:val="0000FF"/>
                  <w:u w:val="single"/>
                  <w:lang w:val="ru-RU"/>
                </w:rPr>
                <w:t>3012</w:t>
              </w:r>
            </w:hyperlink>
          </w:p>
        </w:tc>
      </w:tr>
      <w:tr w:rsidR="00AF1BDF">
        <w:trPr>
          <w:trHeight w:val="144"/>
          <w:tblCellSpacing w:w="20" w:type="nil"/>
        </w:trPr>
        <w:tc>
          <w:tcPr>
            <w:tcW w:w="420" w:type="dxa"/>
            <w:tcMar>
              <w:top w:w="50" w:type="dxa"/>
              <w:left w:w="100" w:type="dxa"/>
            </w:tcMar>
            <w:vAlign w:val="center"/>
          </w:tcPr>
          <w:p w:rsidR="00AF1BDF" w:rsidRDefault="00C026CE">
            <w:pPr>
              <w:spacing w:after="0"/>
            </w:pPr>
            <w:r>
              <w:rPr>
                <w:rFonts w:ascii="Times New Roman" w:hAnsi="Times New Roman"/>
                <w:color w:val="000000"/>
                <w:sz w:val="24"/>
              </w:rPr>
              <w:t>102</w:t>
            </w:r>
          </w:p>
        </w:tc>
        <w:tc>
          <w:tcPr>
            <w:tcW w:w="3960" w:type="dxa"/>
            <w:tcMar>
              <w:top w:w="50" w:type="dxa"/>
              <w:left w:w="100" w:type="dxa"/>
            </w:tcMar>
            <w:vAlign w:val="center"/>
          </w:tcPr>
          <w:p w:rsidR="00AF1BDF" w:rsidRPr="001774AF" w:rsidRDefault="00C026CE">
            <w:pPr>
              <w:spacing w:after="0"/>
              <w:ind w:left="135"/>
              <w:rPr>
                <w:lang w:val="ru-RU"/>
              </w:rPr>
            </w:pPr>
            <w:r w:rsidRPr="001774AF">
              <w:rPr>
                <w:rFonts w:ascii="Times New Roman" w:hAnsi="Times New Roman"/>
                <w:color w:val="000000"/>
                <w:sz w:val="24"/>
                <w:lang w:val="ru-RU"/>
              </w:rPr>
              <w:t>Обобщение по теме "Выдающиеся люди родной страны и страны/стран изучаемого языка, их вклад в науку и мировую культуру: государственные деятели, ученые, писатели, поэты, художники, композиторы, путешественники, спортсмены, актеры и т.д."</w:t>
            </w:r>
          </w:p>
        </w:tc>
        <w:tc>
          <w:tcPr>
            <w:tcW w:w="728" w:type="dxa"/>
            <w:tcMar>
              <w:top w:w="50" w:type="dxa"/>
              <w:left w:w="100" w:type="dxa"/>
            </w:tcMar>
            <w:vAlign w:val="center"/>
          </w:tcPr>
          <w:p w:rsidR="00AF1BDF" w:rsidRDefault="00C026CE">
            <w:pPr>
              <w:spacing w:after="0"/>
              <w:ind w:left="135"/>
              <w:jc w:val="center"/>
            </w:pPr>
            <w:r w:rsidRPr="001774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AF1BDF" w:rsidRDefault="00AF1BDF">
            <w:pPr>
              <w:spacing w:after="0"/>
              <w:ind w:left="135"/>
              <w:jc w:val="center"/>
            </w:pPr>
          </w:p>
        </w:tc>
        <w:tc>
          <w:tcPr>
            <w:tcW w:w="1517" w:type="dxa"/>
            <w:tcMar>
              <w:top w:w="50" w:type="dxa"/>
              <w:left w:w="100" w:type="dxa"/>
            </w:tcMar>
            <w:vAlign w:val="center"/>
          </w:tcPr>
          <w:p w:rsidR="00AF1BDF" w:rsidRDefault="00AF1BDF">
            <w:pPr>
              <w:spacing w:after="0"/>
              <w:ind w:left="135"/>
              <w:jc w:val="center"/>
            </w:pPr>
          </w:p>
        </w:tc>
        <w:tc>
          <w:tcPr>
            <w:tcW w:w="1060" w:type="dxa"/>
            <w:tcMar>
              <w:top w:w="50" w:type="dxa"/>
              <w:left w:w="100" w:type="dxa"/>
            </w:tcMar>
            <w:vAlign w:val="center"/>
          </w:tcPr>
          <w:p w:rsidR="00AF1BDF" w:rsidRDefault="00AF1BDF">
            <w:pPr>
              <w:spacing w:after="0"/>
              <w:ind w:left="135"/>
            </w:pPr>
          </w:p>
        </w:tc>
        <w:tc>
          <w:tcPr>
            <w:tcW w:w="1858" w:type="dxa"/>
            <w:tcMar>
              <w:top w:w="50" w:type="dxa"/>
              <w:left w:w="100" w:type="dxa"/>
            </w:tcMar>
            <w:vAlign w:val="center"/>
          </w:tcPr>
          <w:p w:rsidR="00AF1BDF" w:rsidRDefault="00AF1BDF">
            <w:pPr>
              <w:spacing w:after="0"/>
              <w:ind w:left="135"/>
            </w:pPr>
          </w:p>
        </w:tc>
      </w:tr>
      <w:tr w:rsidR="00AF1BDF">
        <w:trPr>
          <w:trHeight w:val="144"/>
          <w:tblCellSpacing w:w="20" w:type="nil"/>
        </w:trPr>
        <w:tc>
          <w:tcPr>
            <w:tcW w:w="0" w:type="auto"/>
            <w:gridSpan w:val="2"/>
            <w:tcMar>
              <w:top w:w="50" w:type="dxa"/>
              <w:left w:w="100" w:type="dxa"/>
            </w:tcMar>
            <w:vAlign w:val="center"/>
          </w:tcPr>
          <w:p w:rsidR="00AF1BDF" w:rsidRPr="001774AF" w:rsidRDefault="00C026CE">
            <w:pPr>
              <w:spacing w:after="0"/>
              <w:ind w:left="135"/>
              <w:rPr>
                <w:lang w:val="ru-RU"/>
              </w:rPr>
            </w:pPr>
            <w:r w:rsidRPr="001774AF">
              <w:rPr>
                <w:rFonts w:ascii="Times New Roman" w:hAnsi="Times New Roman"/>
                <w:color w:val="000000"/>
                <w:sz w:val="24"/>
                <w:lang w:val="ru-RU"/>
              </w:rPr>
              <w:t>ОБЩЕЕ КОЛИЧЕСТВО ЧАСОВ ПО ПРОГРАММЕ</w:t>
            </w:r>
          </w:p>
        </w:tc>
        <w:tc>
          <w:tcPr>
            <w:tcW w:w="1145" w:type="dxa"/>
            <w:tcMar>
              <w:top w:w="50" w:type="dxa"/>
              <w:left w:w="100" w:type="dxa"/>
            </w:tcMar>
            <w:vAlign w:val="center"/>
          </w:tcPr>
          <w:p w:rsidR="00AF1BDF" w:rsidRDefault="00C026CE">
            <w:pPr>
              <w:spacing w:after="0"/>
              <w:ind w:left="135"/>
              <w:jc w:val="center"/>
            </w:pPr>
            <w:r w:rsidRPr="001774AF">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10" w:type="dxa"/>
            <w:tcMar>
              <w:top w:w="50" w:type="dxa"/>
              <w:left w:w="100" w:type="dxa"/>
            </w:tcMar>
            <w:vAlign w:val="center"/>
          </w:tcPr>
          <w:p w:rsidR="00AF1BDF" w:rsidRDefault="00C026CE">
            <w:pPr>
              <w:spacing w:after="0"/>
              <w:ind w:left="135"/>
              <w:jc w:val="center"/>
            </w:pPr>
            <w:r>
              <w:rPr>
                <w:rFonts w:ascii="Times New Roman" w:hAnsi="Times New Roman"/>
                <w:color w:val="000000"/>
                <w:sz w:val="24"/>
              </w:rPr>
              <w:t xml:space="preserve"> 6 </w:t>
            </w:r>
          </w:p>
        </w:tc>
        <w:tc>
          <w:tcPr>
            <w:tcW w:w="1517" w:type="dxa"/>
            <w:tcMar>
              <w:top w:w="50" w:type="dxa"/>
              <w:left w:w="100" w:type="dxa"/>
            </w:tcMar>
            <w:vAlign w:val="center"/>
          </w:tcPr>
          <w:p w:rsidR="00AF1BDF" w:rsidRDefault="00C026CE">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AF1BDF" w:rsidRDefault="00AF1BDF"/>
        </w:tc>
      </w:tr>
    </w:tbl>
    <w:p w:rsidR="00AF1BDF" w:rsidRDefault="00AF1BDF">
      <w:pPr>
        <w:sectPr w:rsidR="00AF1BDF">
          <w:pgSz w:w="16383" w:h="11906" w:orient="landscape"/>
          <w:pgMar w:top="1134" w:right="850" w:bottom="1134" w:left="1701" w:header="720" w:footer="720" w:gutter="0"/>
          <w:cols w:space="720"/>
        </w:sectPr>
      </w:pPr>
    </w:p>
    <w:p w:rsidR="00AF1BDF" w:rsidRDefault="00C026CE">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62"/>
        <w:gridCol w:w="3820"/>
        <w:gridCol w:w="1041"/>
        <w:gridCol w:w="1841"/>
        <w:gridCol w:w="1910"/>
        <w:gridCol w:w="1347"/>
        <w:gridCol w:w="3319"/>
      </w:tblGrid>
      <w:tr w:rsidR="00AF1BDF">
        <w:trPr>
          <w:trHeight w:val="144"/>
          <w:tblCellSpacing w:w="20" w:type="nil"/>
        </w:trPr>
        <w:tc>
          <w:tcPr>
            <w:tcW w:w="420" w:type="dxa"/>
            <w:vMerge w:val="restart"/>
            <w:tcMar>
              <w:top w:w="50" w:type="dxa"/>
              <w:left w:w="100" w:type="dxa"/>
            </w:tcMar>
            <w:vAlign w:val="center"/>
          </w:tcPr>
          <w:p w:rsidR="00AF1BDF" w:rsidRDefault="00C026CE">
            <w:pPr>
              <w:spacing w:after="0"/>
              <w:ind w:left="135"/>
            </w:pPr>
            <w:r>
              <w:rPr>
                <w:rFonts w:ascii="Times New Roman" w:hAnsi="Times New Roman"/>
                <w:b/>
                <w:color w:val="000000"/>
                <w:sz w:val="24"/>
              </w:rPr>
              <w:t xml:space="preserve">№ п/п </w:t>
            </w:r>
          </w:p>
          <w:p w:rsidR="00AF1BDF" w:rsidRDefault="00AF1BDF">
            <w:pPr>
              <w:spacing w:after="0"/>
              <w:ind w:left="135"/>
            </w:pPr>
          </w:p>
        </w:tc>
        <w:tc>
          <w:tcPr>
            <w:tcW w:w="3960" w:type="dxa"/>
            <w:vMerge w:val="restart"/>
            <w:tcMar>
              <w:top w:w="50" w:type="dxa"/>
              <w:left w:w="100" w:type="dxa"/>
            </w:tcMar>
            <w:vAlign w:val="center"/>
          </w:tcPr>
          <w:p w:rsidR="00AF1BDF" w:rsidRDefault="00C026CE">
            <w:pPr>
              <w:spacing w:after="0"/>
              <w:ind w:left="135"/>
            </w:pPr>
            <w:r>
              <w:rPr>
                <w:rFonts w:ascii="Times New Roman" w:hAnsi="Times New Roman"/>
                <w:b/>
                <w:color w:val="000000"/>
                <w:sz w:val="24"/>
              </w:rPr>
              <w:t xml:space="preserve">Тема урока </w:t>
            </w:r>
          </w:p>
          <w:p w:rsidR="00AF1BDF" w:rsidRDefault="00AF1BDF">
            <w:pPr>
              <w:spacing w:after="0"/>
              <w:ind w:left="135"/>
            </w:pPr>
          </w:p>
        </w:tc>
        <w:tc>
          <w:tcPr>
            <w:tcW w:w="0" w:type="auto"/>
            <w:gridSpan w:val="3"/>
            <w:tcMar>
              <w:top w:w="50" w:type="dxa"/>
              <w:left w:w="100" w:type="dxa"/>
            </w:tcMar>
            <w:vAlign w:val="center"/>
          </w:tcPr>
          <w:p w:rsidR="00AF1BDF" w:rsidRDefault="00C026CE">
            <w:pPr>
              <w:spacing w:after="0"/>
            </w:pPr>
            <w:r>
              <w:rPr>
                <w:rFonts w:ascii="Times New Roman" w:hAnsi="Times New Roman"/>
                <w:b/>
                <w:color w:val="000000"/>
                <w:sz w:val="24"/>
              </w:rPr>
              <w:t>Количество часов</w:t>
            </w:r>
          </w:p>
        </w:tc>
        <w:tc>
          <w:tcPr>
            <w:tcW w:w="1060" w:type="dxa"/>
            <w:vMerge w:val="restart"/>
            <w:tcMar>
              <w:top w:w="50" w:type="dxa"/>
              <w:left w:w="100" w:type="dxa"/>
            </w:tcMar>
            <w:vAlign w:val="center"/>
          </w:tcPr>
          <w:p w:rsidR="00AF1BDF" w:rsidRDefault="00C026CE">
            <w:pPr>
              <w:spacing w:after="0"/>
              <w:ind w:left="135"/>
            </w:pPr>
            <w:r>
              <w:rPr>
                <w:rFonts w:ascii="Times New Roman" w:hAnsi="Times New Roman"/>
                <w:b/>
                <w:color w:val="000000"/>
                <w:sz w:val="24"/>
              </w:rPr>
              <w:t xml:space="preserve">Дата изучения </w:t>
            </w:r>
          </w:p>
          <w:p w:rsidR="00AF1BDF" w:rsidRDefault="00AF1BDF">
            <w:pPr>
              <w:spacing w:after="0"/>
              <w:ind w:left="135"/>
            </w:pPr>
          </w:p>
        </w:tc>
        <w:tc>
          <w:tcPr>
            <w:tcW w:w="1858" w:type="dxa"/>
            <w:vMerge w:val="restart"/>
            <w:tcMar>
              <w:top w:w="50" w:type="dxa"/>
              <w:left w:w="100" w:type="dxa"/>
            </w:tcMar>
            <w:vAlign w:val="center"/>
          </w:tcPr>
          <w:p w:rsidR="00AF1BDF" w:rsidRDefault="00C026CE">
            <w:pPr>
              <w:spacing w:after="0"/>
              <w:ind w:left="135"/>
            </w:pPr>
            <w:r>
              <w:rPr>
                <w:rFonts w:ascii="Times New Roman" w:hAnsi="Times New Roman"/>
                <w:b/>
                <w:color w:val="000000"/>
                <w:sz w:val="24"/>
              </w:rPr>
              <w:t xml:space="preserve">Электронные цифровые образовательные ресурсы </w:t>
            </w:r>
          </w:p>
          <w:p w:rsidR="00AF1BDF" w:rsidRDefault="00AF1BDF">
            <w:pPr>
              <w:spacing w:after="0"/>
              <w:ind w:left="135"/>
            </w:pPr>
          </w:p>
        </w:tc>
      </w:tr>
      <w:tr w:rsidR="00AF1BDF">
        <w:trPr>
          <w:trHeight w:val="144"/>
          <w:tblCellSpacing w:w="20" w:type="nil"/>
        </w:trPr>
        <w:tc>
          <w:tcPr>
            <w:tcW w:w="0" w:type="auto"/>
            <w:vMerge/>
            <w:tcBorders>
              <w:top w:val="nil"/>
            </w:tcBorders>
            <w:tcMar>
              <w:top w:w="50" w:type="dxa"/>
              <w:left w:w="100" w:type="dxa"/>
            </w:tcMar>
          </w:tcPr>
          <w:p w:rsidR="00AF1BDF" w:rsidRDefault="00AF1BDF"/>
        </w:tc>
        <w:tc>
          <w:tcPr>
            <w:tcW w:w="0" w:type="auto"/>
            <w:vMerge/>
            <w:tcBorders>
              <w:top w:val="nil"/>
            </w:tcBorders>
            <w:tcMar>
              <w:top w:w="50" w:type="dxa"/>
              <w:left w:w="100" w:type="dxa"/>
            </w:tcMar>
          </w:tcPr>
          <w:p w:rsidR="00AF1BDF" w:rsidRDefault="00AF1BDF"/>
        </w:tc>
        <w:tc>
          <w:tcPr>
            <w:tcW w:w="728" w:type="dxa"/>
            <w:tcMar>
              <w:top w:w="50" w:type="dxa"/>
              <w:left w:w="100" w:type="dxa"/>
            </w:tcMar>
            <w:vAlign w:val="center"/>
          </w:tcPr>
          <w:p w:rsidR="00AF1BDF" w:rsidRDefault="00C026CE">
            <w:pPr>
              <w:spacing w:after="0"/>
              <w:ind w:left="135"/>
            </w:pPr>
            <w:r>
              <w:rPr>
                <w:rFonts w:ascii="Times New Roman" w:hAnsi="Times New Roman"/>
                <w:b/>
                <w:color w:val="000000"/>
                <w:sz w:val="24"/>
              </w:rPr>
              <w:t xml:space="preserve">Всего </w:t>
            </w:r>
          </w:p>
          <w:p w:rsidR="00AF1BDF" w:rsidRDefault="00AF1BDF">
            <w:pPr>
              <w:spacing w:after="0"/>
              <w:ind w:left="135"/>
            </w:pPr>
          </w:p>
        </w:tc>
        <w:tc>
          <w:tcPr>
            <w:tcW w:w="1410" w:type="dxa"/>
            <w:tcMar>
              <w:top w:w="50" w:type="dxa"/>
              <w:left w:w="100" w:type="dxa"/>
            </w:tcMar>
            <w:vAlign w:val="center"/>
          </w:tcPr>
          <w:p w:rsidR="00AF1BDF" w:rsidRDefault="00C026CE">
            <w:pPr>
              <w:spacing w:after="0"/>
              <w:ind w:left="135"/>
            </w:pPr>
            <w:r>
              <w:rPr>
                <w:rFonts w:ascii="Times New Roman" w:hAnsi="Times New Roman"/>
                <w:b/>
                <w:color w:val="000000"/>
                <w:sz w:val="24"/>
              </w:rPr>
              <w:t xml:space="preserve">Контрольные работы </w:t>
            </w:r>
          </w:p>
          <w:p w:rsidR="00AF1BDF" w:rsidRDefault="00AF1BDF">
            <w:pPr>
              <w:spacing w:after="0"/>
              <w:ind w:left="135"/>
            </w:pPr>
          </w:p>
        </w:tc>
        <w:tc>
          <w:tcPr>
            <w:tcW w:w="1517" w:type="dxa"/>
            <w:tcMar>
              <w:top w:w="50" w:type="dxa"/>
              <w:left w:w="100" w:type="dxa"/>
            </w:tcMar>
            <w:vAlign w:val="center"/>
          </w:tcPr>
          <w:p w:rsidR="00AF1BDF" w:rsidRDefault="00C026CE">
            <w:pPr>
              <w:spacing w:after="0"/>
              <w:ind w:left="135"/>
            </w:pPr>
            <w:r>
              <w:rPr>
                <w:rFonts w:ascii="Times New Roman" w:hAnsi="Times New Roman"/>
                <w:b/>
                <w:color w:val="000000"/>
                <w:sz w:val="24"/>
              </w:rPr>
              <w:t xml:space="preserve">Практические работы </w:t>
            </w:r>
          </w:p>
          <w:p w:rsidR="00AF1BDF" w:rsidRDefault="00AF1BDF">
            <w:pPr>
              <w:spacing w:after="0"/>
              <w:ind w:left="135"/>
            </w:pPr>
          </w:p>
        </w:tc>
        <w:tc>
          <w:tcPr>
            <w:tcW w:w="0" w:type="auto"/>
            <w:vMerge/>
            <w:tcBorders>
              <w:top w:val="nil"/>
            </w:tcBorders>
            <w:tcMar>
              <w:top w:w="50" w:type="dxa"/>
              <w:left w:w="100" w:type="dxa"/>
            </w:tcMar>
          </w:tcPr>
          <w:p w:rsidR="00AF1BDF" w:rsidRDefault="00AF1BDF"/>
        </w:tc>
        <w:tc>
          <w:tcPr>
            <w:tcW w:w="0" w:type="auto"/>
            <w:vMerge/>
            <w:tcBorders>
              <w:top w:val="nil"/>
            </w:tcBorders>
            <w:tcMar>
              <w:top w:w="50" w:type="dxa"/>
              <w:left w:w="100" w:type="dxa"/>
            </w:tcMar>
          </w:tcPr>
          <w:p w:rsidR="00AF1BDF" w:rsidRDefault="00AF1BDF"/>
        </w:tc>
      </w:tr>
      <w:tr w:rsidR="00AF1BDF" w:rsidRPr="001774AF">
        <w:trPr>
          <w:trHeight w:val="144"/>
          <w:tblCellSpacing w:w="20" w:type="nil"/>
        </w:trPr>
        <w:tc>
          <w:tcPr>
            <w:tcW w:w="420" w:type="dxa"/>
            <w:tcMar>
              <w:top w:w="50" w:type="dxa"/>
              <w:left w:w="100" w:type="dxa"/>
            </w:tcMar>
            <w:vAlign w:val="center"/>
          </w:tcPr>
          <w:p w:rsidR="00AF1BDF" w:rsidRDefault="00C026CE">
            <w:pPr>
              <w:spacing w:after="0"/>
            </w:pPr>
            <w:r>
              <w:rPr>
                <w:rFonts w:ascii="Times New Roman" w:hAnsi="Times New Roman"/>
                <w:color w:val="000000"/>
                <w:sz w:val="24"/>
              </w:rPr>
              <w:t>1</w:t>
            </w:r>
          </w:p>
        </w:tc>
        <w:tc>
          <w:tcPr>
            <w:tcW w:w="3960" w:type="dxa"/>
            <w:tcMar>
              <w:top w:w="50" w:type="dxa"/>
              <w:left w:w="100" w:type="dxa"/>
            </w:tcMar>
            <w:vAlign w:val="center"/>
          </w:tcPr>
          <w:p w:rsidR="00AF1BDF" w:rsidRPr="001774AF" w:rsidRDefault="00C026CE">
            <w:pPr>
              <w:spacing w:after="0"/>
              <w:ind w:left="135"/>
              <w:rPr>
                <w:lang w:val="ru-RU"/>
              </w:rPr>
            </w:pPr>
            <w:r w:rsidRPr="001774AF">
              <w:rPr>
                <w:rFonts w:ascii="Times New Roman" w:hAnsi="Times New Roman"/>
                <w:color w:val="000000"/>
                <w:sz w:val="24"/>
                <w:lang w:val="ru-RU"/>
              </w:rPr>
              <w:t>Повседневная жизнь семьи. Уклады в разных странах мира</w:t>
            </w:r>
          </w:p>
        </w:tc>
        <w:tc>
          <w:tcPr>
            <w:tcW w:w="728" w:type="dxa"/>
            <w:tcMar>
              <w:top w:w="50" w:type="dxa"/>
              <w:left w:w="100" w:type="dxa"/>
            </w:tcMar>
            <w:vAlign w:val="center"/>
          </w:tcPr>
          <w:p w:rsidR="00AF1BDF" w:rsidRDefault="00C026CE">
            <w:pPr>
              <w:spacing w:after="0"/>
              <w:ind w:left="135"/>
              <w:jc w:val="center"/>
            </w:pPr>
            <w:r w:rsidRPr="001774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AF1BDF" w:rsidRDefault="00AF1BDF">
            <w:pPr>
              <w:spacing w:after="0"/>
              <w:ind w:left="135"/>
              <w:jc w:val="center"/>
            </w:pPr>
          </w:p>
        </w:tc>
        <w:tc>
          <w:tcPr>
            <w:tcW w:w="1517" w:type="dxa"/>
            <w:tcMar>
              <w:top w:w="50" w:type="dxa"/>
              <w:left w:w="100" w:type="dxa"/>
            </w:tcMar>
            <w:vAlign w:val="center"/>
          </w:tcPr>
          <w:p w:rsidR="00AF1BDF" w:rsidRDefault="00AF1BDF">
            <w:pPr>
              <w:spacing w:after="0"/>
              <w:ind w:left="135"/>
              <w:jc w:val="center"/>
            </w:pPr>
          </w:p>
        </w:tc>
        <w:tc>
          <w:tcPr>
            <w:tcW w:w="1060" w:type="dxa"/>
            <w:tcMar>
              <w:top w:w="50" w:type="dxa"/>
              <w:left w:w="100" w:type="dxa"/>
            </w:tcMar>
            <w:vAlign w:val="center"/>
          </w:tcPr>
          <w:p w:rsidR="00AF1BDF" w:rsidRDefault="00AF1BDF">
            <w:pPr>
              <w:spacing w:after="0"/>
              <w:ind w:left="135"/>
            </w:pPr>
          </w:p>
        </w:tc>
        <w:tc>
          <w:tcPr>
            <w:tcW w:w="1858" w:type="dxa"/>
            <w:tcMar>
              <w:top w:w="50" w:type="dxa"/>
              <w:left w:w="100" w:type="dxa"/>
            </w:tcMar>
            <w:vAlign w:val="center"/>
          </w:tcPr>
          <w:p w:rsidR="00AF1BDF" w:rsidRPr="001774AF" w:rsidRDefault="00C026CE">
            <w:pPr>
              <w:spacing w:after="0"/>
              <w:ind w:left="135"/>
              <w:rPr>
                <w:lang w:val="ru-RU"/>
              </w:rPr>
            </w:pPr>
            <w:r w:rsidRPr="001774AF">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1774AF">
                <w:rPr>
                  <w:rFonts w:ascii="Times New Roman" w:hAnsi="Times New Roman"/>
                  <w:color w:val="0000FF"/>
                  <w:u w:val="single"/>
                  <w:lang w:val="ru-RU"/>
                </w:rPr>
                <w:t>://</w:t>
              </w:r>
              <w:r>
                <w:rPr>
                  <w:rFonts w:ascii="Times New Roman" w:hAnsi="Times New Roman"/>
                  <w:color w:val="0000FF"/>
                  <w:u w:val="single"/>
                </w:rPr>
                <w:t>m</w:t>
              </w:r>
              <w:r w:rsidRPr="001774AF">
                <w:rPr>
                  <w:rFonts w:ascii="Times New Roman" w:hAnsi="Times New Roman"/>
                  <w:color w:val="0000FF"/>
                  <w:u w:val="single"/>
                  <w:lang w:val="ru-RU"/>
                </w:rPr>
                <w:t>.</w:t>
              </w:r>
              <w:r>
                <w:rPr>
                  <w:rFonts w:ascii="Times New Roman" w:hAnsi="Times New Roman"/>
                  <w:color w:val="0000FF"/>
                  <w:u w:val="single"/>
                </w:rPr>
                <w:t>edsoo</w:t>
              </w:r>
              <w:r w:rsidRPr="001774AF">
                <w:rPr>
                  <w:rFonts w:ascii="Times New Roman" w:hAnsi="Times New Roman"/>
                  <w:color w:val="0000FF"/>
                  <w:u w:val="single"/>
                  <w:lang w:val="ru-RU"/>
                </w:rPr>
                <w:t>.</w:t>
              </w:r>
              <w:r>
                <w:rPr>
                  <w:rFonts w:ascii="Times New Roman" w:hAnsi="Times New Roman"/>
                  <w:color w:val="0000FF"/>
                  <w:u w:val="single"/>
                </w:rPr>
                <w:t>ru</w:t>
              </w:r>
              <w:r w:rsidRPr="001774AF">
                <w:rPr>
                  <w:rFonts w:ascii="Times New Roman" w:hAnsi="Times New Roman"/>
                  <w:color w:val="0000FF"/>
                  <w:u w:val="single"/>
                  <w:lang w:val="ru-RU"/>
                </w:rPr>
                <w:t>/7</w:t>
              </w:r>
              <w:r>
                <w:rPr>
                  <w:rFonts w:ascii="Times New Roman" w:hAnsi="Times New Roman"/>
                  <w:color w:val="0000FF"/>
                  <w:u w:val="single"/>
                </w:rPr>
                <w:t>a</w:t>
              </w:r>
              <w:r w:rsidRPr="001774AF">
                <w:rPr>
                  <w:rFonts w:ascii="Times New Roman" w:hAnsi="Times New Roman"/>
                  <w:color w:val="0000FF"/>
                  <w:u w:val="single"/>
                  <w:lang w:val="ru-RU"/>
                </w:rPr>
                <w:t>3834</w:t>
              </w:r>
              <w:r>
                <w:rPr>
                  <w:rFonts w:ascii="Times New Roman" w:hAnsi="Times New Roman"/>
                  <w:color w:val="0000FF"/>
                  <w:u w:val="single"/>
                </w:rPr>
                <w:t>e</w:t>
              </w:r>
              <w:r w:rsidRPr="001774AF">
                <w:rPr>
                  <w:rFonts w:ascii="Times New Roman" w:hAnsi="Times New Roman"/>
                  <w:color w:val="0000FF"/>
                  <w:u w:val="single"/>
                  <w:lang w:val="ru-RU"/>
                </w:rPr>
                <w:t>8</w:t>
              </w:r>
            </w:hyperlink>
          </w:p>
        </w:tc>
      </w:tr>
      <w:tr w:rsidR="00AF1BDF" w:rsidRPr="001774AF">
        <w:trPr>
          <w:trHeight w:val="144"/>
          <w:tblCellSpacing w:w="20" w:type="nil"/>
        </w:trPr>
        <w:tc>
          <w:tcPr>
            <w:tcW w:w="420" w:type="dxa"/>
            <w:tcMar>
              <w:top w:w="50" w:type="dxa"/>
              <w:left w:w="100" w:type="dxa"/>
            </w:tcMar>
            <w:vAlign w:val="center"/>
          </w:tcPr>
          <w:p w:rsidR="00AF1BDF" w:rsidRDefault="00C026CE">
            <w:pPr>
              <w:spacing w:after="0"/>
            </w:pPr>
            <w:r>
              <w:rPr>
                <w:rFonts w:ascii="Times New Roman" w:hAnsi="Times New Roman"/>
                <w:color w:val="000000"/>
                <w:sz w:val="24"/>
              </w:rPr>
              <w:t>2</w:t>
            </w:r>
          </w:p>
        </w:tc>
        <w:tc>
          <w:tcPr>
            <w:tcW w:w="3960" w:type="dxa"/>
            <w:tcMar>
              <w:top w:w="50" w:type="dxa"/>
              <w:left w:w="100" w:type="dxa"/>
            </w:tcMar>
            <w:vAlign w:val="center"/>
          </w:tcPr>
          <w:p w:rsidR="00AF1BDF" w:rsidRPr="001774AF" w:rsidRDefault="00C026CE">
            <w:pPr>
              <w:spacing w:after="0"/>
              <w:ind w:left="135"/>
              <w:rPr>
                <w:lang w:val="ru-RU"/>
              </w:rPr>
            </w:pPr>
            <w:r w:rsidRPr="001774AF">
              <w:rPr>
                <w:rFonts w:ascii="Times New Roman" w:hAnsi="Times New Roman"/>
                <w:color w:val="000000"/>
                <w:sz w:val="24"/>
                <w:lang w:val="ru-RU"/>
              </w:rPr>
              <w:t>Повседневная жизнь семьи. Уклады в разных странах мира</w:t>
            </w:r>
          </w:p>
        </w:tc>
        <w:tc>
          <w:tcPr>
            <w:tcW w:w="728" w:type="dxa"/>
            <w:tcMar>
              <w:top w:w="50" w:type="dxa"/>
              <w:left w:w="100" w:type="dxa"/>
            </w:tcMar>
            <w:vAlign w:val="center"/>
          </w:tcPr>
          <w:p w:rsidR="00AF1BDF" w:rsidRDefault="00C026CE">
            <w:pPr>
              <w:spacing w:after="0"/>
              <w:ind w:left="135"/>
              <w:jc w:val="center"/>
            </w:pPr>
            <w:r w:rsidRPr="001774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AF1BDF" w:rsidRDefault="00AF1BDF">
            <w:pPr>
              <w:spacing w:after="0"/>
              <w:ind w:left="135"/>
              <w:jc w:val="center"/>
            </w:pPr>
          </w:p>
        </w:tc>
        <w:tc>
          <w:tcPr>
            <w:tcW w:w="1517" w:type="dxa"/>
            <w:tcMar>
              <w:top w:w="50" w:type="dxa"/>
              <w:left w:w="100" w:type="dxa"/>
            </w:tcMar>
            <w:vAlign w:val="center"/>
          </w:tcPr>
          <w:p w:rsidR="00AF1BDF" w:rsidRDefault="00AF1BDF">
            <w:pPr>
              <w:spacing w:after="0"/>
              <w:ind w:left="135"/>
              <w:jc w:val="center"/>
            </w:pPr>
          </w:p>
        </w:tc>
        <w:tc>
          <w:tcPr>
            <w:tcW w:w="1060" w:type="dxa"/>
            <w:tcMar>
              <w:top w:w="50" w:type="dxa"/>
              <w:left w:w="100" w:type="dxa"/>
            </w:tcMar>
            <w:vAlign w:val="center"/>
          </w:tcPr>
          <w:p w:rsidR="00AF1BDF" w:rsidRDefault="00AF1BDF">
            <w:pPr>
              <w:spacing w:after="0"/>
              <w:ind w:left="135"/>
            </w:pPr>
          </w:p>
        </w:tc>
        <w:tc>
          <w:tcPr>
            <w:tcW w:w="1858" w:type="dxa"/>
            <w:tcMar>
              <w:top w:w="50" w:type="dxa"/>
              <w:left w:w="100" w:type="dxa"/>
            </w:tcMar>
            <w:vAlign w:val="center"/>
          </w:tcPr>
          <w:p w:rsidR="00AF1BDF" w:rsidRPr="001774AF" w:rsidRDefault="00C026CE">
            <w:pPr>
              <w:spacing w:after="0"/>
              <w:ind w:left="135"/>
              <w:rPr>
                <w:lang w:val="ru-RU"/>
              </w:rPr>
            </w:pPr>
            <w:r w:rsidRPr="001774AF">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1774AF">
                <w:rPr>
                  <w:rFonts w:ascii="Times New Roman" w:hAnsi="Times New Roman"/>
                  <w:color w:val="0000FF"/>
                  <w:u w:val="single"/>
                  <w:lang w:val="ru-RU"/>
                </w:rPr>
                <w:t>://</w:t>
              </w:r>
              <w:r>
                <w:rPr>
                  <w:rFonts w:ascii="Times New Roman" w:hAnsi="Times New Roman"/>
                  <w:color w:val="0000FF"/>
                  <w:u w:val="single"/>
                </w:rPr>
                <w:t>m</w:t>
              </w:r>
              <w:r w:rsidRPr="001774AF">
                <w:rPr>
                  <w:rFonts w:ascii="Times New Roman" w:hAnsi="Times New Roman"/>
                  <w:color w:val="0000FF"/>
                  <w:u w:val="single"/>
                  <w:lang w:val="ru-RU"/>
                </w:rPr>
                <w:t>.</w:t>
              </w:r>
              <w:r>
                <w:rPr>
                  <w:rFonts w:ascii="Times New Roman" w:hAnsi="Times New Roman"/>
                  <w:color w:val="0000FF"/>
                  <w:u w:val="single"/>
                </w:rPr>
                <w:t>edsoo</w:t>
              </w:r>
              <w:r w:rsidRPr="001774AF">
                <w:rPr>
                  <w:rFonts w:ascii="Times New Roman" w:hAnsi="Times New Roman"/>
                  <w:color w:val="0000FF"/>
                  <w:u w:val="single"/>
                  <w:lang w:val="ru-RU"/>
                </w:rPr>
                <w:t>.</w:t>
              </w:r>
              <w:r>
                <w:rPr>
                  <w:rFonts w:ascii="Times New Roman" w:hAnsi="Times New Roman"/>
                  <w:color w:val="0000FF"/>
                  <w:u w:val="single"/>
                </w:rPr>
                <w:t>ru</w:t>
              </w:r>
              <w:r w:rsidRPr="001774AF">
                <w:rPr>
                  <w:rFonts w:ascii="Times New Roman" w:hAnsi="Times New Roman"/>
                  <w:color w:val="0000FF"/>
                  <w:u w:val="single"/>
                  <w:lang w:val="ru-RU"/>
                </w:rPr>
                <w:t>/69</w:t>
              </w:r>
              <w:r>
                <w:rPr>
                  <w:rFonts w:ascii="Times New Roman" w:hAnsi="Times New Roman"/>
                  <w:color w:val="0000FF"/>
                  <w:u w:val="single"/>
                </w:rPr>
                <w:t>a</w:t>
              </w:r>
              <w:r w:rsidRPr="001774AF">
                <w:rPr>
                  <w:rFonts w:ascii="Times New Roman" w:hAnsi="Times New Roman"/>
                  <w:color w:val="0000FF"/>
                  <w:u w:val="single"/>
                  <w:lang w:val="ru-RU"/>
                </w:rPr>
                <w:t>2</w:t>
              </w:r>
              <w:r>
                <w:rPr>
                  <w:rFonts w:ascii="Times New Roman" w:hAnsi="Times New Roman"/>
                  <w:color w:val="0000FF"/>
                  <w:u w:val="single"/>
                </w:rPr>
                <w:t>e</w:t>
              </w:r>
              <w:r w:rsidRPr="001774AF">
                <w:rPr>
                  <w:rFonts w:ascii="Times New Roman" w:hAnsi="Times New Roman"/>
                  <w:color w:val="0000FF"/>
                  <w:u w:val="single"/>
                  <w:lang w:val="ru-RU"/>
                </w:rPr>
                <w:t>566</w:t>
              </w:r>
            </w:hyperlink>
          </w:p>
        </w:tc>
      </w:tr>
      <w:tr w:rsidR="00AF1BDF">
        <w:trPr>
          <w:trHeight w:val="144"/>
          <w:tblCellSpacing w:w="20" w:type="nil"/>
        </w:trPr>
        <w:tc>
          <w:tcPr>
            <w:tcW w:w="420" w:type="dxa"/>
            <w:tcMar>
              <w:top w:w="50" w:type="dxa"/>
              <w:left w:w="100" w:type="dxa"/>
            </w:tcMar>
            <w:vAlign w:val="center"/>
          </w:tcPr>
          <w:p w:rsidR="00AF1BDF" w:rsidRDefault="00C026CE">
            <w:pPr>
              <w:spacing w:after="0"/>
            </w:pPr>
            <w:r>
              <w:rPr>
                <w:rFonts w:ascii="Times New Roman" w:hAnsi="Times New Roman"/>
                <w:color w:val="000000"/>
                <w:sz w:val="24"/>
              </w:rPr>
              <w:t>3</w:t>
            </w:r>
          </w:p>
        </w:tc>
        <w:tc>
          <w:tcPr>
            <w:tcW w:w="3960" w:type="dxa"/>
            <w:tcMar>
              <w:top w:w="50" w:type="dxa"/>
              <w:left w:w="100" w:type="dxa"/>
            </w:tcMar>
            <w:vAlign w:val="center"/>
          </w:tcPr>
          <w:p w:rsidR="00AF1BDF" w:rsidRDefault="00C026CE">
            <w:pPr>
              <w:spacing w:after="0"/>
              <w:ind w:left="135"/>
            </w:pPr>
            <w:r w:rsidRPr="001774AF">
              <w:rPr>
                <w:rFonts w:ascii="Times New Roman" w:hAnsi="Times New Roman"/>
                <w:color w:val="000000"/>
                <w:sz w:val="24"/>
                <w:lang w:val="ru-RU"/>
              </w:rPr>
              <w:t xml:space="preserve">Межличностные отношения. Решение конфликтных ситуаций. </w:t>
            </w:r>
            <w:r>
              <w:rPr>
                <w:rFonts w:ascii="Times New Roman" w:hAnsi="Times New Roman"/>
                <w:color w:val="000000"/>
                <w:sz w:val="24"/>
              </w:rPr>
              <w:t>Семейные узы</w:t>
            </w:r>
          </w:p>
        </w:tc>
        <w:tc>
          <w:tcPr>
            <w:tcW w:w="728" w:type="dxa"/>
            <w:tcMar>
              <w:top w:w="50" w:type="dxa"/>
              <w:left w:w="100" w:type="dxa"/>
            </w:tcMar>
            <w:vAlign w:val="center"/>
          </w:tcPr>
          <w:p w:rsidR="00AF1BDF" w:rsidRDefault="00C026CE">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AF1BDF" w:rsidRDefault="00AF1BDF">
            <w:pPr>
              <w:spacing w:after="0"/>
              <w:ind w:left="135"/>
              <w:jc w:val="center"/>
            </w:pPr>
          </w:p>
        </w:tc>
        <w:tc>
          <w:tcPr>
            <w:tcW w:w="1517" w:type="dxa"/>
            <w:tcMar>
              <w:top w:w="50" w:type="dxa"/>
              <w:left w:w="100" w:type="dxa"/>
            </w:tcMar>
            <w:vAlign w:val="center"/>
          </w:tcPr>
          <w:p w:rsidR="00AF1BDF" w:rsidRDefault="00AF1BDF">
            <w:pPr>
              <w:spacing w:after="0"/>
              <w:ind w:left="135"/>
              <w:jc w:val="center"/>
            </w:pPr>
          </w:p>
        </w:tc>
        <w:tc>
          <w:tcPr>
            <w:tcW w:w="1060" w:type="dxa"/>
            <w:tcMar>
              <w:top w:w="50" w:type="dxa"/>
              <w:left w:w="100" w:type="dxa"/>
            </w:tcMar>
            <w:vAlign w:val="center"/>
          </w:tcPr>
          <w:p w:rsidR="00AF1BDF" w:rsidRDefault="00AF1BDF">
            <w:pPr>
              <w:spacing w:after="0"/>
              <w:ind w:left="135"/>
            </w:pPr>
          </w:p>
        </w:tc>
        <w:tc>
          <w:tcPr>
            <w:tcW w:w="1858" w:type="dxa"/>
            <w:tcMar>
              <w:top w:w="50" w:type="dxa"/>
              <w:left w:w="100" w:type="dxa"/>
            </w:tcMar>
            <w:vAlign w:val="center"/>
          </w:tcPr>
          <w:p w:rsidR="00AF1BDF" w:rsidRDefault="00AF1BDF">
            <w:pPr>
              <w:spacing w:after="0"/>
              <w:ind w:left="135"/>
            </w:pPr>
          </w:p>
        </w:tc>
      </w:tr>
      <w:tr w:rsidR="00AF1BDF" w:rsidRPr="001774AF">
        <w:trPr>
          <w:trHeight w:val="144"/>
          <w:tblCellSpacing w:w="20" w:type="nil"/>
        </w:trPr>
        <w:tc>
          <w:tcPr>
            <w:tcW w:w="420" w:type="dxa"/>
            <w:tcMar>
              <w:top w:w="50" w:type="dxa"/>
              <w:left w:w="100" w:type="dxa"/>
            </w:tcMar>
            <w:vAlign w:val="center"/>
          </w:tcPr>
          <w:p w:rsidR="00AF1BDF" w:rsidRDefault="00C026CE">
            <w:pPr>
              <w:spacing w:after="0"/>
            </w:pPr>
            <w:r>
              <w:rPr>
                <w:rFonts w:ascii="Times New Roman" w:hAnsi="Times New Roman"/>
                <w:color w:val="000000"/>
                <w:sz w:val="24"/>
              </w:rPr>
              <w:t>4</w:t>
            </w:r>
          </w:p>
        </w:tc>
        <w:tc>
          <w:tcPr>
            <w:tcW w:w="3960" w:type="dxa"/>
            <w:tcMar>
              <w:top w:w="50" w:type="dxa"/>
              <w:left w:w="100" w:type="dxa"/>
            </w:tcMar>
            <w:vAlign w:val="center"/>
          </w:tcPr>
          <w:p w:rsidR="00AF1BDF" w:rsidRDefault="00C026CE">
            <w:pPr>
              <w:spacing w:after="0"/>
              <w:ind w:left="135"/>
            </w:pPr>
            <w:r>
              <w:rPr>
                <w:rFonts w:ascii="Times New Roman" w:hAnsi="Times New Roman"/>
                <w:color w:val="000000"/>
                <w:sz w:val="24"/>
              </w:rPr>
              <w:t>Межличностные отношения.Мои друзья</w:t>
            </w:r>
          </w:p>
        </w:tc>
        <w:tc>
          <w:tcPr>
            <w:tcW w:w="728" w:type="dxa"/>
            <w:tcMar>
              <w:top w:w="50" w:type="dxa"/>
              <w:left w:w="100" w:type="dxa"/>
            </w:tcMar>
            <w:vAlign w:val="center"/>
          </w:tcPr>
          <w:p w:rsidR="00AF1BDF" w:rsidRDefault="00C026CE">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AF1BDF" w:rsidRDefault="00AF1BDF">
            <w:pPr>
              <w:spacing w:after="0"/>
              <w:ind w:left="135"/>
              <w:jc w:val="center"/>
            </w:pPr>
          </w:p>
        </w:tc>
        <w:tc>
          <w:tcPr>
            <w:tcW w:w="1517" w:type="dxa"/>
            <w:tcMar>
              <w:top w:w="50" w:type="dxa"/>
              <w:left w:w="100" w:type="dxa"/>
            </w:tcMar>
            <w:vAlign w:val="center"/>
          </w:tcPr>
          <w:p w:rsidR="00AF1BDF" w:rsidRDefault="00AF1BDF">
            <w:pPr>
              <w:spacing w:after="0"/>
              <w:ind w:left="135"/>
              <w:jc w:val="center"/>
            </w:pPr>
          </w:p>
        </w:tc>
        <w:tc>
          <w:tcPr>
            <w:tcW w:w="1060" w:type="dxa"/>
            <w:tcMar>
              <w:top w:w="50" w:type="dxa"/>
              <w:left w:w="100" w:type="dxa"/>
            </w:tcMar>
            <w:vAlign w:val="center"/>
          </w:tcPr>
          <w:p w:rsidR="00AF1BDF" w:rsidRDefault="00AF1BDF">
            <w:pPr>
              <w:spacing w:after="0"/>
              <w:ind w:left="135"/>
            </w:pPr>
          </w:p>
        </w:tc>
        <w:tc>
          <w:tcPr>
            <w:tcW w:w="1858" w:type="dxa"/>
            <w:tcMar>
              <w:top w:w="50" w:type="dxa"/>
              <w:left w:w="100" w:type="dxa"/>
            </w:tcMar>
            <w:vAlign w:val="center"/>
          </w:tcPr>
          <w:p w:rsidR="00AF1BDF" w:rsidRPr="001774AF" w:rsidRDefault="00C026CE">
            <w:pPr>
              <w:spacing w:after="0"/>
              <w:ind w:left="135"/>
              <w:rPr>
                <w:lang w:val="ru-RU"/>
              </w:rPr>
            </w:pPr>
            <w:r w:rsidRPr="001774AF">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1774AF">
                <w:rPr>
                  <w:rFonts w:ascii="Times New Roman" w:hAnsi="Times New Roman"/>
                  <w:color w:val="0000FF"/>
                  <w:u w:val="single"/>
                  <w:lang w:val="ru-RU"/>
                </w:rPr>
                <w:t>://</w:t>
              </w:r>
              <w:r>
                <w:rPr>
                  <w:rFonts w:ascii="Times New Roman" w:hAnsi="Times New Roman"/>
                  <w:color w:val="0000FF"/>
                  <w:u w:val="single"/>
                </w:rPr>
                <w:t>m</w:t>
              </w:r>
              <w:r w:rsidRPr="001774AF">
                <w:rPr>
                  <w:rFonts w:ascii="Times New Roman" w:hAnsi="Times New Roman"/>
                  <w:color w:val="0000FF"/>
                  <w:u w:val="single"/>
                  <w:lang w:val="ru-RU"/>
                </w:rPr>
                <w:t>.</w:t>
              </w:r>
              <w:r>
                <w:rPr>
                  <w:rFonts w:ascii="Times New Roman" w:hAnsi="Times New Roman"/>
                  <w:color w:val="0000FF"/>
                  <w:u w:val="single"/>
                </w:rPr>
                <w:t>edsoo</w:t>
              </w:r>
              <w:r w:rsidRPr="001774AF">
                <w:rPr>
                  <w:rFonts w:ascii="Times New Roman" w:hAnsi="Times New Roman"/>
                  <w:color w:val="0000FF"/>
                  <w:u w:val="single"/>
                  <w:lang w:val="ru-RU"/>
                </w:rPr>
                <w:t>.</w:t>
              </w:r>
              <w:r>
                <w:rPr>
                  <w:rFonts w:ascii="Times New Roman" w:hAnsi="Times New Roman"/>
                  <w:color w:val="0000FF"/>
                  <w:u w:val="single"/>
                </w:rPr>
                <w:t>ru</w:t>
              </w:r>
              <w:r w:rsidRPr="001774AF">
                <w:rPr>
                  <w:rFonts w:ascii="Times New Roman" w:hAnsi="Times New Roman"/>
                  <w:color w:val="0000FF"/>
                  <w:u w:val="single"/>
                  <w:lang w:val="ru-RU"/>
                </w:rPr>
                <w:t>/70</w:t>
              </w:r>
              <w:r>
                <w:rPr>
                  <w:rFonts w:ascii="Times New Roman" w:hAnsi="Times New Roman"/>
                  <w:color w:val="0000FF"/>
                  <w:u w:val="single"/>
                </w:rPr>
                <w:t>e</w:t>
              </w:r>
              <w:r w:rsidRPr="001774AF">
                <w:rPr>
                  <w:rFonts w:ascii="Times New Roman" w:hAnsi="Times New Roman"/>
                  <w:color w:val="0000FF"/>
                  <w:u w:val="single"/>
                  <w:lang w:val="ru-RU"/>
                </w:rPr>
                <w:t>2</w:t>
              </w:r>
              <w:r>
                <w:rPr>
                  <w:rFonts w:ascii="Times New Roman" w:hAnsi="Times New Roman"/>
                  <w:color w:val="0000FF"/>
                  <w:u w:val="single"/>
                </w:rPr>
                <w:t>cb</w:t>
              </w:r>
              <w:r w:rsidRPr="001774AF">
                <w:rPr>
                  <w:rFonts w:ascii="Times New Roman" w:hAnsi="Times New Roman"/>
                  <w:color w:val="0000FF"/>
                  <w:u w:val="single"/>
                  <w:lang w:val="ru-RU"/>
                </w:rPr>
                <w:t>56</w:t>
              </w:r>
            </w:hyperlink>
          </w:p>
        </w:tc>
      </w:tr>
      <w:tr w:rsidR="00AF1BDF" w:rsidRPr="001774AF">
        <w:trPr>
          <w:trHeight w:val="144"/>
          <w:tblCellSpacing w:w="20" w:type="nil"/>
        </w:trPr>
        <w:tc>
          <w:tcPr>
            <w:tcW w:w="420" w:type="dxa"/>
            <w:tcMar>
              <w:top w:w="50" w:type="dxa"/>
              <w:left w:w="100" w:type="dxa"/>
            </w:tcMar>
            <w:vAlign w:val="center"/>
          </w:tcPr>
          <w:p w:rsidR="00AF1BDF" w:rsidRDefault="00C026CE">
            <w:pPr>
              <w:spacing w:after="0"/>
            </w:pPr>
            <w:r>
              <w:rPr>
                <w:rFonts w:ascii="Times New Roman" w:hAnsi="Times New Roman"/>
                <w:color w:val="000000"/>
                <w:sz w:val="24"/>
              </w:rPr>
              <w:t>5</w:t>
            </w:r>
          </w:p>
        </w:tc>
        <w:tc>
          <w:tcPr>
            <w:tcW w:w="3960" w:type="dxa"/>
            <w:tcMar>
              <w:top w:w="50" w:type="dxa"/>
              <w:left w:w="100" w:type="dxa"/>
            </w:tcMar>
            <w:vAlign w:val="center"/>
          </w:tcPr>
          <w:p w:rsidR="00AF1BDF" w:rsidRDefault="00C026CE">
            <w:pPr>
              <w:spacing w:after="0"/>
              <w:ind w:left="135"/>
            </w:pPr>
            <w:r>
              <w:rPr>
                <w:rFonts w:ascii="Times New Roman" w:hAnsi="Times New Roman"/>
                <w:color w:val="000000"/>
                <w:sz w:val="24"/>
              </w:rPr>
              <w:t>Межличностные отношения.Мои друзья</w:t>
            </w:r>
          </w:p>
        </w:tc>
        <w:tc>
          <w:tcPr>
            <w:tcW w:w="728" w:type="dxa"/>
            <w:tcMar>
              <w:top w:w="50" w:type="dxa"/>
              <w:left w:w="100" w:type="dxa"/>
            </w:tcMar>
            <w:vAlign w:val="center"/>
          </w:tcPr>
          <w:p w:rsidR="00AF1BDF" w:rsidRDefault="00C026CE">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AF1BDF" w:rsidRDefault="00AF1BDF">
            <w:pPr>
              <w:spacing w:after="0"/>
              <w:ind w:left="135"/>
              <w:jc w:val="center"/>
            </w:pPr>
          </w:p>
        </w:tc>
        <w:tc>
          <w:tcPr>
            <w:tcW w:w="1517" w:type="dxa"/>
            <w:tcMar>
              <w:top w:w="50" w:type="dxa"/>
              <w:left w:w="100" w:type="dxa"/>
            </w:tcMar>
            <w:vAlign w:val="center"/>
          </w:tcPr>
          <w:p w:rsidR="00AF1BDF" w:rsidRDefault="00AF1BDF">
            <w:pPr>
              <w:spacing w:after="0"/>
              <w:ind w:left="135"/>
              <w:jc w:val="center"/>
            </w:pPr>
          </w:p>
        </w:tc>
        <w:tc>
          <w:tcPr>
            <w:tcW w:w="1060" w:type="dxa"/>
            <w:tcMar>
              <w:top w:w="50" w:type="dxa"/>
              <w:left w:w="100" w:type="dxa"/>
            </w:tcMar>
            <w:vAlign w:val="center"/>
          </w:tcPr>
          <w:p w:rsidR="00AF1BDF" w:rsidRDefault="00AF1BDF">
            <w:pPr>
              <w:spacing w:after="0"/>
              <w:ind w:left="135"/>
            </w:pPr>
          </w:p>
        </w:tc>
        <w:tc>
          <w:tcPr>
            <w:tcW w:w="1858" w:type="dxa"/>
            <w:tcMar>
              <w:top w:w="50" w:type="dxa"/>
              <w:left w:w="100" w:type="dxa"/>
            </w:tcMar>
            <w:vAlign w:val="center"/>
          </w:tcPr>
          <w:p w:rsidR="00AF1BDF" w:rsidRPr="001774AF" w:rsidRDefault="00C026CE">
            <w:pPr>
              <w:spacing w:after="0"/>
              <w:ind w:left="135"/>
              <w:rPr>
                <w:lang w:val="ru-RU"/>
              </w:rPr>
            </w:pPr>
            <w:r w:rsidRPr="001774AF">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1774AF">
                <w:rPr>
                  <w:rFonts w:ascii="Times New Roman" w:hAnsi="Times New Roman"/>
                  <w:color w:val="0000FF"/>
                  <w:u w:val="single"/>
                  <w:lang w:val="ru-RU"/>
                </w:rPr>
                <w:t>://</w:t>
              </w:r>
              <w:r>
                <w:rPr>
                  <w:rFonts w:ascii="Times New Roman" w:hAnsi="Times New Roman"/>
                  <w:color w:val="0000FF"/>
                  <w:u w:val="single"/>
                </w:rPr>
                <w:t>m</w:t>
              </w:r>
              <w:r w:rsidRPr="001774AF">
                <w:rPr>
                  <w:rFonts w:ascii="Times New Roman" w:hAnsi="Times New Roman"/>
                  <w:color w:val="0000FF"/>
                  <w:u w:val="single"/>
                  <w:lang w:val="ru-RU"/>
                </w:rPr>
                <w:t>.</w:t>
              </w:r>
              <w:r>
                <w:rPr>
                  <w:rFonts w:ascii="Times New Roman" w:hAnsi="Times New Roman"/>
                  <w:color w:val="0000FF"/>
                  <w:u w:val="single"/>
                </w:rPr>
                <w:t>edsoo</w:t>
              </w:r>
              <w:r w:rsidRPr="001774AF">
                <w:rPr>
                  <w:rFonts w:ascii="Times New Roman" w:hAnsi="Times New Roman"/>
                  <w:color w:val="0000FF"/>
                  <w:u w:val="single"/>
                  <w:lang w:val="ru-RU"/>
                </w:rPr>
                <w:t>.</w:t>
              </w:r>
              <w:r>
                <w:rPr>
                  <w:rFonts w:ascii="Times New Roman" w:hAnsi="Times New Roman"/>
                  <w:color w:val="0000FF"/>
                  <w:u w:val="single"/>
                </w:rPr>
                <w:t>ru</w:t>
              </w:r>
              <w:r w:rsidRPr="001774AF">
                <w:rPr>
                  <w:rFonts w:ascii="Times New Roman" w:hAnsi="Times New Roman"/>
                  <w:color w:val="0000FF"/>
                  <w:u w:val="single"/>
                  <w:lang w:val="ru-RU"/>
                </w:rPr>
                <w:t>/</w:t>
              </w:r>
              <w:r>
                <w:rPr>
                  <w:rFonts w:ascii="Times New Roman" w:hAnsi="Times New Roman"/>
                  <w:color w:val="0000FF"/>
                  <w:u w:val="single"/>
                </w:rPr>
                <w:t>f</w:t>
              </w:r>
              <w:r w:rsidRPr="001774AF">
                <w:rPr>
                  <w:rFonts w:ascii="Times New Roman" w:hAnsi="Times New Roman"/>
                  <w:color w:val="0000FF"/>
                  <w:u w:val="single"/>
                  <w:lang w:val="ru-RU"/>
                </w:rPr>
                <w:t>79</w:t>
              </w:r>
              <w:r>
                <w:rPr>
                  <w:rFonts w:ascii="Times New Roman" w:hAnsi="Times New Roman"/>
                  <w:color w:val="0000FF"/>
                  <w:u w:val="single"/>
                </w:rPr>
                <w:t>c</w:t>
              </w:r>
              <w:r w:rsidRPr="001774AF">
                <w:rPr>
                  <w:rFonts w:ascii="Times New Roman" w:hAnsi="Times New Roman"/>
                  <w:color w:val="0000FF"/>
                  <w:u w:val="single"/>
                  <w:lang w:val="ru-RU"/>
                </w:rPr>
                <w:t>54</w:t>
              </w:r>
              <w:r>
                <w:rPr>
                  <w:rFonts w:ascii="Times New Roman" w:hAnsi="Times New Roman"/>
                  <w:color w:val="0000FF"/>
                  <w:u w:val="single"/>
                </w:rPr>
                <w:t>b</w:t>
              </w:r>
              <w:r w:rsidRPr="001774AF">
                <w:rPr>
                  <w:rFonts w:ascii="Times New Roman" w:hAnsi="Times New Roman"/>
                  <w:color w:val="0000FF"/>
                  <w:u w:val="single"/>
                  <w:lang w:val="ru-RU"/>
                </w:rPr>
                <w:t>5</w:t>
              </w:r>
            </w:hyperlink>
          </w:p>
        </w:tc>
      </w:tr>
      <w:tr w:rsidR="00AF1BDF">
        <w:trPr>
          <w:trHeight w:val="144"/>
          <w:tblCellSpacing w:w="20" w:type="nil"/>
        </w:trPr>
        <w:tc>
          <w:tcPr>
            <w:tcW w:w="420" w:type="dxa"/>
            <w:tcMar>
              <w:top w:w="50" w:type="dxa"/>
              <w:left w:w="100" w:type="dxa"/>
            </w:tcMar>
            <w:vAlign w:val="center"/>
          </w:tcPr>
          <w:p w:rsidR="00AF1BDF" w:rsidRDefault="00C026CE">
            <w:pPr>
              <w:spacing w:after="0"/>
            </w:pPr>
            <w:r>
              <w:rPr>
                <w:rFonts w:ascii="Times New Roman" w:hAnsi="Times New Roman"/>
                <w:color w:val="000000"/>
                <w:sz w:val="24"/>
              </w:rPr>
              <w:t>6</w:t>
            </w:r>
          </w:p>
        </w:tc>
        <w:tc>
          <w:tcPr>
            <w:tcW w:w="3960" w:type="dxa"/>
            <w:tcMar>
              <w:top w:w="50" w:type="dxa"/>
              <w:left w:w="100" w:type="dxa"/>
            </w:tcMar>
            <w:vAlign w:val="center"/>
          </w:tcPr>
          <w:p w:rsidR="00AF1BDF" w:rsidRPr="001774AF" w:rsidRDefault="00C026CE">
            <w:pPr>
              <w:spacing w:after="0"/>
              <w:ind w:left="135"/>
              <w:rPr>
                <w:lang w:val="ru-RU"/>
              </w:rPr>
            </w:pPr>
            <w:r w:rsidRPr="001774AF">
              <w:rPr>
                <w:rFonts w:ascii="Times New Roman" w:hAnsi="Times New Roman"/>
                <w:color w:val="000000"/>
                <w:sz w:val="24"/>
                <w:lang w:val="ru-RU"/>
              </w:rPr>
              <w:t>Семейные традиции и обычаи в стране изучаемого языка</w:t>
            </w:r>
          </w:p>
        </w:tc>
        <w:tc>
          <w:tcPr>
            <w:tcW w:w="728" w:type="dxa"/>
            <w:tcMar>
              <w:top w:w="50" w:type="dxa"/>
              <w:left w:w="100" w:type="dxa"/>
            </w:tcMar>
            <w:vAlign w:val="center"/>
          </w:tcPr>
          <w:p w:rsidR="00AF1BDF" w:rsidRDefault="00C026CE">
            <w:pPr>
              <w:spacing w:after="0"/>
              <w:ind w:left="135"/>
              <w:jc w:val="center"/>
            </w:pPr>
            <w:r w:rsidRPr="001774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AF1BDF" w:rsidRDefault="00AF1BDF">
            <w:pPr>
              <w:spacing w:after="0"/>
              <w:ind w:left="135"/>
              <w:jc w:val="center"/>
            </w:pPr>
          </w:p>
        </w:tc>
        <w:tc>
          <w:tcPr>
            <w:tcW w:w="1517" w:type="dxa"/>
            <w:tcMar>
              <w:top w:w="50" w:type="dxa"/>
              <w:left w:w="100" w:type="dxa"/>
            </w:tcMar>
            <w:vAlign w:val="center"/>
          </w:tcPr>
          <w:p w:rsidR="00AF1BDF" w:rsidRDefault="00AF1BDF">
            <w:pPr>
              <w:spacing w:after="0"/>
              <w:ind w:left="135"/>
              <w:jc w:val="center"/>
            </w:pPr>
          </w:p>
        </w:tc>
        <w:tc>
          <w:tcPr>
            <w:tcW w:w="1060" w:type="dxa"/>
            <w:tcMar>
              <w:top w:w="50" w:type="dxa"/>
              <w:left w:w="100" w:type="dxa"/>
            </w:tcMar>
            <w:vAlign w:val="center"/>
          </w:tcPr>
          <w:p w:rsidR="00AF1BDF" w:rsidRDefault="00AF1BDF">
            <w:pPr>
              <w:spacing w:after="0"/>
              <w:ind w:left="135"/>
            </w:pPr>
          </w:p>
        </w:tc>
        <w:tc>
          <w:tcPr>
            <w:tcW w:w="1858" w:type="dxa"/>
            <w:tcMar>
              <w:top w:w="50" w:type="dxa"/>
              <w:left w:w="100" w:type="dxa"/>
            </w:tcMar>
            <w:vAlign w:val="center"/>
          </w:tcPr>
          <w:p w:rsidR="00AF1BDF" w:rsidRDefault="00AF1BDF">
            <w:pPr>
              <w:spacing w:after="0"/>
              <w:ind w:left="135"/>
            </w:pPr>
          </w:p>
        </w:tc>
      </w:tr>
      <w:tr w:rsidR="00AF1BDF" w:rsidRPr="001774AF">
        <w:trPr>
          <w:trHeight w:val="144"/>
          <w:tblCellSpacing w:w="20" w:type="nil"/>
        </w:trPr>
        <w:tc>
          <w:tcPr>
            <w:tcW w:w="420" w:type="dxa"/>
            <w:tcMar>
              <w:top w:w="50" w:type="dxa"/>
              <w:left w:w="100" w:type="dxa"/>
            </w:tcMar>
            <w:vAlign w:val="center"/>
          </w:tcPr>
          <w:p w:rsidR="00AF1BDF" w:rsidRDefault="00C026CE">
            <w:pPr>
              <w:spacing w:after="0"/>
            </w:pPr>
            <w:r>
              <w:rPr>
                <w:rFonts w:ascii="Times New Roman" w:hAnsi="Times New Roman"/>
                <w:color w:val="000000"/>
                <w:sz w:val="24"/>
              </w:rPr>
              <w:t>7</w:t>
            </w:r>
          </w:p>
        </w:tc>
        <w:tc>
          <w:tcPr>
            <w:tcW w:w="3960" w:type="dxa"/>
            <w:tcMar>
              <w:top w:w="50" w:type="dxa"/>
              <w:left w:w="100" w:type="dxa"/>
            </w:tcMar>
            <w:vAlign w:val="center"/>
          </w:tcPr>
          <w:p w:rsidR="00AF1BDF" w:rsidRDefault="00C026CE">
            <w:pPr>
              <w:spacing w:after="0"/>
              <w:ind w:left="135"/>
            </w:pPr>
            <w:r>
              <w:rPr>
                <w:rFonts w:ascii="Times New Roman" w:hAnsi="Times New Roman"/>
                <w:color w:val="000000"/>
                <w:sz w:val="24"/>
              </w:rPr>
              <w:t>Семейные истории. Историческая справка</w:t>
            </w:r>
          </w:p>
        </w:tc>
        <w:tc>
          <w:tcPr>
            <w:tcW w:w="728" w:type="dxa"/>
            <w:tcMar>
              <w:top w:w="50" w:type="dxa"/>
              <w:left w:w="100" w:type="dxa"/>
            </w:tcMar>
            <w:vAlign w:val="center"/>
          </w:tcPr>
          <w:p w:rsidR="00AF1BDF" w:rsidRDefault="00C026CE">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AF1BDF" w:rsidRDefault="00AF1BDF">
            <w:pPr>
              <w:spacing w:after="0"/>
              <w:ind w:left="135"/>
              <w:jc w:val="center"/>
            </w:pPr>
          </w:p>
        </w:tc>
        <w:tc>
          <w:tcPr>
            <w:tcW w:w="1517" w:type="dxa"/>
            <w:tcMar>
              <w:top w:w="50" w:type="dxa"/>
              <w:left w:w="100" w:type="dxa"/>
            </w:tcMar>
            <w:vAlign w:val="center"/>
          </w:tcPr>
          <w:p w:rsidR="00AF1BDF" w:rsidRDefault="00AF1BDF">
            <w:pPr>
              <w:spacing w:after="0"/>
              <w:ind w:left="135"/>
              <w:jc w:val="center"/>
            </w:pPr>
          </w:p>
        </w:tc>
        <w:tc>
          <w:tcPr>
            <w:tcW w:w="1060" w:type="dxa"/>
            <w:tcMar>
              <w:top w:w="50" w:type="dxa"/>
              <w:left w:w="100" w:type="dxa"/>
            </w:tcMar>
            <w:vAlign w:val="center"/>
          </w:tcPr>
          <w:p w:rsidR="00AF1BDF" w:rsidRDefault="00AF1BDF">
            <w:pPr>
              <w:spacing w:after="0"/>
              <w:ind w:left="135"/>
            </w:pPr>
          </w:p>
        </w:tc>
        <w:tc>
          <w:tcPr>
            <w:tcW w:w="1858" w:type="dxa"/>
            <w:tcMar>
              <w:top w:w="50" w:type="dxa"/>
              <w:left w:w="100" w:type="dxa"/>
            </w:tcMar>
            <w:vAlign w:val="center"/>
          </w:tcPr>
          <w:p w:rsidR="00AF1BDF" w:rsidRPr="001774AF" w:rsidRDefault="00C026CE">
            <w:pPr>
              <w:spacing w:after="0"/>
              <w:ind w:left="135"/>
              <w:rPr>
                <w:lang w:val="ru-RU"/>
              </w:rPr>
            </w:pPr>
            <w:r w:rsidRPr="001774AF">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1774AF">
                <w:rPr>
                  <w:rFonts w:ascii="Times New Roman" w:hAnsi="Times New Roman"/>
                  <w:color w:val="0000FF"/>
                  <w:u w:val="single"/>
                  <w:lang w:val="ru-RU"/>
                </w:rPr>
                <w:t>://</w:t>
              </w:r>
              <w:r>
                <w:rPr>
                  <w:rFonts w:ascii="Times New Roman" w:hAnsi="Times New Roman"/>
                  <w:color w:val="0000FF"/>
                  <w:u w:val="single"/>
                </w:rPr>
                <w:t>m</w:t>
              </w:r>
              <w:r w:rsidRPr="001774AF">
                <w:rPr>
                  <w:rFonts w:ascii="Times New Roman" w:hAnsi="Times New Roman"/>
                  <w:color w:val="0000FF"/>
                  <w:u w:val="single"/>
                  <w:lang w:val="ru-RU"/>
                </w:rPr>
                <w:t>.</w:t>
              </w:r>
              <w:r>
                <w:rPr>
                  <w:rFonts w:ascii="Times New Roman" w:hAnsi="Times New Roman"/>
                  <w:color w:val="0000FF"/>
                  <w:u w:val="single"/>
                </w:rPr>
                <w:t>edsoo</w:t>
              </w:r>
              <w:r w:rsidRPr="001774AF">
                <w:rPr>
                  <w:rFonts w:ascii="Times New Roman" w:hAnsi="Times New Roman"/>
                  <w:color w:val="0000FF"/>
                  <w:u w:val="single"/>
                  <w:lang w:val="ru-RU"/>
                </w:rPr>
                <w:t>.</w:t>
              </w:r>
              <w:r>
                <w:rPr>
                  <w:rFonts w:ascii="Times New Roman" w:hAnsi="Times New Roman"/>
                  <w:color w:val="0000FF"/>
                  <w:u w:val="single"/>
                </w:rPr>
                <w:t>ru</w:t>
              </w:r>
              <w:r w:rsidRPr="001774AF">
                <w:rPr>
                  <w:rFonts w:ascii="Times New Roman" w:hAnsi="Times New Roman"/>
                  <w:color w:val="0000FF"/>
                  <w:u w:val="single"/>
                  <w:lang w:val="ru-RU"/>
                </w:rPr>
                <w:t>/</w:t>
              </w:r>
              <w:r>
                <w:rPr>
                  <w:rFonts w:ascii="Times New Roman" w:hAnsi="Times New Roman"/>
                  <w:color w:val="0000FF"/>
                  <w:u w:val="single"/>
                </w:rPr>
                <w:t>c</w:t>
              </w:r>
              <w:r w:rsidRPr="001774AF">
                <w:rPr>
                  <w:rFonts w:ascii="Times New Roman" w:hAnsi="Times New Roman"/>
                  <w:color w:val="0000FF"/>
                  <w:u w:val="single"/>
                  <w:lang w:val="ru-RU"/>
                </w:rPr>
                <w:t>16</w:t>
              </w:r>
              <w:r>
                <w:rPr>
                  <w:rFonts w:ascii="Times New Roman" w:hAnsi="Times New Roman"/>
                  <w:color w:val="0000FF"/>
                  <w:u w:val="single"/>
                </w:rPr>
                <w:t>fa</w:t>
              </w:r>
              <w:r w:rsidRPr="001774AF">
                <w:rPr>
                  <w:rFonts w:ascii="Times New Roman" w:hAnsi="Times New Roman"/>
                  <w:color w:val="0000FF"/>
                  <w:u w:val="single"/>
                  <w:lang w:val="ru-RU"/>
                </w:rPr>
                <w:t>2</w:t>
              </w:r>
              <w:r>
                <w:rPr>
                  <w:rFonts w:ascii="Times New Roman" w:hAnsi="Times New Roman"/>
                  <w:color w:val="0000FF"/>
                  <w:u w:val="single"/>
                </w:rPr>
                <w:t>c</w:t>
              </w:r>
              <w:r w:rsidRPr="001774AF">
                <w:rPr>
                  <w:rFonts w:ascii="Times New Roman" w:hAnsi="Times New Roman"/>
                  <w:color w:val="0000FF"/>
                  <w:u w:val="single"/>
                  <w:lang w:val="ru-RU"/>
                </w:rPr>
                <w:t>8</w:t>
              </w:r>
            </w:hyperlink>
          </w:p>
        </w:tc>
      </w:tr>
      <w:tr w:rsidR="00AF1BDF">
        <w:trPr>
          <w:trHeight w:val="144"/>
          <w:tblCellSpacing w:w="20" w:type="nil"/>
        </w:trPr>
        <w:tc>
          <w:tcPr>
            <w:tcW w:w="420" w:type="dxa"/>
            <w:tcMar>
              <w:top w:w="50" w:type="dxa"/>
              <w:left w:w="100" w:type="dxa"/>
            </w:tcMar>
            <w:vAlign w:val="center"/>
          </w:tcPr>
          <w:p w:rsidR="00AF1BDF" w:rsidRDefault="00C026CE">
            <w:pPr>
              <w:spacing w:after="0"/>
            </w:pPr>
            <w:r>
              <w:rPr>
                <w:rFonts w:ascii="Times New Roman" w:hAnsi="Times New Roman"/>
                <w:color w:val="000000"/>
                <w:sz w:val="24"/>
              </w:rPr>
              <w:t>8</w:t>
            </w:r>
          </w:p>
        </w:tc>
        <w:tc>
          <w:tcPr>
            <w:tcW w:w="3960" w:type="dxa"/>
            <w:tcMar>
              <w:top w:w="50" w:type="dxa"/>
              <w:left w:w="100" w:type="dxa"/>
            </w:tcMar>
            <w:vAlign w:val="center"/>
          </w:tcPr>
          <w:p w:rsidR="00AF1BDF" w:rsidRPr="001774AF" w:rsidRDefault="00C026CE">
            <w:pPr>
              <w:spacing w:after="0"/>
              <w:ind w:left="135"/>
              <w:rPr>
                <w:lang w:val="ru-RU"/>
              </w:rPr>
            </w:pPr>
            <w:r w:rsidRPr="001774AF">
              <w:rPr>
                <w:rFonts w:ascii="Times New Roman" w:hAnsi="Times New Roman"/>
                <w:color w:val="000000"/>
                <w:sz w:val="24"/>
                <w:lang w:val="ru-RU"/>
              </w:rPr>
              <w:t>Семейные ценности. Отношения между поколениями</w:t>
            </w:r>
          </w:p>
        </w:tc>
        <w:tc>
          <w:tcPr>
            <w:tcW w:w="728" w:type="dxa"/>
            <w:tcMar>
              <w:top w:w="50" w:type="dxa"/>
              <w:left w:w="100" w:type="dxa"/>
            </w:tcMar>
            <w:vAlign w:val="center"/>
          </w:tcPr>
          <w:p w:rsidR="00AF1BDF" w:rsidRDefault="00C026CE">
            <w:pPr>
              <w:spacing w:after="0"/>
              <w:ind w:left="135"/>
              <w:jc w:val="center"/>
            </w:pPr>
            <w:r w:rsidRPr="001774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AF1BDF" w:rsidRDefault="00AF1BDF">
            <w:pPr>
              <w:spacing w:after="0"/>
              <w:ind w:left="135"/>
              <w:jc w:val="center"/>
            </w:pPr>
          </w:p>
        </w:tc>
        <w:tc>
          <w:tcPr>
            <w:tcW w:w="1517" w:type="dxa"/>
            <w:tcMar>
              <w:top w:w="50" w:type="dxa"/>
              <w:left w:w="100" w:type="dxa"/>
            </w:tcMar>
            <w:vAlign w:val="center"/>
          </w:tcPr>
          <w:p w:rsidR="00AF1BDF" w:rsidRDefault="00AF1BDF">
            <w:pPr>
              <w:spacing w:after="0"/>
              <w:ind w:left="135"/>
              <w:jc w:val="center"/>
            </w:pPr>
          </w:p>
        </w:tc>
        <w:tc>
          <w:tcPr>
            <w:tcW w:w="1060" w:type="dxa"/>
            <w:tcMar>
              <w:top w:w="50" w:type="dxa"/>
              <w:left w:w="100" w:type="dxa"/>
            </w:tcMar>
            <w:vAlign w:val="center"/>
          </w:tcPr>
          <w:p w:rsidR="00AF1BDF" w:rsidRDefault="00AF1BDF">
            <w:pPr>
              <w:spacing w:after="0"/>
              <w:ind w:left="135"/>
            </w:pPr>
          </w:p>
        </w:tc>
        <w:tc>
          <w:tcPr>
            <w:tcW w:w="1858" w:type="dxa"/>
            <w:tcMar>
              <w:top w:w="50" w:type="dxa"/>
              <w:left w:w="100" w:type="dxa"/>
            </w:tcMar>
            <w:vAlign w:val="center"/>
          </w:tcPr>
          <w:p w:rsidR="00AF1BDF" w:rsidRDefault="001774AF">
            <w:pPr>
              <w:spacing w:after="0"/>
              <w:ind w:left="135"/>
            </w:pPr>
            <w:hyperlink r:id="rId126">
              <w:r w:rsidR="00C026CE">
                <w:rPr>
                  <w:rFonts w:ascii="Times New Roman" w:hAnsi="Times New Roman"/>
                  <w:color w:val="0000FF"/>
                  <w:u w:val="single"/>
                </w:rPr>
                <w:t>https://m.edsoo.ru/e407a96c</w:t>
              </w:r>
            </w:hyperlink>
          </w:p>
        </w:tc>
      </w:tr>
      <w:tr w:rsidR="00AF1BDF">
        <w:trPr>
          <w:trHeight w:val="144"/>
          <w:tblCellSpacing w:w="20" w:type="nil"/>
        </w:trPr>
        <w:tc>
          <w:tcPr>
            <w:tcW w:w="420" w:type="dxa"/>
            <w:tcMar>
              <w:top w:w="50" w:type="dxa"/>
              <w:left w:w="100" w:type="dxa"/>
            </w:tcMar>
            <w:vAlign w:val="center"/>
          </w:tcPr>
          <w:p w:rsidR="00AF1BDF" w:rsidRDefault="00C026CE">
            <w:pPr>
              <w:spacing w:after="0"/>
            </w:pPr>
            <w:r>
              <w:rPr>
                <w:rFonts w:ascii="Times New Roman" w:hAnsi="Times New Roman"/>
                <w:color w:val="000000"/>
                <w:sz w:val="24"/>
              </w:rPr>
              <w:t>9</w:t>
            </w:r>
          </w:p>
        </w:tc>
        <w:tc>
          <w:tcPr>
            <w:tcW w:w="3960" w:type="dxa"/>
            <w:tcMar>
              <w:top w:w="50" w:type="dxa"/>
              <w:left w:w="100" w:type="dxa"/>
            </w:tcMar>
            <w:vAlign w:val="center"/>
          </w:tcPr>
          <w:p w:rsidR="00AF1BDF" w:rsidRPr="001774AF" w:rsidRDefault="00C026CE">
            <w:pPr>
              <w:spacing w:after="0"/>
              <w:ind w:left="135"/>
              <w:rPr>
                <w:lang w:val="ru-RU"/>
              </w:rPr>
            </w:pPr>
            <w:r w:rsidRPr="001774AF">
              <w:rPr>
                <w:rFonts w:ascii="Times New Roman" w:hAnsi="Times New Roman"/>
                <w:color w:val="000000"/>
                <w:sz w:val="24"/>
                <w:lang w:val="ru-RU"/>
              </w:rPr>
              <w:t>Межличностные отношения с членами семьи и знакомыми в художественной литературе</w:t>
            </w:r>
          </w:p>
        </w:tc>
        <w:tc>
          <w:tcPr>
            <w:tcW w:w="728" w:type="dxa"/>
            <w:tcMar>
              <w:top w:w="50" w:type="dxa"/>
              <w:left w:w="100" w:type="dxa"/>
            </w:tcMar>
            <w:vAlign w:val="center"/>
          </w:tcPr>
          <w:p w:rsidR="00AF1BDF" w:rsidRDefault="00C026CE">
            <w:pPr>
              <w:spacing w:after="0"/>
              <w:ind w:left="135"/>
              <w:jc w:val="center"/>
            </w:pPr>
            <w:r w:rsidRPr="001774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AF1BDF" w:rsidRDefault="00AF1BDF">
            <w:pPr>
              <w:spacing w:after="0"/>
              <w:ind w:left="135"/>
              <w:jc w:val="center"/>
            </w:pPr>
          </w:p>
        </w:tc>
        <w:tc>
          <w:tcPr>
            <w:tcW w:w="1517" w:type="dxa"/>
            <w:tcMar>
              <w:top w:w="50" w:type="dxa"/>
              <w:left w:w="100" w:type="dxa"/>
            </w:tcMar>
            <w:vAlign w:val="center"/>
          </w:tcPr>
          <w:p w:rsidR="00AF1BDF" w:rsidRDefault="00AF1BDF">
            <w:pPr>
              <w:spacing w:after="0"/>
              <w:ind w:left="135"/>
              <w:jc w:val="center"/>
            </w:pPr>
          </w:p>
        </w:tc>
        <w:tc>
          <w:tcPr>
            <w:tcW w:w="1060" w:type="dxa"/>
            <w:tcMar>
              <w:top w:w="50" w:type="dxa"/>
              <w:left w:w="100" w:type="dxa"/>
            </w:tcMar>
            <w:vAlign w:val="center"/>
          </w:tcPr>
          <w:p w:rsidR="00AF1BDF" w:rsidRDefault="00AF1BDF">
            <w:pPr>
              <w:spacing w:after="0"/>
              <w:ind w:left="135"/>
            </w:pPr>
          </w:p>
        </w:tc>
        <w:tc>
          <w:tcPr>
            <w:tcW w:w="1858" w:type="dxa"/>
            <w:tcMar>
              <w:top w:w="50" w:type="dxa"/>
              <w:left w:w="100" w:type="dxa"/>
            </w:tcMar>
            <w:vAlign w:val="center"/>
          </w:tcPr>
          <w:p w:rsidR="00AF1BDF" w:rsidRDefault="00AF1BDF">
            <w:pPr>
              <w:spacing w:after="0"/>
              <w:ind w:left="135"/>
            </w:pPr>
          </w:p>
        </w:tc>
      </w:tr>
      <w:tr w:rsidR="00AF1BDF" w:rsidRPr="001774AF">
        <w:trPr>
          <w:trHeight w:val="144"/>
          <w:tblCellSpacing w:w="20" w:type="nil"/>
        </w:trPr>
        <w:tc>
          <w:tcPr>
            <w:tcW w:w="420" w:type="dxa"/>
            <w:tcMar>
              <w:top w:w="50" w:type="dxa"/>
              <w:left w:w="100" w:type="dxa"/>
            </w:tcMar>
            <w:vAlign w:val="center"/>
          </w:tcPr>
          <w:p w:rsidR="00AF1BDF" w:rsidRDefault="00C026CE">
            <w:pPr>
              <w:spacing w:after="0"/>
            </w:pPr>
            <w:r>
              <w:rPr>
                <w:rFonts w:ascii="Times New Roman" w:hAnsi="Times New Roman"/>
                <w:color w:val="000000"/>
                <w:sz w:val="24"/>
              </w:rPr>
              <w:t>10</w:t>
            </w:r>
          </w:p>
        </w:tc>
        <w:tc>
          <w:tcPr>
            <w:tcW w:w="3960" w:type="dxa"/>
            <w:tcMar>
              <w:top w:w="50" w:type="dxa"/>
              <w:left w:w="100" w:type="dxa"/>
            </w:tcMar>
            <w:vAlign w:val="center"/>
          </w:tcPr>
          <w:p w:rsidR="00AF1BDF" w:rsidRPr="001774AF" w:rsidRDefault="00C026CE">
            <w:pPr>
              <w:spacing w:after="0"/>
              <w:ind w:left="135"/>
              <w:rPr>
                <w:lang w:val="ru-RU"/>
              </w:rPr>
            </w:pPr>
            <w:r w:rsidRPr="001774AF">
              <w:rPr>
                <w:rFonts w:ascii="Times New Roman" w:hAnsi="Times New Roman"/>
                <w:color w:val="000000"/>
                <w:sz w:val="24"/>
                <w:lang w:val="ru-RU"/>
              </w:rPr>
              <w:t>Межличностные отношения. Обязанности и права человека в обществе</w:t>
            </w:r>
          </w:p>
        </w:tc>
        <w:tc>
          <w:tcPr>
            <w:tcW w:w="728" w:type="dxa"/>
            <w:tcMar>
              <w:top w:w="50" w:type="dxa"/>
              <w:left w:w="100" w:type="dxa"/>
            </w:tcMar>
            <w:vAlign w:val="center"/>
          </w:tcPr>
          <w:p w:rsidR="00AF1BDF" w:rsidRDefault="00C026CE">
            <w:pPr>
              <w:spacing w:after="0"/>
              <w:ind w:left="135"/>
              <w:jc w:val="center"/>
            </w:pPr>
            <w:r w:rsidRPr="001774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AF1BDF" w:rsidRDefault="00AF1BDF">
            <w:pPr>
              <w:spacing w:after="0"/>
              <w:ind w:left="135"/>
              <w:jc w:val="center"/>
            </w:pPr>
          </w:p>
        </w:tc>
        <w:tc>
          <w:tcPr>
            <w:tcW w:w="1517" w:type="dxa"/>
            <w:tcMar>
              <w:top w:w="50" w:type="dxa"/>
              <w:left w:w="100" w:type="dxa"/>
            </w:tcMar>
            <w:vAlign w:val="center"/>
          </w:tcPr>
          <w:p w:rsidR="00AF1BDF" w:rsidRDefault="00AF1BDF">
            <w:pPr>
              <w:spacing w:after="0"/>
              <w:ind w:left="135"/>
              <w:jc w:val="center"/>
            </w:pPr>
          </w:p>
        </w:tc>
        <w:tc>
          <w:tcPr>
            <w:tcW w:w="1060" w:type="dxa"/>
            <w:tcMar>
              <w:top w:w="50" w:type="dxa"/>
              <w:left w:w="100" w:type="dxa"/>
            </w:tcMar>
            <w:vAlign w:val="center"/>
          </w:tcPr>
          <w:p w:rsidR="00AF1BDF" w:rsidRDefault="00AF1BDF">
            <w:pPr>
              <w:spacing w:after="0"/>
              <w:ind w:left="135"/>
            </w:pPr>
          </w:p>
        </w:tc>
        <w:tc>
          <w:tcPr>
            <w:tcW w:w="1858" w:type="dxa"/>
            <w:tcMar>
              <w:top w:w="50" w:type="dxa"/>
              <w:left w:w="100" w:type="dxa"/>
            </w:tcMar>
            <w:vAlign w:val="center"/>
          </w:tcPr>
          <w:p w:rsidR="00AF1BDF" w:rsidRPr="001774AF" w:rsidRDefault="00C026CE">
            <w:pPr>
              <w:spacing w:after="0"/>
              <w:ind w:left="135"/>
              <w:rPr>
                <w:lang w:val="ru-RU"/>
              </w:rPr>
            </w:pPr>
            <w:r w:rsidRPr="001774AF">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1774AF">
                <w:rPr>
                  <w:rFonts w:ascii="Times New Roman" w:hAnsi="Times New Roman"/>
                  <w:color w:val="0000FF"/>
                  <w:u w:val="single"/>
                  <w:lang w:val="ru-RU"/>
                </w:rPr>
                <w:t>://</w:t>
              </w:r>
              <w:r>
                <w:rPr>
                  <w:rFonts w:ascii="Times New Roman" w:hAnsi="Times New Roman"/>
                  <w:color w:val="0000FF"/>
                  <w:u w:val="single"/>
                </w:rPr>
                <w:t>m</w:t>
              </w:r>
              <w:r w:rsidRPr="001774AF">
                <w:rPr>
                  <w:rFonts w:ascii="Times New Roman" w:hAnsi="Times New Roman"/>
                  <w:color w:val="0000FF"/>
                  <w:u w:val="single"/>
                  <w:lang w:val="ru-RU"/>
                </w:rPr>
                <w:t>.</w:t>
              </w:r>
              <w:r>
                <w:rPr>
                  <w:rFonts w:ascii="Times New Roman" w:hAnsi="Times New Roman"/>
                  <w:color w:val="0000FF"/>
                  <w:u w:val="single"/>
                </w:rPr>
                <w:t>edsoo</w:t>
              </w:r>
              <w:r w:rsidRPr="001774AF">
                <w:rPr>
                  <w:rFonts w:ascii="Times New Roman" w:hAnsi="Times New Roman"/>
                  <w:color w:val="0000FF"/>
                  <w:u w:val="single"/>
                  <w:lang w:val="ru-RU"/>
                </w:rPr>
                <w:t>.</w:t>
              </w:r>
              <w:r>
                <w:rPr>
                  <w:rFonts w:ascii="Times New Roman" w:hAnsi="Times New Roman"/>
                  <w:color w:val="0000FF"/>
                  <w:u w:val="single"/>
                </w:rPr>
                <w:t>ru</w:t>
              </w:r>
              <w:r w:rsidRPr="001774AF">
                <w:rPr>
                  <w:rFonts w:ascii="Times New Roman" w:hAnsi="Times New Roman"/>
                  <w:color w:val="0000FF"/>
                  <w:u w:val="single"/>
                  <w:lang w:val="ru-RU"/>
                </w:rPr>
                <w:t>/</w:t>
              </w:r>
              <w:r>
                <w:rPr>
                  <w:rFonts w:ascii="Times New Roman" w:hAnsi="Times New Roman"/>
                  <w:color w:val="0000FF"/>
                  <w:u w:val="single"/>
                </w:rPr>
                <w:t>f</w:t>
              </w:r>
              <w:r w:rsidRPr="001774AF">
                <w:rPr>
                  <w:rFonts w:ascii="Times New Roman" w:hAnsi="Times New Roman"/>
                  <w:color w:val="0000FF"/>
                  <w:u w:val="single"/>
                  <w:lang w:val="ru-RU"/>
                </w:rPr>
                <w:t>029</w:t>
              </w:r>
              <w:r>
                <w:rPr>
                  <w:rFonts w:ascii="Times New Roman" w:hAnsi="Times New Roman"/>
                  <w:color w:val="0000FF"/>
                  <w:u w:val="single"/>
                </w:rPr>
                <w:t>c</w:t>
              </w:r>
              <w:r w:rsidRPr="001774AF">
                <w:rPr>
                  <w:rFonts w:ascii="Times New Roman" w:hAnsi="Times New Roman"/>
                  <w:color w:val="0000FF"/>
                  <w:u w:val="single"/>
                  <w:lang w:val="ru-RU"/>
                </w:rPr>
                <w:t>3</w:t>
              </w:r>
              <w:r>
                <w:rPr>
                  <w:rFonts w:ascii="Times New Roman" w:hAnsi="Times New Roman"/>
                  <w:color w:val="0000FF"/>
                  <w:u w:val="single"/>
                </w:rPr>
                <w:t>e</w:t>
              </w:r>
              <w:r w:rsidRPr="001774AF">
                <w:rPr>
                  <w:rFonts w:ascii="Times New Roman" w:hAnsi="Times New Roman"/>
                  <w:color w:val="0000FF"/>
                  <w:u w:val="single"/>
                  <w:lang w:val="ru-RU"/>
                </w:rPr>
                <w:t>6</w:t>
              </w:r>
            </w:hyperlink>
          </w:p>
        </w:tc>
      </w:tr>
      <w:tr w:rsidR="00AF1BDF" w:rsidRPr="001774AF">
        <w:trPr>
          <w:trHeight w:val="144"/>
          <w:tblCellSpacing w:w="20" w:type="nil"/>
        </w:trPr>
        <w:tc>
          <w:tcPr>
            <w:tcW w:w="420" w:type="dxa"/>
            <w:tcMar>
              <w:top w:w="50" w:type="dxa"/>
              <w:left w:w="100" w:type="dxa"/>
            </w:tcMar>
            <w:vAlign w:val="center"/>
          </w:tcPr>
          <w:p w:rsidR="00AF1BDF" w:rsidRDefault="00C026CE">
            <w:pPr>
              <w:spacing w:after="0"/>
            </w:pPr>
            <w:r>
              <w:rPr>
                <w:rFonts w:ascii="Times New Roman" w:hAnsi="Times New Roman"/>
                <w:color w:val="000000"/>
                <w:sz w:val="24"/>
              </w:rPr>
              <w:lastRenderedPageBreak/>
              <w:t>11</w:t>
            </w:r>
          </w:p>
        </w:tc>
        <w:tc>
          <w:tcPr>
            <w:tcW w:w="3960" w:type="dxa"/>
            <w:tcMar>
              <w:top w:w="50" w:type="dxa"/>
              <w:left w:w="100" w:type="dxa"/>
            </w:tcMar>
            <w:vAlign w:val="center"/>
          </w:tcPr>
          <w:p w:rsidR="00AF1BDF" w:rsidRPr="001774AF" w:rsidRDefault="00C026CE">
            <w:pPr>
              <w:spacing w:after="0"/>
              <w:ind w:left="135"/>
              <w:rPr>
                <w:lang w:val="ru-RU"/>
              </w:rPr>
            </w:pPr>
            <w:r w:rsidRPr="001774AF">
              <w:rPr>
                <w:rFonts w:ascii="Times New Roman" w:hAnsi="Times New Roman"/>
                <w:color w:val="000000"/>
                <w:sz w:val="24"/>
                <w:lang w:val="ru-RU"/>
              </w:rPr>
              <w:t>Межличностные отношения. Обязанности и права человека в обществе</w:t>
            </w:r>
          </w:p>
        </w:tc>
        <w:tc>
          <w:tcPr>
            <w:tcW w:w="728" w:type="dxa"/>
            <w:tcMar>
              <w:top w:w="50" w:type="dxa"/>
              <w:left w:w="100" w:type="dxa"/>
            </w:tcMar>
            <w:vAlign w:val="center"/>
          </w:tcPr>
          <w:p w:rsidR="00AF1BDF" w:rsidRDefault="00C026CE">
            <w:pPr>
              <w:spacing w:after="0"/>
              <w:ind w:left="135"/>
              <w:jc w:val="center"/>
            </w:pPr>
            <w:r w:rsidRPr="001774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AF1BDF" w:rsidRDefault="00AF1BDF">
            <w:pPr>
              <w:spacing w:after="0"/>
              <w:ind w:left="135"/>
              <w:jc w:val="center"/>
            </w:pPr>
          </w:p>
        </w:tc>
        <w:tc>
          <w:tcPr>
            <w:tcW w:w="1517" w:type="dxa"/>
            <w:tcMar>
              <w:top w:w="50" w:type="dxa"/>
              <w:left w:w="100" w:type="dxa"/>
            </w:tcMar>
            <w:vAlign w:val="center"/>
          </w:tcPr>
          <w:p w:rsidR="00AF1BDF" w:rsidRDefault="00AF1BDF">
            <w:pPr>
              <w:spacing w:after="0"/>
              <w:ind w:left="135"/>
              <w:jc w:val="center"/>
            </w:pPr>
          </w:p>
        </w:tc>
        <w:tc>
          <w:tcPr>
            <w:tcW w:w="1060" w:type="dxa"/>
            <w:tcMar>
              <w:top w:w="50" w:type="dxa"/>
              <w:left w:w="100" w:type="dxa"/>
            </w:tcMar>
            <w:vAlign w:val="center"/>
          </w:tcPr>
          <w:p w:rsidR="00AF1BDF" w:rsidRDefault="00AF1BDF">
            <w:pPr>
              <w:spacing w:after="0"/>
              <w:ind w:left="135"/>
            </w:pPr>
          </w:p>
        </w:tc>
        <w:tc>
          <w:tcPr>
            <w:tcW w:w="1858" w:type="dxa"/>
            <w:tcMar>
              <w:top w:w="50" w:type="dxa"/>
              <w:left w:w="100" w:type="dxa"/>
            </w:tcMar>
            <w:vAlign w:val="center"/>
          </w:tcPr>
          <w:p w:rsidR="00AF1BDF" w:rsidRPr="001774AF" w:rsidRDefault="00C026CE">
            <w:pPr>
              <w:spacing w:after="0"/>
              <w:ind w:left="135"/>
              <w:rPr>
                <w:lang w:val="ru-RU"/>
              </w:rPr>
            </w:pPr>
            <w:r w:rsidRPr="001774AF">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1774AF">
                <w:rPr>
                  <w:rFonts w:ascii="Times New Roman" w:hAnsi="Times New Roman"/>
                  <w:color w:val="0000FF"/>
                  <w:u w:val="single"/>
                  <w:lang w:val="ru-RU"/>
                </w:rPr>
                <w:t>://</w:t>
              </w:r>
              <w:r>
                <w:rPr>
                  <w:rFonts w:ascii="Times New Roman" w:hAnsi="Times New Roman"/>
                  <w:color w:val="0000FF"/>
                  <w:u w:val="single"/>
                </w:rPr>
                <w:t>m</w:t>
              </w:r>
              <w:r w:rsidRPr="001774AF">
                <w:rPr>
                  <w:rFonts w:ascii="Times New Roman" w:hAnsi="Times New Roman"/>
                  <w:color w:val="0000FF"/>
                  <w:u w:val="single"/>
                  <w:lang w:val="ru-RU"/>
                </w:rPr>
                <w:t>.</w:t>
              </w:r>
              <w:r>
                <w:rPr>
                  <w:rFonts w:ascii="Times New Roman" w:hAnsi="Times New Roman"/>
                  <w:color w:val="0000FF"/>
                  <w:u w:val="single"/>
                </w:rPr>
                <w:t>edsoo</w:t>
              </w:r>
              <w:r w:rsidRPr="001774AF">
                <w:rPr>
                  <w:rFonts w:ascii="Times New Roman" w:hAnsi="Times New Roman"/>
                  <w:color w:val="0000FF"/>
                  <w:u w:val="single"/>
                  <w:lang w:val="ru-RU"/>
                </w:rPr>
                <w:t>.</w:t>
              </w:r>
              <w:r>
                <w:rPr>
                  <w:rFonts w:ascii="Times New Roman" w:hAnsi="Times New Roman"/>
                  <w:color w:val="0000FF"/>
                  <w:u w:val="single"/>
                </w:rPr>
                <w:t>ru</w:t>
              </w:r>
              <w:r w:rsidRPr="001774AF">
                <w:rPr>
                  <w:rFonts w:ascii="Times New Roman" w:hAnsi="Times New Roman"/>
                  <w:color w:val="0000FF"/>
                  <w:u w:val="single"/>
                  <w:lang w:val="ru-RU"/>
                </w:rPr>
                <w:t>/02</w:t>
              </w:r>
              <w:r>
                <w:rPr>
                  <w:rFonts w:ascii="Times New Roman" w:hAnsi="Times New Roman"/>
                  <w:color w:val="0000FF"/>
                  <w:u w:val="single"/>
                </w:rPr>
                <w:t>ccc</w:t>
              </w:r>
              <w:r w:rsidRPr="001774AF">
                <w:rPr>
                  <w:rFonts w:ascii="Times New Roman" w:hAnsi="Times New Roman"/>
                  <w:color w:val="0000FF"/>
                  <w:u w:val="single"/>
                  <w:lang w:val="ru-RU"/>
                </w:rPr>
                <w:t>3</w:t>
              </w:r>
              <w:r>
                <w:rPr>
                  <w:rFonts w:ascii="Times New Roman" w:hAnsi="Times New Roman"/>
                  <w:color w:val="0000FF"/>
                  <w:u w:val="single"/>
                </w:rPr>
                <w:t>a</w:t>
              </w:r>
              <w:r w:rsidRPr="001774AF">
                <w:rPr>
                  <w:rFonts w:ascii="Times New Roman" w:hAnsi="Times New Roman"/>
                  <w:color w:val="0000FF"/>
                  <w:u w:val="single"/>
                  <w:lang w:val="ru-RU"/>
                </w:rPr>
                <w:t>9</w:t>
              </w:r>
            </w:hyperlink>
          </w:p>
        </w:tc>
      </w:tr>
      <w:tr w:rsidR="00AF1BDF" w:rsidRPr="001774AF">
        <w:trPr>
          <w:trHeight w:val="144"/>
          <w:tblCellSpacing w:w="20" w:type="nil"/>
        </w:trPr>
        <w:tc>
          <w:tcPr>
            <w:tcW w:w="420" w:type="dxa"/>
            <w:tcMar>
              <w:top w:w="50" w:type="dxa"/>
              <w:left w:w="100" w:type="dxa"/>
            </w:tcMar>
            <w:vAlign w:val="center"/>
          </w:tcPr>
          <w:p w:rsidR="00AF1BDF" w:rsidRDefault="00C026CE">
            <w:pPr>
              <w:spacing w:after="0"/>
            </w:pPr>
            <w:r>
              <w:rPr>
                <w:rFonts w:ascii="Times New Roman" w:hAnsi="Times New Roman"/>
                <w:color w:val="000000"/>
                <w:sz w:val="24"/>
              </w:rPr>
              <w:t>12</w:t>
            </w:r>
          </w:p>
        </w:tc>
        <w:tc>
          <w:tcPr>
            <w:tcW w:w="3960" w:type="dxa"/>
            <w:tcMar>
              <w:top w:w="50" w:type="dxa"/>
              <w:left w:w="100" w:type="dxa"/>
            </w:tcMar>
            <w:vAlign w:val="center"/>
          </w:tcPr>
          <w:p w:rsidR="00AF1BDF" w:rsidRDefault="00C026CE">
            <w:pPr>
              <w:spacing w:after="0"/>
              <w:ind w:left="135"/>
            </w:pPr>
            <w:r>
              <w:rPr>
                <w:rFonts w:ascii="Times New Roman" w:hAnsi="Times New Roman"/>
                <w:color w:val="000000"/>
                <w:sz w:val="24"/>
              </w:rPr>
              <w:t>Межличностные отношения. Взаимоуважение</w:t>
            </w:r>
          </w:p>
        </w:tc>
        <w:tc>
          <w:tcPr>
            <w:tcW w:w="728" w:type="dxa"/>
            <w:tcMar>
              <w:top w:w="50" w:type="dxa"/>
              <w:left w:w="100" w:type="dxa"/>
            </w:tcMar>
            <w:vAlign w:val="center"/>
          </w:tcPr>
          <w:p w:rsidR="00AF1BDF" w:rsidRDefault="00C026CE">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AF1BDF" w:rsidRDefault="00AF1BDF">
            <w:pPr>
              <w:spacing w:after="0"/>
              <w:ind w:left="135"/>
              <w:jc w:val="center"/>
            </w:pPr>
          </w:p>
        </w:tc>
        <w:tc>
          <w:tcPr>
            <w:tcW w:w="1517" w:type="dxa"/>
            <w:tcMar>
              <w:top w:w="50" w:type="dxa"/>
              <w:left w:w="100" w:type="dxa"/>
            </w:tcMar>
            <w:vAlign w:val="center"/>
          </w:tcPr>
          <w:p w:rsidR="00AF1BDF" w:rsidRDefault="00AF1BDF">
            <w:pPr>
              <w:spacing w:after="0"/>
              <w:ind w:left="135"/>
              <w:jc w:val="center"/>
            </w:pPr>
          </w:p>
        </w:tc>
        <w:tc>
          <w:tcPr>
            <w:tcW w:w="1060" w:type="dxa"/>
            <w:tcMar>
              <w:top w:w="50" w:type="dxa"/>
              <w:left w:w="100" w:type="dxa"/>
            </w:tcMar>
            <w:vAlign w:val="center"/>
          </w:tcPr>
          <w:p w:rsidR="00AF1BDF" w:rsidRDefault="00AF1BDF">
            <w:pPr>
              <w:spacing w:after="0"/>
              <w:ind w:left="135"/>
            </w:pPr>
          </w:p>
        </w:tc>
        <w:tc>
          <w:tcPr>
            <w:tcW w:w="1858" w:type="dxa"/>
            <w:tcMar>
              <w:top w:w="50" w:type="dxa"/>
              <w:left w:w="100" w:type="dxa"/>
            </w:tcMar>
            <w:vAlign w:val="center"/>
          </w:tcPr>
          <w:p w:rsidR="00AF1BDF" w:rsidRPr="001774AF" w:rsidRDefault="00C026CE">
            <w:pPr>
              <w:spacing w:after="0"/>
              <w:ind w:left="135"/>
              <w:rPr>
                <w:lang w:val="ru-RU"/>
              </w:rPr>
            </w:pPr>
            <w:r w:rsidRPr="001774AF">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1774AF">
                <w:rPr>
                  <w:rFonts w:ascii="Times New Roman" w:hAnsi="Times New Roman"/>
                  <w:color w:val="0000FF"/>
                  <w:u w:val="single"/>
                  <w:lang w:val="ru-RU"/>
                </w:rPr>
                <w:t>://</w:t>
              </w:r>
              <w:r>
                <w:rPr>
                  <w:rFonts w:ascii="Times New Roman" w:hAnsi="Times New Roman"/>
                  <w:color w:val="0000FF"/>
                  <w:u w:val="single"/>
                </w:rPr>
                <w:t>m</w:t>
              </w:r>
              <w:r w:rsidRPr="001774AF">
                <w:rPr>
                  <w:rFonts w:ascii="Times New Roman" w:hAnsi="Times New Roman"/>
                  <w:color w:val="0000FF"/>
                  <w:u w:val="single"/>
                  <w:lang w:val="ru-RU"/>
                </w:rPr>
                <w:t>.</w:t>
              </w:r>
              <w:r>
                <w:rPr>
                  <w:rFonts w:ascii="Times New Roman" w:hAnsi="Times New Roman"/>
                  <w:color w:val="0000FF"/>
                  <w:u w:val="single"/>
                </w:rPr>
                <w:t>edsoo</w:t>
              </w:r>
              <w:r w:rsidRPr="001774AF">
                <w:rPr>
                  <w:rFonts w:ascii="Times New Roman" w:hAnsi="Times New Roman"/>
                  <w:color w:val="0000FF"/>
                  <w:u w:val="single"/>
                  <w:lang w:val="ru-RU"/>
                </w:rPr>
                <w:t>.</w:t>
              </w:r>
              <w:r>
                <w:rPr>
                  <w:rFonts w:ascii="Times New Roman" w:hAnsi="Times New Roman"/>
                  <w:color w:val="0000FF"/>
                  <w:u w:val="single"/>
                </w:rPr>
                <w:t>ru</w:t>
              </w:r>
              <w:r w:rsidRPr="001774AF">
                <w:rPr>
                  <w:rFonts w:ascii="Times New Roman" w:hAnsi="Times New Roman"/>
                  <w:color w:val="0000FF"/>
                  <w:u w:val="single"/>
                  <w:lang w:val="ru-RU"/>
                </w:rPr>
                <w:t>/4408296</w:t>
              </w:r>
            </w:hyperlink>
          </w:p>
        </w:tc>
      </w:tr>
      <w:tr w:rsidR="00AF1BDF">
        <w:trPr>
          <w:trHeight w:val="144"/>
          <w:tblCellSpacing w:w="20" w:type="nil"/>
        </w:trPr>
        <w:tc>
          <w:tcPr>
            <w:tcW w:w="420" w:type="dxa"/>
            <w:tcMar>
              <w:top w:w="50" w:type="dxa"/>
              <w:left w:w="100" w:type="dxa"/>
            </w:tcMar>
            <w:vAlign w:val="center"/>
          </w:tcPr>
          <w:p w:rsidR="00AF1BDF" w:rsidRDefault="00C026CE">
            <w:pPr>
              <w:spacing w:after="0"/>
            </w:pPr>
            <w:r>
              <w:rPr>
                <w:rFonts w:ascii="Times New Roman" w:hAnsi="Times New Roman"/>
                <w:color w:val="000000"/>
                <w:sz w:val="24"/>
              </w:rPr>
              <w:t>13</w:t>
            </w:r>
          </w:p>
        </w:tc>
        <w:tc>
          <w:tcPr>
            <w:tcW w:w="3960" w:type="dxa"/>
            <w:tcMar>
              <w:top w:w="50" w:type="dxa"/>
              <w:left w:w="100" w:type="dxa"/>
            </w:tcMar>
            <w:vAlign w:val="center"/>
          </w:tcPr>
          <w:p w:rsidR="00AF1BDF" w:rsidRPr="001774AF" w:rsidRDefault="00C026CE">
            <w:pPr>
              <w:spacing w:after="0"/>
              <w:ind w:left="135"/>
              <w:rPr>
                <w:lang w:val="ru-RU"/>
              </w:rPr>
            </w:pPr>
            <w:r w:rsidRPr="001774AF">
              <w:rPr>
                <w:rFonts w:ascii="Times New Roman" w:hAnsi="Times New Roman"/>
                <w:color w:val="000000"/>
                <w:sz w:val="24"/>
                <w:lang w:val="ru-RU"/>
              </w:rPr>
              <w:t>Взаимоотношения в семье. Распределение обязанностей</w:t>
            </w:r>
          </w:p>
        </w:tc>
        <w:tc>
          <w:tcPr>
            <w:tcW w:w="728" w:type="dxa"/>
            <w:tcMar>
              <w:top w:w="50" w:type="dxa"/>
              <w:left w:w="100" w:type="dxa"/>
            </w:tcMar>
            <w:vAlign w:val="center"/>
          </w:tcPr>
          <w:p w:rsidR="00AF1BDF" w:rsidRDefault="00C026CE">
            <w:pPr>
              <w:spacing w:after="0"/>
              <w:ind w:left="135"/>
              <w:jc w:val="center"/>
            </w:pPr>
            <w:r w:rsidRPr="001774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AF1BDF" w:rsidRDefault="00AF1BDF">
            <w:pPr>
              <w:spacing w:after="0"/>
              <w:ind w:left="135"/>
              <w:jc w:val="center"/>
            </w:pPr>
          </w:p>
        </w:tc>
        <w:tc>
          <w:tcPr>
            <w:tcW w:w="1517" w:type="dxa"/>
            <w:tcMar>
              <w:top w:w="50" w:type="dxa"/>
              <w:left w:w="100" w:type="dxa"/>
            </w:tcMar>
            <w:vAlign w:val="center"/>
          </w:tcPr>
          <w:p w:rsidR="00AF1BDF" w:rsidRDefault="00AF1BDF">
            <w:pPr>
              <w:spacing w:after="0"/>
              <w:ind w:left="135"/>
              <w:jc w:val="center"/>
            </w:pPr>
          </w:p>
        </w:tc>
        <w:tc>
          <w:tcPr>
            <w:tcW w:w="1060" w:type="dxa"/>
            <w:tcMar>
              <w:top w:w="50" w:type="dxa"/>
              <w:left w:w="100" w:type="dxa"/>
            </w:tcMar>
            <w:vAlign w:val="center"/>
          </w:tcPr>
          <w:p w:rsidR="00AF1BDF" w:rsidRDefault="00AF1BDF">
            <w:pPr>
              <w:spacing w:after="0"/>
              <w:ind w:left="135"/>
            </w:pPr>
          </w:p>
        </w:tc>
        <w:tc>
          <w:tcPr>
            <w:tcW w:w="1858" w:type="dxa"/>
            <w:tcMar>
              <w:top w:w="50" w:type="dxa"/>
              <w:left w:w="100" w:type="dxa"/>
            </w:tcMar>
            <w:vAlign w:val="center"/>
          </w:tcPr>
          <w:p w:rsidR="00AF1BDF" w:rsidRDefault="00AF1BDF">
            <w:pPr>
              <w:spacing w:after="0"/>
              <w:ind w:left="135"/>
            </w:pPr>
          </w:p>
        </w:tc>
      </w:tr>
      <w:tr w:rsidR="00AF1BDF" w:rsidRPr="001774AF">
        <w:trPr>
          <w:trHeight w:val="144"/>
          <w:tblCellSpacing w:w="20" w:type="nil"/>
        </w:trPr>
        <w:tc>
          <w:tcPr>
            <w:tcW w:w="420" w:type="dxa"/>
            <w:tcMar>
              <w:top w:w="50" w:type="dxa"/>
              <w:left w:w="100" w:type="dxa"/>
            </w:tcMar>
            <w:vAlign w:val="center"/>
          </w:tcPr>
          <w:p w:rsidR="00AF1BDF" w:rsidRDefault="00C026CE">
            <w:pPr>
              <w:spacing w:after="0"/>
            </w:pPr>
            <w:r>
              <w:rPr>
                <w:rFonts w:ascii="Times New Roman" w:hAnsi="Times New Roman"/>
                <w:color w:val="000000"/>
                <w:sz w:val="24"/>
              </w:rPr>
              <w:t>14</w:t>
            </w:r>
          </w:p>
        </w:tc>
        <w:tc>
          <w:tcPr>
            <w:tcW w:w="3960" w:type="dxa"/>
            <w:tcMar>
              <w:top w:w="50" w:type="dxa"/>
              <w:left w:w="100" w:type="dxa"/>
            </w:tcMar>
            <w:vAlign w:val="center"/>
          </w:tcPr>
          <w:p w:rsidR="00AF1BDF" w:rsidRPr="001774AF" w:rsidRDefault="00C026CE">
            <w:pPr>
              <w:spacing w:after="0"/>
              <w:ind w:left="135"/>
              <w:rPr>
                <w:lang w:val="ru-RU"/>
              </w:rPr>
            </w:pPr>
            <w:r w:rsidRPr="001774AF">
              <w:rPr>
                <w:rFonts w:ascii="Times New Roman" w:hAnsi="Times New Roman"/>
                <w:color w:val="000000"/>
                <w:sz w:val="24"/>
                <w:lang w:val="ru-RU"/>
              </w:rPr>
              <w:t>Межличностные отношения. Эмоции и чувства</w:t>
            </w:r>
          </w:p>
        </w:tc>
        <w:tc>
          <w:tcPr>
            <w:tcW w:w="728" w:type="dxa"/>
            <w:tcMar>
              <w:top w:w="50" w:type="dxa"/>
              <w:left w:w="100" w:type="dxa"/>
            </w:tcMar>
            <w:vAlign w:val="center"/>
          </w:tcPr>
          <w:p w:rsidR="00AF1BDF" w:rsidRDefault="00C026CE">
            <w:pPr>
              <w:spacing w:after="0"/>
              <w:ind w:left="135"/>
              <w:jc w:val="center"/>
            </w:pPr>
            <w:r w:rsidRPr="001774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AF1BDF" w:rsidRDefault="00AF1BDF">
            <w:pPr>
              <w:spacing w:after="0"/>
              <w:ind w:left="135"/>
              <w:jc w:val="center"/>
            </w:pPr>
          </w:p>
        </w:tc>
        <w:tc>
          <w:tcPr>
            <w:tcW w:w="1517" w:type="dxa"/>
            <w:tcMar>
              <w:top w:w="50" w:type="dxa"/>
              <w:left w:w="100" w:type="dxa"/>
            </w:tcMar>
            <w:vAlign w:val="center"/>
          </w:tcPr>
          <w:p w:rsidR="00AF1BDF" w:rsidRDefault="00AF1BDF">
            <w:pPr>
              <w:spacing w:after="0"/>
              <w:ind w:left="135"/>
              <w:jc w:val="center"/>
            </w:pPr>
          </w:p>
        </w:tc>
        <w:tc>
          <w:tcPr>
            <w:tcW w:w="1060" w:type="dxa"/>
            <w:tcMar>
              <w:top w:w="50" w:type="dxa"/>
              <w:left w:w="100" w:type="dxa"/>
            </w:tcMar>
            <w:vAlign w:val="center"/>
          </w:tcPr>
          <w:p w:rsidR="00AF1BDF" w:rsidRDefault="00AF1BDF">
            <w:pPr>
              <w:spacing w:after="0"/>
              <w:ind w:left="135"/>
            </w:pPr>
          </w:p>
        </w:tc>
        <w:tc>
          <w:tcPr>
            <w:tcW w:w="1858" w:type="dxa"/>
            <w:tcMar>
              <w:top w:w="50" w:type="dxa"/>
              <w:left w:w="100" w:type="dxa"/>
            </w:tcMar>
            <w:vAlign w:val="center"/>
          </w:tcPr>
          <w:p w:rsidR="00AF1BDF" w:rsidRPr="001774AF" w:rsidRDefault="00C026CE">
            <w:pPr>
              <w:spacing w:after="0"/>
              <w:ind w:left="135"/>
              <w:rPr>
                <w:lang w:val="ru-RU"/>
              </w:rPr>
            </w:pPr>
            <w:r w:rsidRPr="001774AF">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1774AF">
                <w:rPr>
                  <w:rFonts w:ascii="Times New Roman" w:hAnsi="Times New Roman"/>
                  <w:color w:val="0000FF"/>
                  <w:u w:val="single"/>
                  <w:lang w:val="ru-RU"/>
                </w:rPr>
                <w:t>://</w:t>
              </w:r>
              <w:r>
                <w:rPr>
                  <w:rFonts w:ascii="Times New Roman" w:hAnsi="Times New Roman"/>
                  <w:color w:val="0000FF"/>
                  <w:u w:val="single"/>
                </w:rPr>
                <w:t>m</w:t>
              </w:r>
              <w:r w:rsidRPr="001774AF">
                <w:rPr>
                  <w:rFonts w:ascii="Times New Roman" w:hAnsi="Times New Roman"/>
                  <w:color w:val="0000FF"/>
                  <w:u w:val="single"/>
                  <w:lang w:val="ru-RU"/>
                </w:rPr>
                <w:t>.</w:t>
              </w:r>
              <w:r>
                <w:rPr>
                  <w:rFonts w:ascii="Times New Roman" w:hAnsi="Times New Roman"/>
                  <w:color w:val="0000FF"/>
                  <w:u w:val="single"/>
                </w:rPr>
                <w:t>edsoo</w:t>
              </w:r>
              <w:r w:rsidRPr="001774AF">
                <w:rPr>
                  <w:rFonts w:ascii="Times New Roman" w:hAnsi="Times New Roman"/>
                  <w:color w:val="0000FF"/>
                  <w:u w:val="single"/>
                  <w:lang w:val="ru-RU"/>
                </w:rPr>
                <w:t>.</w:t>
              </w:r>
              <w:r>
                <w:rPr>
                  <w:rFonts w:ascii="Times New Roman" w:hAnsi="Times New Roman"/>
                  <w:color w:val="0000FF"/>
                  <w:u w:val="single"/>
                </w:rPr>
                <w:t>ru</w:t>
              </w:r>
              <w:r w:rsidRPr="001774AF">
                <w:rPr>
                  <w:rFonts w:ascii="Times New Roman" w:hAnsi="Times New Roman"/>
                  <w:color w:val="0000FF"/>
                  <w:u w:val="single"/>
                  <w:lang w:val="ru-RU"/>
                </w:rPr>
                <w:t>/72</w:t>
              </w:r>
              <w:r>
                <w:rPr>
                  <w:rFonts w:ascii="Times New Roman" w:hAnsi="Times New Roman"/>
                  <w:color w:val="0000FF"/>
                  <w:u w:val="single"/>
                </w:rPr>
                <w:t>f</w:t>
              </w:r>
              <w:r w:rsidRPr="001774AF">
                <w:rPr>
                  <w:rFonts w:ascii="Times New Roman" w:hAnsi="Times New Roman"/>
                  <w:color w:val="0000FF"/>
                  <w:u w:val="single"/>
                  <w:lang w:val="ru-RU"/>
                </w:rPr>
                <w:t>588</w:t>
              </w:r>
              <w:r>
                <w:rPr>
                  <w:rFonts w:ascii="Times New Roman" w:hAnsi="Times New Roman"/>
                  <w:color w:val="0000FF"/>
                  <w:u w:val="single"/>
                </w:rPr>
                <w:t>da</w:t>
              </w:r>
            </w:hyperlink>
          </w:p>
        </w:tc>
      </w:tr>
      <w:tr w:rsidR="00AF1BDF">
        <w:trPr>
          <w:trHeight w:val="144"/>
          <w:tblCellSpacing w:w="20" w:type="nil"/>
        </w:trPr>
        <w:tc>
          <w:tcPr>
            <w:tcW w:w="420" w:type="dxa"/>
            <w:tcMar>
              <w:top w:w="50" w:type="dxa"/>
              <w:left w:w="100" w:type="dxa"/>
            </w:tcMar>
            <w:vAlign w:val="center"/>
          </w:tcPr>
          <w:p w:rsidR="00AF1BDF" w:rsidRDefault="00C026CE">
            <w:pPr>
              <w:spacing w:after="0"/>
            </w:pPr>
            <w:r>
              <w:rPr>
                <w:rFonts w:ascii="Times New Roman" w:hAnsi="Times New Roman"/>
                <w:color w:val="000000"/>
                <w:sz w:val="24"/>
              </w:rPr>
              <w:t>15</w:t>
            </w:r>
          </w:p>
        </w:tc>
        <w:tc>
          <w:tcPr>
            <w:tcW w:w="3960" w:type="dxa"/>
            <w:tcMar>
              <w:top w:w="50" w:type="dxa"/>
              <w:left w:w="100" w:type="dxa"/>
            </w:tcMar>
            <w:vAlign w:val="center"/>
          </w:tcPr>
          <w:p w:rsidR="00AF1BDF" w:rsidRPr="001774AF" w:rsidRDefault="00C026CE">
            <w:pPr>
              <w:spacing w:after="0"/>
              <w:ind w:left="135"/>
              <w:rPr>
                <w:lang w:val="ru-RU"/>
              </w:rPr>
            </w:pPr>
            <w:r w:rsidRPr="001774AF">
              <w:rPr>
                <w:rFonts w:ascii="Times New Roman" w:hAnsi="Times New Roman"/>
                <w:color w:val="000000"/>
                <w:sz w:val="24"/>
                <w:lang w:val="ru-RU"/>
              </w:rPr>
              <w:t>Межличностные отношения. Конфликтные ситуации: их предупреждение и решение</w:t>
            </w:r>
          </w:p>
        </w:tc>
        <w:tc>
          <w:tcPr>
            <w:tcW w:w="728" w:type="dxa"/>
            <w:tcMar>
              <w:top w:w="50" w:type="dxa"/>
              <w:left w:w="100" w:type="dxa"/>
            </w:tcMar>
            <w:vAlign w:val="center"/>
          </w:tcPr>
          <w:p w:rsidR="00AF1BDF" w:rsidRDefault="00C026CE">
            <w:pPr>
              <w:spacing w:after="0"/>
              <w:ind w:left="135"/>
              <w:jc w:val="center"/>
            </w:pPr>
            <w:r w:rsidRPr="001774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AF1BDF" w:rsidRDefault="00AF1BDF">
            <w:pPr>
              <w:spacing w:after="0"/>
              <w:ind w:left="135"/>
              <w:jc w:val="center"/>
            </w:pPr>
          </w:p>
        </w:tc>
        <w:tc>
          <w:tcPr>
            <w:tcW w:w="1517" w:type="dxa"/>
            <w:tcMar>
              <w:top w:w="50" w:type="dxa"/>
              <w:left w:w="100" w:type="dxa"/>
            </w:tcMar>
            <w:vAlign w:val="center"/>
          </w:tcPr>
          <w:p w:rsidR="00AF1BDF" w:rsidRDefault="00AF1BDF">
            <w:pPr>
              <w:spacing w:after="0"/>
              <w:ind w:left="135"/>
              <w:jc w:val="center"/>
            </w:pPr>
          </w:p>
        </w:tc>
        <w:tc>
          <w:tcPr>
            <w:tcW w:w="1060" w:type="dxa"/>
            <w:tcMar>
              <w:top w:w="50" w:type="dxa"/>
              <w:left w:w="100" w:type="dxa"/>
            </w:tcMar>
            <w:vAlign w:val="center"/>
          </w:tcPr>
          <w:p w:rsidR="00AF1BDF" w:rsidRDefault="00AF1BDF">
            <w:pPr>
              <w:spacing w:after="0"/>
              <w:ind w:left="135"/>
            </w:pPr>
          </w:p>
        </w:tc>
        <w:tc>
          <w:tcPr>
            <w:tcW w:w="1858" w:type="dxa"/>
            <w:tcMar>
              <w:top w:w="50" w:type="dxa"/>
              <w:left w:w="100" w:type="dxa"/>
            </w:tcMar>
            <w:vAlign w:val="center"/>
          </w:tcPr>
          <w:p w:rsidR="00AF1BDF" w:rsidRDefault="00AF1BDF">
            <w:pPr>
              <w:spacing w:after="0"/>
              <w:ind w:left="135"/>
            </w:pPr>
          </w:p>
        </w:tc>
      </w:tr>
      <w:tr w:rsidR="00AF1BDF">
        <w:trPr>
          <w:trHeight w:val="144"/>
          <w:tblCellSpacing w:w="20" w:type="nil"/>
        </w:trPr>
        <w:tc>
          <w:tcPr>
            <w:tcW w:w="420" w:type="dxa"/>
            <w:tcMar>
              <w:top w:w="50" w:type="dxa"/>
              <w:left w:w="100" w:type="dxa"/>
            </w:tcMar>
            <w:vAlign w:val="center"/>
          </w:tcPr>
          <w:p w:rsidR="00AF1BDF" w:rsidRDefault="00C026CE">
            <w:pPr>
              <w:spacing w:after="0"/>
            </w:pPr>
            <w:r>
              <w:rPr>
                <w:rFonts w:ascii="Times New Roman" w:hAnsi="Times New Roman"/>
                <w:color w:val="000000"/>
                <w:sz w:val="24"/>
              </w:rPr>
              <w:t>16</w:t>
            </w:r>
          </w:p>
        </w:tc>
        <w:tc>
          <w:tcPr>
            <w:tcW w:w="3960" w:type="dxa"/>
            <w:tcMar>
              <w:top w:w="50" w:type="dxa"/>
              <w:left w:w="100" w:type="dxa"/>
            </w:tcMar>
            <w:vAlign w:val="center"/>
          </w:tcPr>
          <w:p w:rsidR="00AF1BDF" w:rsidRDefault="00C026CE">
            <w:pPr>
              <w:spacing w:after="0"/>
              <w:ind w:left="135"/>
            </w:pPr>
            <w:r w:rsidRPr="001774AF">
              <w:rPr>
                <w:rFonts w:ascii="Times New Roman" w:hAnsi="Times New Roman"/>
                <w:color w:val="000000"/>
                <w:sz w:val="24"/>
                <w:lang w:val="ru-RU"/>
              </w:rPr>
              <w:t xml:space="preserve">Обобщение по теме " Повседневная жизнь семьи. Межличностные отношения в семье, с друзьями и знакомыми. </w:t>
            </w:r>
            <w:r>
              <w:rPr>
                <w:rFonts w:ascii="Times New Roman" w:hAnsi="Times New Roman"/>
                <w:color w:val="000000"/>
                <w:sz w:val="24"/>
              </w:rPr>
              <w:t>Конфликтные ситуации, их предупреждение и разрешение"</w:t>
            </w:r>
          </w:p>
        </w:tc>
        <w:tc>
          <w:tcPr>
            <w:tcW w:w="728" w:type="dxa"/>
            <w:tcMar>
              <w:top w:w="50" w:type="dxa"/>
              <w:left w:w="100" w:type="dxa"/>
            </w:tcMar>
            <w:vAlign w:val="center"/>
          </w:tcPr>
          <w:p w:rsidR="00AF1BDF" w:rsidRDefault="00C026CE">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AF1BDF" w:rsidRDefault="00AF1BDF">
            <w:pPr>
              <w:spacing w:after="0"/>
              <w:ind w:left="135"/>
              <w:jc w:val="center"/>
            </w:pPr>
          </w:p>
        </w:tc>
        <w:tc>
          <w:tcPr>
            <w:tcW w:w="1517" w:type="dxa"/>
            <w:tcMar>
              <w:top w:w="50" w:type="dxa"/>
              <w:left w:w="100" w:type="dxa"/>
            </w:tcMar>
            <w:vAlign w:val="center"/>
          </w:tcPr>
          <w:p w:rsidR="00AF1BDF" w:rsidRDefault="00AF1BDF">
            <w:pPr>
              <w:spacing w:after="0"/>
              <w:ind w:left="135"/>
              <w:jc w:val="center"/>
            </w:pPr>
          </w:p>
        </w:tc>
        <w:tc>
          <w:tcPr>
            <w:tcW w:w="1060" w:type="dxa"/>
            <w:tcMar>
              <w:top w:w="50" w:type="dxa"/>
              <w:left w:w="100" w:type="dxa"/>
            </w:tcMar>
            <w:vAlign w:val="center"/>
          </w:tcPr>
          <w:p w:rsidR="00AF1BDF" w:rsidRDefault="00AF1BDF">
            <w:pPr>
              <w:spacing w:after="0"/>
              <w:ind w:left="135"/>
            </w:pPr>
          </w:p>
        </w:tc>
        <w:tc>
          <w:tcPr>
            <w:tcW w:w="1858" w:type="dxa"/>
            <w:tcMar>
              <w:top w:w="50" w:type="dxa"/>
              <w:left w:w="100" w:type="dxa"/>
            </w:tcMar>
            <w:vAlign w:val="center"/>
          </w:tcPr>
          <w:p w:rsidR="00AF1BDF" w:rsidRDefault="00AF1BDF">
            <w:pPr>
              <w:spacing w:after="0"/>
              <w:ind w:left="135"/>
            </w:pPr>
          </w:p>
        </w:tc>
      </w:tr>
      <w:tr w:rsidR="00AF1BDF" w:rsidRPr="001774AF">
        <w:trPr>
          <w:trHeight w:val="144"/>
          <w:tblCellSpacing w:w="20" w:type="nil"/>
        </w:trPr>
        <w:tc>
          <w:tcPr>
            <w:tcW w:w="420" w:type="dxa"/>
            <w:tcMar>
              <w:top w:w="50" w:type="dxa"/>
              <w:left w:w="100" w:type="dxa"/>
            </w:tcMar>
            <w:vAlign w:val="center"/>
          </w:tcPr>
          <w:p w:rsidR="00AF1BDF" w:rsidRDefault="00C026CE">
            <w:pPr>
              <w:spacing w:after="0"/>
            </w:pPr>
            <w:r>
              <w:rPr>
                <w:rFonts w:ascii="Times New Roman" w:hAnsi="Times New Roman"/>
                <w:color w:val="000000"/>
                <w:sz w:val="24"/>
              </w:rPr>
              <w:t>17</w:t>
            </w:r>
          </w:p>
        </w:tc>
        <w:tc>
          <w:tcPr>
            <w:tcW w:w="3960" w:type="dxa"/>
            <w:tcMar>
              <w:top w:w="50" w:type="dxa"/>
              <w:left w:w="100" w:type="dxa"/>
            </w:tcMar>
            <w:vAlign w:val="center"/>
          </w:tcPr>
          <w:p w:rsidR="00AF1BDF" w:rsidRDefault="00C026CE">
            <w:pPr>
              <w:spacing w:after="0"/>
              <w:ind w:left="135"/>
            </w:pPr>
            <w:r w:rsidRPr="001774AF">
              <w:rPr>
                <w:rFonts w:ascii="Times New Roman" w:hAnsi="Times New Roman"/>
                <w:color w:val="000000"/>
                <w:sz w:val="24"/>
                <w:lang w:val="ru-RU"/>
              </w:rPr>
              <w:t xml:space="preserve">Контроль по теме " Повседневная жизнь семьи. Межличностные отношения в семье, с друзьями и знакомыми. </w:t>
            </w:r>
            <w:r>
              <w:rPr>
                <w:rFonts w:ascii="Times New Roman" w:hAnsi="Times New Roman"/>
                <w:color w:val="000000"/>
                <w:sz w:val="24"/>
              </w:rPr>
              <w:t>Конфликтные ситуации, их предупреждение и разрешение"</w:t>
            </w:r>
          </w:p>
        </w:tc>
        <w:tc>
          <w:tcPr>
            <w:tcW w:w="728" w:type="dxa"/>
            <w:tcMar>
              <w:top w:w="50" w:type="dxa"/>
              <w:left w:w="100" w:type="dxa"/>
            </w:tcMar>
            <w:vAlign w:val="center"/>
          </w:tcPr>
          <w:p w:rsidR="00AF1BDF" w:rsidRDefault="00C026CE">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AF1BDF" w:rsidRDefault="00C026CE">
            <w:pPr>
              <w:spacing w:after="0"/>
              <w:ind w:left="135"/>
              <w:jc w:val="center"/>
            </w:pPr>
            <w:r>
              <w:rPr>
                <w:rFonts w:ascii="Times New Roman" w:hAnsi="Times New Roman"/>
                <w:color w:val="000000"/>
                <w:sz w:val="24"/>
              </w:rPr>
              <w:t xml:space="preserve"> 1 </w:t>
            </w:r>
          </w:p>
        </w:tc>
        <w:tc>
          <w:tcPr>
            <w:tcW w:w="1517" w:type="dxa"/>
            <w:tcMar>
              <w:top w:w="50" w:type="dxa"/>
              <w:left w:w="100" w:type="dxa"/>
            </w:tcMar>
            <w:vAlign w:val="center"/>
          </w:tcPr>
          <w:p w:rsidR="00AF1BDF" w:rsidRDefault="00AF1BDF">
            <w:pPr>
              <w:spacing w:after="0"/>
              <w:ind w:left="135"/>
              <w:jc w:val="center"/>
            </w:pPr>
          </w:p>
        </w:tc>
        <w:tc>
          <w:tcPr>
            <w:tcW w:w="1060" w:type="dxa"/>
            <w:tcMar>
              <w:top w:w="50" w:type="dxa"/>
              <w:left w:w="100" w:type="dxa"/>
            </w:tcMar>
            <w:vAlign w:val="center"/>
          </w:tcPr>
          <w:p w:rsidR="00AF1BDF" w:rsidRDefault="00AF1BDF">
            <w:pPr>
              <w:spacing w:after="0"/>
              <w:ind w:left="135"/>
            </w:pPr>
          </w:p>
        </w:tc>
        <w:tc>
          <w:tcPr>
            <w:tcW w:w="1858" w:type="dxa"/>
            <w:tcMar>
              <w:top w:w="50" w:type="dxa"/>
              <w:left w:w="100" w:type="dxa"/>
            </w:tcMar>
            <w:vAlign w:val="center"/>
          </w:tcPr>
          <w:p w:rsidR="00AF1BDF" w:rsidRPr="001774AF" w:rsidRDefault="00C026CE">
            <w:pPr>
              <w:spacing w:after="0"/>
              <w:ind w:left="135"/>
              <w:rPr>
                <w:lang w:val="ru-RU"/>
              </w:rPr>
            </w:pPr>
            <w:r w:rsidRPr="001774AF">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1774AF">
                <w:rPr>
                  <w:rFonts w:ascii="Times New Roman" w:hAnsi="Times New Roman"/>
                  <w:color w:val="0000FF"/>
                  <w:u w:val="single"/>
                  <w:lang w:val="ru-RU"/>
                </w:rPr>
                <w:t>://</w:t>
              </w:r>
              <w:r>
                <w:rPr>
                  <w:rFonts w:ascii="Times New Roman" w:hAnsi="Times New Roman"/>
                  <w:color w:val="0000FF"/>
                  <w:u w:val="single"/>
                </w:rPr>
                <w:t>m</w:t>
              </w:r>
              <w:r w:rsidRPr="001774AF">
                <w:rPr>
                  <w:rFonts w:ascii="Times New Roman" w:hAnsi="Times New Roman"/>
                  <w:color w:val="0000FF"/>
                  <w:u w:val="single"/>
                  <w:lang w:val="ru-RU"/>
                </w:rPr>
                <w:t>.</w:t>
              </w:r>
              <w:r>
                <w:rPr>
                  <w:rFonts w:ascii="Times New Roman" w:hAnsi="Times New Roman"/>
                  <w:color w:val="0000FF"/>
                  <w:u w:val="single"/>
                </w:rPr>
                <w:t>edsoo</w:t>
              </w:r>
              <w:r w:rsidRPr="001774AF">
                <w:rPr>
                  <w:rFonts w:ascii="Times New Roman" w:hAnsi="Times New Roman"/>
                  <w:color w:val="0000FF"/>
                  <w:u w:val="single"/>
                  <w:lang w:val="ru-RU"/>
                </w:rPr>
                <w:t>.</w:t>
              </w:r>
              <w:r>
                <w:rPr>
                  <w:rFonts w:ascii="Times New Roman" w:hAnsi="Times New Roman"/>
                  <w:color w:val="0000FF"/>
                  <w:u w:val="single"/>
                </w:rPr>
                <w:t>ru</w:t>
              </w:r>
              <w:r w:rsidRPr="001774AF">
                <w:rPr>
                  <w:rFonts w:ascii="Times New Roman" w:hAnsi="Times New Roman"/>
                  <w:color w:val="0000FF"/>
                  <w:u w:val="single"/>
                  <w:lang w:val="ru-RU"/>
                </w:rPr>
                <w:t>/8</w:t>
              </w:r>
              <w:r>
                <w:rPr>
                  <w:rFonts w:ascii="Times New Roman" w:hAnsi="Times New Roman"/>
                  <w:color w:val="0000FF"/>
                  <w:u w:val="single"/>
                </w:rPr>
                <w:t>c</w:t>
              </w:r>
              <w:r w:rsidRPr="001774AF">
                <w:rPr>
                  <w:rFonts w:ascii="Times New Roman" w:hAnsi="Times New Roman"/>
                  <w:color w:val="0000FF"/>
                  <w:u w:val="single"/>
                  <w:lang w:val="ru-RU"/>
                </w:rPr>
                <w:t>474</w:t>
              </w:r>
              <w:r>
                <w:rPr>
                  <w:rFonts w:ascii="Times New Roman" w:hAnsi="Times New Roman"/>
                  <w:color w:val="0000FF"/>
                  <w:u w:val="single"/>
                </w:rPr>
                <w:t>d</w:t>
              </w:r>
              <w:r w:rsidRPr="001774AF">
                <w:rPr>
                  <w:rFonts w:ascii="Times New Roman" w:hAnsi="Times New Roman"/>
                  <w:color w:val="0000FF"/>
                  <w:u w:val="single"/>
                  <w:lang w:val="ru-RU"/>
                </w:rPr>
                <w:t>29</w:t>
              </w:r>
            </w:hyperlink>
          </w:p>
        </w:tc>
      </w:tr>
      <w:tr w:rsidR="00AF1BDF">
        <w:trPr>
          <w:trHeight w:val="144"/>
          <w:tblCellSpacing w:w="20" w:type="nil"/>
        </w:trPr>
        <w:tc>
          <w:tcPr>
            <w:tcW w:w="420" w:type="dxa"/>
            <w:tcMar>
              <w:top w:w="50" w:type="dxa"/>
              <w:left w:w="100" w:type="dxa"/>
            </w:tcMar>
            <w:vAlign w:val="center"/>
          </w:tcPr>
          <w:p w:rsidR="00AF1BDF" w:rsidRDefault="00C026CE">
            <w:pPr>
              <w:spacing w:after="0"/>
            </w:pPr>
            <w:r>
              <w:rPr>
                <w:rFonts w:ascii="Times New Roman" w:hAnsi="Times New Roman"/>
                <w:color w:val="000000"/>
                <w:sz w:val="24"/>
              </w:rPr>
              <w:t>18</w:t>
            </w:r>
          </w:p>
        </w:tc>
        <w:tc>
          <w:tcPr>
            <w:tcW w:w="3960" w:type="dxa"/>
            <w:tcMar>
              <w:top w:w="50" w:type="dxa"/>
              <w:left w:w="100" w:type="dxa"/>
            </w:tcMar>
            <w:vAlign w:val="center"/>
          </w:tcPr>
          <w:p w:rsidR="00AF1BDF" w:rsidRPr="001774AF" w:rsidRDefault="00C026CE">
            <w:pPr>
              <w:spacing w:after="0"/>
              <w:ind w:left="135"/>
              <w:rPr>
                <w:lang w:val="ru-RU"/>
              </w:rPr>
            </w:pPr>
            <w:r w:rsidRPr="001774AF">
              <w:rPr>
                <w:rFonts w:ascii="Times New Roman" w:hAnsi="Times New Roman"/>
                <w:color w:val="000000"/>
                <w:sz w:val="24"/>
                <w:lang w:val="ru-RU"/>
              </w:rPr>
              <w:t>Характер человека/литературного персонажа. Черты характера</w:t>
            </w:r>
          </w:p>
        </w:tc>
        <w:tc>
          <w:tcPr>
            <w:tcW w:w="728" w:type="dxa"/>
            <w:tcMar>
              <w:top w:w="50" w:type="dxa"/>
              <w:left w:w="100" w:type="dxa"/>
            </w:tcMar>
            <w:vAlign w:val="center"/>
          </w:tcPr>
          <w:p w:rsidR="00AF1BDF" w:rsidRDefault="00C026CE">
            <w:pPr>
              <w:spacing w:after="0"/>
              <w:ind w:left="135"/>
              <w:jc w:val="center"/>
            </w:pPr>
            <w:r w:rsidRPr="001774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AF1BDF" w:rsidRDefault="00AF1BDF">
            <w:pPr>
              <w:spacing w:after="0"/>
              <w:ind w:left="135"/>
              <w:jc w:val="center"/>
            </w:pPr>
          </w:p>
        </w:tc>
        <w:tc>
          <w:tcPr>
            <w:tcW w:w="1517" w:type="dxa"/>
            <w:tcMar>
              <w:top w:w="50" w:type="dxa"/>
              <w:left w:w="100" w:type="dxa"/>
            </w:tcMar>
            <w:vAlign w:val="center"/>
          </w:tcPr>
          <w:p w:rsidR="00AF1BDF" w:rsidRDefault="00AF1BDF">
            <w:pPr>
              <w:spacing w:after="0"/>
              <w:ind w:left="135"/>
              <w:jc w:val="center"/>
            </w:pPr>
          </w:p>
        </w:tc>
        <w:tc>
          <w:tcPr>
            <w:tcW w:w="1060" w:type="dxa"/>
            <w:tcMar>
              <w:top w:w="50" w:type="dxa"/>
              <w:left w:w="100" w:type="dxa"/>
            </w:tcMar>
            <w:vAlign w:val="center"/>
          </w:tcPr>
          <w:p w:rsidR="00AF1BDF" w:rsidRDefault="00AF1BDF">
            <w:pPr>
              <w:spacing w:after="0"/>
              <w:ind w:left="135"/>
            </w:pPr>
          </w:p>
        </w:tc>
        <w:tc>
          <w:tcPr>
            <w:tcW w:w="1858" w:type="dxa"/>
            <w:tcMar>
              <w:top w:w="50" w:type="dxa"/>
              <w:left w:w="100" w:type="dxa"/>
            </w:tcMar>
            <w:vAlign w:val="center"/>
          </w:tcPr>
          <w:p w:rsidR="00AF1BDF" w:rsidRDefault="00AF1BDF">
            <w:pPr>
              <w:spacing w:after="0"/>
              <w:ind w:left="135"/>
            </w:pPr>
          </w:p>
        </w:tc>
      </w:tr>
      <w:tr w:rsidR="00AF1BDF">
        <w:trPr>
          <w:trHeight w:val="144"/>
          <w:tblCellSpacing w:w="20" w:type="nil"/>
        </w:trPr>
        <w:tc>
          <w:tcPr>
            <w:tcW w:w="420" w:type="dxa"/>
            <w:tcMar>
              <w:top w:w="50" w:type="dxa"/>
              <w:left w:w="100" w:type="dxa"/>
            </w:tcMar>
            <w:vAlign w:val="center"/>
          </w:tcPr>
          <w:p w:rsidR="00AF1BDF" w:rsidRDefault="00C026CE">
            <w:pPr>
              <w:spacing w:after="0"/>
            </w:pPr>
            <w:r>
              <w:rPr>
                <w:rFonts w:ascii="Times New Roman" w:hAnsi="Times New Roman"/>
                <w:color w:val="000000"/>
                <w:sz w:val="24"/>
              </w:rPr>
              <w:t>19</w:t>
            </w:r>
          </w:p>
        </w:tc>
        <w:tc>
          <w:tcPr>
            <w:tcW w:w="3960" w:type="dxa"/>
            <w:tcMar>
              <w:top w:w="50" w:type="dxa"/>
              <w:left w:w="100" w:type="dxa"/>
            </w:tcMar>
            <w:vAlign w:val="center"/>
          </w:tcPr>
          <w:p w:rsidR="00AF1BDF" w:rsidRPr="001774AF" w:rsidRDefault="00C026CE">
            <w:pPr>
              <w:spacing w:after="0"/>
              <w:ind w:left="135"/>
              <w:rPr>
                <w:lang w:val="ru-RU"/>
              </w:rPr>
            </w:pPr>
            <w:r w:rsidRPr="001774AF">
              <w:rPr>
                <w:rFonts w:ascii="Times New Roman" w:hAnsi="Times New Roman"/>
                <w:color w:val="000000"/>
                <w:sz w:val="24"/>
                <w:lang w:val="ru-RU"/>
              </w:rPr>
              <w:t xml:space="preserve">Характер </w:t>
            </w:r>
            <w:r w:rsidRPr="001774AF">
              <w:rPr>
                <w:rFonts w:ascii="Times New Roman" w:hAnsi="Times New Roman"/>
                <w:color w:val="000000"/>
                <w:sz w:val="24"/>
                <w:lang w:val="ru-RU"/>
              </w:rPr>
              <w:lastRenderedPageBreak/>
              <w:t>человека/литературного персонажа. Черты характера</w:t>
            </w:r>
          </w:p>
        </w:tc>
        <w:tc>
          <w:tcPr>
            <w:tcW w:w="728" w:type="dxa"/>
            <w:tcMar>
              <w:top w:w="50" w:type="dxa"/>
              <w:left w:w="100" w:type="dxa"/>
            </w:tcMar>
            <w:vAlign w:val="center"/>
          </w:tcPr>
          <w:p w:rsidR="00AF1BDF" w:rsidRDefault="00C026CE">
            <w:pPr>
              <w:spacing w:after="0"/>
              <w:ind w:left="135"/>
              <w:jc w:val="center"/>
            </w:pPr>
            <w:r w:rsidRPr="001774A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10" w:type="dxa"/>
            <w:tcMar>
              <w:top w:w="50" w:type="dxa"/>
              <w:left w:w="100" w:type="dxa"/>
            </w:tcMar>
            <w:vAlign w:val="center"/>
          </w:tcPr>
          <w:p w:rsidR="00AF1BDF" w:rsidRDefault="00AF1BDF">
            <w:pPr>
              <w:spacing w:after="0"/>
              <w:ind w:left="135"/>
              <w:jc w:val="center"/>
            </w:pPr>
          </w:p>
        </w:tc>
        <w:tc>
          <w:tcPr>
            <w:tcW w:w="1517" w:type="dxa"/>
            <w:tcMar>
              <w:top w:w="50" w:type="dxa"/>
              <w:left w:w="100" w:type="dxa"/>
            </w:tcMar>
            <w:vAlign w:val="center"/>
          </w:tcPr>
          <w:p w:rsidR="00AF1BDF" w:rsidRDefault="00AF1BDF">
            <w:pPr>
              <w:spacing w:after="0"/>
              <w:ind w:left="135"/>
              <w:jc w:val="center"/>
            </w:pPr>
          </w:p>
        </w:tc>
        <w:tc>
          <w:tcPr>
            <w:tcW w:w="1060" w:type="dxa"/>
            <w:tcMar>
              <w:top w:w="50" w:type="dxa"/>
              <w:left w:w="100" w:type="dxa"/>
            </w:tcMar>
            <w:vAlign w:val="center"/>
          </w:tcPr>
          <w:p w:rsidR="00AF1BDF" w:rsidRDefault="00AF1BDF">
            <w:pPr>
              <w:spacing w:after="0"/>
              <w:ind w:left="135"/>
            </w:pPr>
          </w:p>
        </w:tc>
        <w:tc>
          <w:tcPr>
            <w:tcW w:w="1858" w:type="dxa"/>
            <w:tcMar>
              <w:top w:w="50" w:type="dxa"/>
              <w:left w:w="100" w:type="dxa"/>
            </w:tcMar>
            <w:vAlign w:val="center"/>
          </w:tcPr>
          <w:p w:rsidR="00AF1BDF" w:rsidRDefault="00AF1BDF">
            <w:pPr>
              <w:spacing w:after="0"/>
              <w:ind w:left="135"/>
            </w:pPr>
          </w:p>
        </w:tc>
      </w:tr>
      <w:tr w:rsidR="00AF1BDF" w:rsidRPr="001774AF">
        <w:trPr>
          <w:trHeight w:val="144"/>
          <w:tblCellSpacing w:w="20" w:type="nil"/>
        </w:trPr>
        <w:tc>
          <w:tcPr>
            <w:tcW w:w="420" w:type="dxa"/>
            <w:tcMar>
              <w:top w:w="50" w:type="dxa"/>
              <w:left w:w="100" w:type="dxa"/>
            </w:tcMar>
            <w:vAlign w:val="center"/>
          </w:tcPr>
          <w:p w:rsidR="00AF1BDF" w:rsidRDefault="00C026CE">
            <w:pPr>
              <w:spacing w:after="0"/>
            </w:pPr>
            <w:r>
              <w:rPr>
                <w:rFonts w:ascii="Times New Roman" w:hAnsi="Times New Roman"/>
                <w:color w:val="000000"/>
                <w:sz w:val="24"/>
              </w:rPr>
              <w:lastRenderedPageBreak/>
              <w:t>20</w:t>
            </w:r>
          </w:p>
        </w:tc>
        <w:tc>
          <w:tcPr>
            <w:tcW w:w="3960" w:type="dxa"/>
            <w:tcMar>
              <w:top w:w="50" w:type="dxa"/>
              <w:left w:w="100" w:type="dxa"/>
            </w:tcMar>
            <w:vAlign w:val="center"/>
          </w:tcPr>
          <w:p w:rsidR="00AF1BDF" w:rsidRDefault="00C026CE">
            <w:pPr>
              <w:spacing w:after="0"/>
              <w:ind w:left="135"/>
            </w:pPr>
            <w:r w:rsidRPr="001774AF">
              <w:rPr>
                <w:rFonts w:ascii="Times New Roman" w:hAnsi="Times New Roman"/>
                <w:color w:val="000000"/>
                <w:sz w:val="24"/>
                <w:lang w:val="ru-RU"/>
              </w:rPr>
              <w:t xml:space="preserve">Поведение человека в экстремальной ситуации. </w:t>
            </w:r>
            <w:r>
              <w:rPr>
                <w:rFonts w:ascii="Times New Roman" w:hAnsi="Times New Roman"/>
                <w:color w:val="000000"/>
                <w:sz w:val="24"/>
              </w:rPr>
              <w:t>Характер</w:t>
            </w:r>
          </w:p>
        </w:tc>
        <w:tc>
          <w:tcPr>
            <w:tcW w:w="728" w:type="dxa"/>
            <w:tcMar>
              <w:top w:w="50" w:type="dxa"/>
              <w:left w:w="100" w:type="dxa"/>
            </w:tcMar>
            <w:vAlign w:val="center"/>
          </w:tcPr>
          <w:p w:rsidR="00AF1BDF" w:rsidRDefault="00C026CE">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AF1BDF" w:rsidRDefault="00AF1BDF">
            <w:pPr>
              <w:spacing w:after="0"/>
              <w:ind w:left="135"/>
              <w:jc w:val="center"/>
            </w:pPr>
          </w:p>
        </w:tc>
        <w:tc>
          <w:tcPr>
            <w:tcW w:w="1517" w:type="dxa"/>
            <w:tcMar>
              <w:top w:w="50" w:type="dxa"/>
              <w:left w:w="100" w:type="dxa"/>
            </w:tcMar>
            <w:vAlign w:val="center"/>
          </w:tcPr>
          <w:p w:rsidR="00AF1BDF" w:rsidRDefault="00AF1BDF">
            <w:pPr>
              <w:spacing w:after="0"/>
              <w:ind w:left="135"/>
              <w:jc w:val="center"/>
            </w:pPr>
          </w:p>
        </w:tc>
        <w:tc>
          <w:tcPr>
            <w:tcW w:w="1060" w:type="dxa"/>
            <w:tcMar>
              <w:top w:w="50" w:type="dxa"/>
              <w:left w:w="100" w:type="dxa"/>
            </w:tcMar>
            <w:vAlign w:val="center"/>
          </w:tcPr>
          <w:p w:rsidR="00AF1BDF" w:rsidRDefault="00AF1BDF">
            <w:pPr>
              <w:spacing w:after="0"/>
              <w:ind w:left="135"/>
            </w:pPr>
          </w:p>
        </w:tc>
        <w:tc>
          <w:tcPr>
            <w:tcW w:w="1858" w:type="dxa"/>
            <w:tcMar>
              <w:top w:w="50" w:type="dxa"/>
              <w:left w:w="100" w:type="dxa"/>
            </w:tcMar>
            <w:vAlign w:val="center"/>
          </w:tcPr>
          <w:p w:rsidR="00AF1BDF" w:rsidRPr="001774AF" w:rsidRDefault="00C026CE">
            <w:pPr>
              <w:spacing w:after="0"/>
              <w:ind w:left="135"/>
              <w:rPr>
                <w:lang w:val="ru-RU"/>
              </w:rPr>
            </w:pPr>
            <w:r w:rsidRPr="001774AF">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1774AF">
                <w:rPr>
                  <w:rFonts w:ascii="Times New Roman" w:hAnsi="Times New Roman"/>
                  <w:color w:val="0000FF"/>
                  <w:u w:val="single"/>
                  <w:lang w:val="ru-RU"/>
                </w:rPr>
                <w:t>://</w:t>
              </w:r>
              <w:r>
                <w:rPr>
                  <w:rFonts w:ascii="Times New Roman" w:hAnsi="Times New Roman"/>
                  <w:color w:val="0000FF"/>
                  <w:u w:val="single"/>
                </w:rPr>
                <w:t>m</w:t>
              </w:r>
              <w:r w:rsidRPr="001774AF">
                <w:rPr>
                  <w:rFonts w:ascii="Times New Roman" w:hAnsi="Times New Roman"/>
                  <w:color w:val="0000FF"/>
                  <w:u w:val="single"/>
                  <w:lang w:val="ru-RU"/>
                </w:rPr>
                <w:t>.</w:t>
              </w:r>
              <w:r>
                <w:rPr>
                  <w:rFonts w:ascii="Times New Roman" w:hAnsi="Times New Roman"/>
                  <w:color w:val="0000FF"/>
                  <w:u w:val="single"/>
                </w:rPr>
                <w:t>edsoo</w:t>
              </w:r>
              <w:r w:rsidRPr="001774AF">
                <w:rPr>
                  <w:rFonts w:ascii="Times New Roman" w:hAnsi="Times New Roman"/>
                  <w:color w:val="0000FF"/>
                  <w:u w:val="single"/>
                  <w:lang w:val="ru-RU"/>
                </w:rPr>
                <w:t>.</w:t>
              </w:r>
              <w:r>
                <w:rPr>
                  <w:rFonts w:ascii="Times New Roman" w:hAnsi="Times New Roman"/>
                  <w:color w:val="0000FF"/>
                  <w:u w:val="single"/>
                </w:rPr>
                <w:t>ru</w:t>
              </w:r>
              <w:r w:rsidRPr="001774AF">
                <w:rPr>
                  <w:rFonts w:ascii="Times New Roman" w:hAnsi="Times New Roman"/>
                  <w:color w:val="0000FF"/>
                  <w:u w:val="single"/>
                  <w:lang w:val="ru-RU"/>
                </w:rPr>
                <w:t>/8</w:t>
              </w:r>
              <w:r>
                <w:rPr>
                  <w:rFonts w:ascii="Times New Roman" w:hAnsi="Times New Roman"/>
                  <w:color w:val="0000FF"/>
                  <w:u w:val="single"/>
                </w:rPr>
                <w:t>c</w:t>
              </w:r>
              <w:r w:rsidRPr="001774AF">
                <w:rPr>
                  <w:rFonts w:ascii="Times New Roman" w:hAnsi="Times New Roman"/>
                  <w:color w:val="0000FF"/>
                  <w:u w:val="single"/>
                  <w:lang w:val="ru-RU"/>
                </w:rPr>
                <w:t>639</w:t>
              </w:r>
              <w:r>
                <w:rPr>
                  <w:rFonts w:ascii="Times New Roman" w:hAnsi="Times New Roman"/>
                  <w:color w:val="0000FF"/>
                  <w:u w:val="single"/>
                </w:rPr>
                <w:t>c</w:t>
              </w:r>
              <w:r w:rsidRPr="001774AF">
                <w:rPr>
                  <w:rFonts w:ascii="Times New Roman" w:hAnsi="Times New Roman"/>
                  <w:color w:val="0000FF"/>
                  <w:u w:val="single"/>
                  <w:lang w:val="ru-RU"/>
                </w:rPr>
                <w:t>8</w:t>
              </w:r>
              <w:r>
                <w:rPr>
                  <w:rFonts w:ascii="Times New Roman" w:hAnsi="Times New Roman"/>
                  <w:color w:val="0000FF"/>
                  <w:u w:val="single"/>
                </w:rPr>
                <w:t>d</w:t>
              </w:r>
            </w:hyperlink>
          </w:p>
        </w:tc>
      </w:tr>
      <w:tr w:rsidR="00AF1BDF" w:rsidRPr="001774AF">
        <w:trPr>
          <w:trHeight w:val="144"/>
          <w:tblCellSpacing w:w="20" w:type="nil"/>
        </w:trPr>
        <w:tc>
          <w:tcPr>
            <w:tcW w:w="420" w:type="dxa"/>
            <w:tcMar>
              <w:top w:w="50" w:type="dxa"/>
              <w:left w:w="100" w:type="dxa"/>
            </w:tcMar>
            <w:vAlign w:val="center"/>
          </w:tcPr>
          <w:p w:rsidR="00AF1BDF" w:rsidRDefault="00C026CE">
            <w:pPr>
              <w:spacing w:after="0"/>
            </w:pPr>
            <w:r>
              <w:rPr>
                <w:rFonts w:ascii="Times New Roman" w:hAnsi="Times New Roman"/>
                <w:color w:val="000000"/>
                <w:sz w:val="24"/>
              </w:rPr>
              <w:t>21</w:t>
            </w:r>
          </w:p>
        </w:tc>
        <w:tc>
          <w:tcPr>
            <w:tcW w:w="3960" w:type="dxa"/>
            <w:tcMar>
              <w:top w:w="50" w:type="dxa"/>
              <w:left w:w="100" w:type="dxa"/>
            </w:tcMar>
            <w:vAlign w:val="center"/>
          </w:tcPr>
          <w:p w:rsidR="00AF1BDF" w:rsidRPr="001774AF" w:rsidRDefault="00C026CE">
            <w:pPr>
              <w:spacing w:after="0"/>
              <w:ind w:left="135"/>
              <w:rPr>
                <w:lang w:val="ru-RU"/>
              </w:rPr>
            </w:pPr>
            <w:r w:rsidRPr="001774AF">
              <w:rPr>
                <w:rFonts w:ascii="Times New Roman" w:hAnsi="Times New Roman"/>
                <w:color w:val="000000"/>
                <w:sz w:val="24"/>
                <w:lang w:val="ru-RU"/>
              </w:rPr>
              <w:t>Обобщение и по теме "Внешность и характеристика человека, литературного персонажа"</w:t>
            </w:r>
          </w:p>
        </w:tc>
        <w:tc>
          <w:tcPr>
            <w:tcW w:w="728" w:type="dxa"/>
            <w:tcMar>
              <w:top w:w="50" w:type="dxa"/>
              <w:left w:w="100" w:type="dxa"/>
            </w:tcMar>
            <w:vAlign w:val="center"/>
          </w:tcPr>
          <w:p w:rsidR="00AF1BDF" w:rsidRDefault="00C026CE">
            <w:pPr>
              <w:spacing w:after="0"/>
              <w:ind w:left="135"/>
              <w:jc w:val="center"/>
            </w:pPr>
            <w:r w:rsidRPr="001774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AF1BDF" w:rsidRDefault="00AF1BDF">
            <w:pPr>
              <w:spacing w:after="0"/>
              <w:ind w:left="135"/>
              <w:jc w:val="center"/>
            </w:pPr>
          </w:p>
        </w:tc>
        <w:tc>
          <w:tcPr>
            <w:tcW w:w="1517" w:type="dxa"/>
            <w:tcMar>
              <w:top w:w="50" w:type="dxa"/>
              <w:left w:w="100" w:type="dxa"/>
            </w:tcMar>
            <w:vAlign w:val="center"/>
          </w:tcPr>
          <w:p w:rsidR="00AF1BDF" w:rsidRDefault="00AF1BDF">
            <w:pPr>
              <w:spacing w:after="0"/>
              <w:ind w:left="135"/>
              <w:jc w:val="center"/>
            </w:pPr>
          </w:p>
        </w:tc>
        <w:tc>
          <w:tcPr>
            <w:tcW w:w="1060" w:type="dxa"/>
            <w:tcMar>
              <w:top w:w="50" w:type="dxa"/>
              <w:left w:w="100" w:type="dxa"/>
            </w:tcMar>
            <w:vAlign w:val="center"/>
          </w:tcPr>
          <w:p w:rsidR="00AF1BDF" w:rsidRDefault="00AF1BDF">
            <w:pPr>
              <w:spacing w:after="0"/>
              <w:ind w:left="135"/>
            </w:pPr>
          </w:p>
        </w:tc>
        <w:tc>
          <w:tcPr>
            <w:tcW w:w="1858" w:type="dxa"/>
            <w:tcMar>
              <w:top w:w="50" w:type="dxa"/>
              <w:left w:w="100" w:type="dxa"/>
            </w:tcMar>
            <w:vAlign w:val="center"/>
          </w:tcPr>
          <w:p w:rsidR="00AF1BDF" w:rsidRPr="001774AF" w:rsidRDefault="00C026CE">
            <w:pPr>
              <w:spacing w:after="0"/>
              <w:ind w:left="135"/>
              <w:rPr>
                <w:lang w:val="ru-RU"/>
              </w:rPr>
            </w:pPr>
            <w:r w:rsidRPr="001774AF">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1774AF">
                <w:rPr>
                  <w:rFonts w:ascii="Times New Roman" w:hAnsi="Times New Roman"/>
                  <w:color w:val="0000FF"/>
                  <w:u w:val="single"/>
                  <w:lang w:val="ru-RU"/>
                </w:rPr>
                <w:t>://</w:t>
              </w:r>
              <w:r>
                <w:rPr>
                  <w:rFonts w:ascii="Times New Roman" w:hAnsi="Times New Roman"/>
                  <w:color w:val="0000FF"/>
                  <w:u w:val="single"/>
                </w:rPr>
                <w:t>m</w:t>
              </w:r>
              <w:r w:rsidRPr="001774AF">
                <w:rPr>
                  <w:rFonts w:ascii="Times New Roman" w:hAnsi="Times New Roman"/>
                  <w:color w:val="0000FF"/>
                  <w:u w:val="single"/>
                  <w:lang w:val="ru-RU"/>
                </w:rPr>
                <w:t>.</w:t>
              </w:r>
              <w:r>
                <w:rPr>
                  <w:rFonts w:ascii="Times New Roman" w:hAnsi="Times New Roman"/>
                  <w:color w:val="0000FF"/>
                  <w:u w:val="single"/>
                </w:rPr>
                <w:t>edsoo</w:t>
              </w:r>
              <w:r w:rsidRPr="001774AF">
                <w:rPr>
                  <w:rFonts w:ascii="Times New Roman" w:hAnsi="Times New Roman"/>
                  <w:color w:val="0000FF"/>
                  <w:u w:val="single"/>
                  <w:lang w:val="ru-RU"/>
                </w:rPr>
                <w:t>.</w:t>
              </w:r>
              <w:r>
                <w:rPr>
                  <w:rFonts w:ascii="Times New Roman" w:hAnsi="Times New Roman"/>
                  <w:color w:val="0000FF"/>
                  <w:u w:val="single"/>
                </w:rPr>
                <w:t>ru</w:t>
              </w:r>
              <w:r w:rsidRPr="001774AF">
                <w:rPr>
                  <w:rFonts w:ascii="Times New Roman" w:hAnsi="Times New Roman"/>
                  <w:color w:val="0000FF"/>
                  <w:u w:val="single"/>
                  <w:lang w:val="ru-RU"/>
                </w:rPr>
                <w:t>/8</w:t>
              </w:r>
              <w:r>
                <w:rPr>
                  <w:rFonts w:ascii="Times New Roman" w:hAnsi="Times New Roman"/>
                  <w:color w:val="0000FF"/>
                  <w:u w:val="single"/>
                </w:rPr>
                <w:t>addc</w:t>
              </w:r>
              <w:r w:rsidRPr="001774AF">
                <w:rPr>
                  <w:rFonts w:ascii="Times New Roman" w:hAnsi="Times New Roman"/>
                  <w:color w:val="0000FF"/>
                  <w:u w:val="single"/>
                  <w:lang w:val="ru-RU"/>
                </w:rPr>
                <w:t>986</w:t>
              </w:r>
            </w:hyperlink>
          </w:p>
        </w:tc>
      </w:tr>
      <w:tr w:rsidR="00AF1BDF" w:rsidRPr="001774AF">
        <w:trPr>
          <w:trHeight w:val="144"/>
          <w:tblCellSpacing w:w="20" w:type="nil"/>
        </w:trPr>
        <w:tc>
          <w:tcPr>
            <w:tcW w:w="420" w:type="dxa"/>
            <w:tcMar>
              <w:top w:w="50" w:type="dxa"/>
              <w:left w:w="100" w:type="dxa"/>
            </w:tcMar>
            <w:vAlign w:val="center"/>
          </w:tcPr>
          <w:p w:rsidR="00AF1BDF" w:rsidRDefault="00C026CE">
            <w:pPr>
              <w:spacing w:after="0"/>
            </w:pPr>
            <w:r>
              <w:rPr>
                <w:rFonts w:ascii="Times New Roman" w:hAnsi="Times New Roman"/>
                <w:color w:val="000000"/>
                <w:sz w:val="24"/>
              </w:rPr>
              <w:t>22</w:t>
            </w:r>
          </w:p>
        </w:tc>
        <w:tc>
          <w:tcPr>
            <w:tcW w:w="3960" w:type="dxa"/>
            <w:tcMar>
              <w:top w:w="50" w:type="dxa"/>
              <w:left w:w="100" w:type="dxa"/>
            </w:tcMar>
            <w:vAlign w:val="center"/>
          </w:tcPr>
          <w:p w:rsidR="00AF1BDF" w:rsidRPr="001774AF" w:rsidRDefault="00C026CE">
            <w:pPr>
              <w:spacing w:after="0"/>
              <w:ind w:left="135"/>
              <w:rPr>
                <w:lang w:val="ru-RU"/>
              </w:rPr>
            </w:pPr>
            <w:r w:rsidRPr="001774AF">
              <w:rPr>
                <w:rFonts w:ascii="Times New Roman" w:hAnsi="Times New Roman"/>
                <w:color w:val="000000"/>
                <w:sz w:val="24"/>
                <w:lang w:val="ru-RU"/>
              </w:rPr>
              <w:t>Отказ от вредных привычек. Здоровый образ жизни</w:t>
            </w:r>
          </w:p>
        </w:tc>
        <w:tc>
          <w:tcPr>
            <w:tcW w:w="728" w:type="dxa"/>
            <w:tcMar>
              <w:top w:w="50" w:type="dxa"/>
              <w:left w:w="100" w:type="dxa"/>
            </w:tcMar>
            <w:vAlign w:val="center"/>
          </w:tcPr>
          <w:p w:rsidR="00AF1BDF" w:rsidRDefault="00C026CE">
            <w:pPr>
              <w:spacing w:after="0"/>
              <w:ind w:left="135"/>
              <w:jc w:val="center"/>
            </w:pPr>
            <w:r w:rsidRPr="001774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AF1BDF" w:rsidRDefault="00AF1BDF">
            <w:pPr>
              <w:spacing w:after="0"/>
              <w:ind w:left="135"/>
              <w:jc w:val="center"/>
            </w:pPr>
          </w:p>
        </w:tc>
        <w:tc>
          <w:tcPr>
            <w:tcW w:w="1517" w:type="dxa"/>
            <w:tcMar>
              <w:top w:w="50" w:type="dxa"/>
              <w:left w:w="100" w:type="dxa"/>
            </w:tcMar>
            <w:vAlign w:val="center"/>
          </w:tcPr>
          <w:p w:rsidR="00AF1BDF" w:rsidRDefault="00AF1BDF">
            <w:pPr>
              <w:spacing w:after="0"/>
              <w:ind w:left="135"/>
              <w:jc w:val="center"/>
            </w:pPr>
          </w:p>
        </w:tc>
        <w:tc>
          <w:tcPr>
            <w:tcW w:w="1060" w:type="dxa"/>
            <w:tcMar>
              <w:top w:w="50" w:type="dxa"/>
              <w:left w:w="100" w:type="dxa"/>
            </w:tcMar>
            <w:vAlign w:val="center"/>
          </w:tcPr>
          <w:p w:rsidR="00AF1BDF" w:rsidRDefault="00AF1BDF">
            <w:pPr>
              <w:spacing w:after="0"/>
              <w:ind w:left="135"/>
            </w:pPr>
          </w:p>
        </w:tc>
        <w:tc>
          <w:tcPr>
            <w:tcW w:w="1858" w:type="dxa"/>
            <w:tcMar>
              <w:top w:w="50" w:type="dxa"/>
              <w:left w:w="100" w:type="dxa"/>
            </w:tcMar>
            <w:vAlign w:val="center"/>
          </w:tcPr>
          <w:p w:rsidR="00AF1BDF" w:rsidRPr="001774AF" w:rsidRDefault="00C026CE">
            <w:pPr>
              <w:spacing w:after="0"/>
              <w:ind w:left="135"/>
              <w:rPr>
                <w:lang w:val="ru-RU"/>
              </w:rPr>
            </w:pPr>
            <w:r w:rsidRPr="001774AF">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1774AF">
                <w:rPr>
                  <w:rFonts w:ascii="Times New Roman" w:hAnsi="Times New Roman"/>
                  <w:color w:val="0000FF"/>
                  <w:u w:val="single"/>
                  <w:lang w:val="ru-RU"/>
                </w:rPr>
                <w:t>://</w:t>
              </w:r>
              <w:r>
                <w:rPr>
                  <w:rFonts w:ascii="Times New Roman" w:hAnsi="Times New Roman"/>
                  <w:color w:val="0000FF"/>
                  <w:u w:val="single"/>
                </w:rPr>
                <w:t>m</w:t>
              </w:r>
              <w:r w:rsidRPr="001774AF">
                <w:rPr>
                  <w:rFonts w:ascii="Times New Roman" w:hAnsi="Times New Roman"/>
                  <w:color w:val="0000FF"/>
                  <w:u w:val="single"/>
                  <w:lang w:val="ru-RU"/>
                </w:rPr>
                <w:t>.</w:t>
              </w:r>
              <w:r>
                <w:rPr>
                  <w:rFonts w:ascii="Times New Roman" w:hAnsi="Times New Roman"/>
                  <w:color w:val="0000FF"/>
                  <w:u w:val="single"/>
                </w:rPr>
                <w:t>edsoo</w:t>
              </w:r>
              <w:r w:rsidRPr="001774AF">
                <w:rPr>
                  <w:rFonts w:ascii="Times New Roman" w:hAnsi="Times New Roman"/>
                  <w:color w:val="0000FF"/>
                  <w:u w:val="single"/>
                  <w:lang w:val="ru-RU"/>
                </w:rPr>
                <w:t>.</w:t>
              </w:r>
              <w:r>
                <w:rPr>
                  <w:rFonts w:ascii="Times New Roman" w:hAnsi="Times New Roman"/>
                  <w:color w:val="0000FF"/>
                  <w:u w:val="single"/>
                </w:rPr>
                <w:t>ru</w:t>
              </w:r>
              <w:r w:rsidRPr="001774AF">
                <w:rPr>
                  <w:rFonts w:ascii="Times New Roman" w:hAnsi="Times New Roman"/>
                  <w:color w:val="0000FF"/>
                  <w:u w:val="single"/>
                  <w:lang w:val="ru-RU"/>
                </w:rPr>
                <w:t>/6</w:t>
              </w:r>
              <w:r>
                <w:rPr>
                  <w:rFonts w:ascii="Times New Roman" w:hAnsi="Times New Roman"/>
                  <w:color w:val="0000FF"/>
                  <w:u w:val="single"/>
                </w:rPr>
                <w:t>c</w:t>
              </w:r>
              <w:r w:rsidRPr="001774AF">
                <w:rPr>
                  <w:rFonts w:ascii="Times New Roman" w:hAnsi="Times New Roman"/>
                  <w:color w:val="0000FF"/>
                  <w:u w:val="single"/>
                  <w:lang w:val="ru-RU"/>
                </w:rPr>
                <w:t>26</w:t>
              </w:r>
              <w:r>
                <w:rPr>
                  <w:rFonts w:ascii="Times New Roman" w:hAnsi="Times New Roman"/>
                  <w:color w:val="0000FF"/>
                  <w:u w:val="single"/>
                </w:rPr>
                <w:t>e</w:t>
              </w:r>
              <w:r w:rsidRPr="001774AF">
                <w:rPr>
                  <w:rFonts w:ascii="Times New Roman" w:hAnsi="Times New Roman"/>
                  <w:color w:val="0000FF"/>
                  <w:u w:val="single"/>
                  <w:lang w:val="ru-RU"/>
                </w:rPr>
                <w:t>96</w:t>
              </w:r>
              <w:r>
                <w:rPr>
                  <w:rFonts w:ascii="Times New Roman" w:hAnsi="Times New Roman"/>
                  <w:color w:val="0000FF"/>
                  <w:u w:val="single"/>
                </w:rPr>
                <w:t>b</w:t>
              </w:r>
            </w:hyperlink>
          </w:p>
        </w:tc>
      </w:tr>
      <w:tr w:rsidR="00AF1BDF" w:rsidRPr="001774AF">
        <w:trPr>
          <w:trHeight w:val="144"/>
          <w:tblCellSpacing w:w="20" w:type="nil"/>
        </w:trPr>
        <w:tc>
          <w:tcPr>
            <w:tcW w:w="420" w:type="dxa"/>
            <w:tcMar>
              <w:top w:w="50" w:type="dxa"/>
              <w:left w:w="100" w:type="dxa"/>
            </w:tcMar>
            <w:vAlign w:val="center"/>
          </w:tcPr>
          <w:p w:rsidR="00AF1BDF" w:rsidRDefault="00C026CE">
            <w:pPr>
              <w:spacing w:after="0"/>
            </w:pPr>
            <w:r>
              <w:rPr>
                <w:rFonts w:ascii="Times New Roman" w:hAnsi="Times New Roman"/>
                <w:color w:val="000000"/>
                <w:sz w:val="24"/>
              </w:rPr>
              <w:t>23</w:t>
            </w:r>
          </w:p>
        </w:tc>
        <w:tc>
          <w:tcPr>
            <w:tcW w:w="3960" w:type="dxa"/>
            <w:tcMar>
              <w:top w:w="50" w:type="dxa"/>
              <w:left w:w="100" w:type="dxa"/>
            </w:tcMar>
            <w:vAlign w:val="center"/>
          </w:tcPr>
          <w:p w:rsidR="00AF1BDF" w:rsidRPr="001774AF" w:rsidRDefault="00C026CE">
            <w:pPr>
              <w:spacing w:after="0"/>
              <w:ind w:left="135"/>
              <w:rPr>
                <w:lang w:val="ru-RU"/>
              </w:rPr>
            </w:pPr>
            <w:r w:rsidRPr="001774AF">
              <w:rPr>
                <w:rFonts w:ascii="Times New Roman" w:hAnsi="Times New Roman"/>
                <w:color w:val="000000"/>
                <w:sz w:val="24"/>
                <w:lang w:val="ru-RU"/>
              </w:rPr>
              <w:t>Забота о здоровье. Борьба со стрессом</w:t>
            </w:r>
          </w:p>
        </w:tc>
        <w:tc>
          <w:tcPr>
            <w:tcW w:w="728" w:type="dxa"/>
            <w:tcMar>
              <w:top w:w="50" w:type="dxa"/>
              <w:left w:w="100" w:type="dxa"/>
            </w:tcMar>
            <w:vAlign w:val="center"/>
          </w:tcPr>
          <w:p w:rsidR="00AF1BDF" w:rsidRDefault="00C026CE">
            <w:pPr>
              <w:spacing w:after="0"/>
              <w:ind w:left="135"/>
              <w:jc w:val="center"/>
            </w:pPr>
            <w:r w:rsidRPr="001774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AF1BDF" w:rsidRDefault="00AF1BDF">
            <w:pPr>
              <w:spacing w:after="0"/>
              <w:ind w:left="135"/>
              <w:jc w:val="center"/>
            </w:pPr>
          </w:p>
        </w:tc>
        <w:tc>
          <w:tcPr>
            <w:tcW w:w="1517" w:type="dxa"/>
            <w:tcMar>
              <w:top w:w="50" w:type="dxa"/>
              <w:left w:w="100" w:type="dxa"/>
            </w:tcMar>
            <w:vAlign w:val="center"/>
          </w:tcPr>
          <w:p w:rsidR="00AF1BDF" w:rsidRDefault="00AF1BDF">
            <w:pPr>
              <w:spacing w:after="0"/>
              <w:ind w:left="135"/>
              <w:jc w:val="center"/>
            </w:pPr>
          </w:p>
        </w:tc>
        <w:tc>
          <w:tcPr>
            <w:tcW w:w="1060" w:type="dxa"/>
            <w:tcMar>
              <w:top w:w="50" w:type="dxa"/>
              <w:left w:w="100" w:type="dxa"/>
            </w:tcMar>
            <w:vAlign w:val="center"/>
          </w:tcPr>
          <w:p w:rsidR="00AF1BDF" w:rsidRDefault="00AF1BDF">
            <w:pPr>
              <w:spacing w:after="0"/>
              <w:ind w:left="135"/>
            </w:pPr>
          </w:p>
        </w:tc>
        <w:tc>
          <w:tcPr>
            <w:tcW w:w="1858" w:type="dxa"/>
            <w:tcMar>
              <w:top w:w="50" w:type="dxa"/>
              <w:left w:w="100" w:type="dxa"/>
            </w:tcMar>
            <w:vAlign w:val="center"/>
          </w:tcPr>
          <w:p w:rsidR="00AF1BDF" w:rsidRPr="001774AF" w:rsidRDefault="00C026CE">
            <w:pPr>
              <w:spacing w:after="0"/>
              <w:ind w:left="135"/>
              <w:rPr>
                <w:lang w:val="ru-RU"/>
              </w:rPr>
            </w:pPr>
            <w:r w:rsidRPr="001774AF">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1774AF">
                <w:rPr>
                  <w:rFonts w:ascii="Times New Roman" w:hAnsi="Times New Roman"/>
                  <w:color w:val="0000FF"/>
                  <w:u w:val="single"/>
                  <w:lang w:val="ru-RU"/>
                </w:rPr>
                <w:t>://</w:t>
              </w:r>
              <w:r>
                <w:rPr>
                  <w:rFonts w:ascii="Times New Roman" w:hAnsi="Times New Roman"/>
                  <w:color w:val="0000FF"/>
                  <w:u w:val="single"/>
                </w:rPr>
                <w:t>m</w:t>
              </w:r>
              <w:r w:rsidRPr="001774AF">
                <w:rPr>
                  <w:rFonts w:ascii="Times New Roman" w:hAnsi="Times New Roman"/>
                  <w:color w:val="0000FF"/>
                  <w:u w:val="single"/>
                  <w:lang w:val="ru-RU"/>
                </w:rPr>
                <w:t>.</w:t>
              </w:r>
              <w:r>
                <w:rPr>
                  <w:rFonts w:ascii="Times New Roman" w:hAnsi="Times New Roman"/>
                  <w:color w:val="0000FF"/>
                  <w:u w:val="single"/>
                </w:rPr>
                <w:t>edsoo</w:t>
              </w:r>
              <w:r w:rsidRPr="001774AF">
                <w:rPr>
                  <w:rFonts w:ascii="Times New Roman" w:hAnsi="Times New Roman"/>
                  <w:color w:val="0000FF"/>
                  <w:u w:val="single"/>
                  <w:lang w:val="ru-RU"/>
                </w:rPr>
                <w:t>.</w:t>
              </w:r>
              <w:r>
                <w:rPr>
                  <w:rFonts w:ascii="Times New Roman" w:hAnsi="Times New Roman"/>
                  <w:color w:val="0000FF"/>
                  <w:u w:val="single"/>
                </w:rPr>
                <w:t>ru</w:t>
              </w:r>
              <w:r w:rsidRPr="001774AF">
                <w:rPr>
                  <w:rFonts w:ascii="Times New Roman" w:hAnsi="Times New Roman"/>
                  <w:color w:val="0000FF"/>
                  <w:u w:val="single"/>
                  <w:lang w:val="ru-RU"/>
                </w:rPr>
                <w:t>/</w:t>
              </w:r>
              <w:r>
                <w:rPr>
                  <w:rFonts w:ascii="Times New Roman" w:hAnsi="Times New Roman"/>
                  <w:color w:val="0000FF"/>
                  <w:u w:val="single"/>
                </w:rPr>
                <w:t>d</w:t>
              </w:r>
              <w:r w:rsidRPr="001774AF">
                <w:rPr>
                  <w:rFonts w:ascii="Times New Roman" w:hAnsi="Times New Roman"/>
                  <w:color w:val="0000FF"/>
                  <w:u w:val="single"/>
                  <w:lang w:val="ru-RU"/>
                </w:rPr>
                <w:t>3</w:t>
              </w:r>
              <w:r>
                <w:rPr>
                  <w:rFonts w:ascii="Times New Roman" w:hAnsi="Times New Roman"/>
                  <w:color w:val="0000FF"/>
                  <w:u w:val="single"/>
                </w:rPr>
                <w:t>f</w:t>
              </w:r>
              <w:r w:rsidRPr="001774AF">
                <w:rPr>
                  <w:rFonts w:ascii="Times New Roman" w:hAnsi="Times New Roman"/>
                  <w:color w:val="0000FF"/>
                  <w:u w:val="single"/>
                  <w:lang w:val="ru-RU"/>
                </w:rPr>
                <w:t>4</w:t>
              </w:r>
              <w:r>
                <w:rPr>
                  <w:rFonts w:ascii="Times New Roman" w:hAnsi="Times New Roman"/>
                  <w:color w:val="0000FF"/>
                  <w:u w:val="single"/>
                </w:rPr>
                <w:t>c</w:t>
              </w:r>
              <w:r w:rsidRPr="001774AF">
                <w:rPr>
                  <w:rFonts w:ascii="Times New Roman" w:hAnsi="Times New Roman"/>
                  <w:color w:val="0000FF"/>
                  <w:u w:val="single"/>
                  <w:lang w:val="ru-RU"/>
                </w:rPr>
                <w:t>005</w:t>
              </w:r>
            </w:hyperlink>
          </w:p>
        </w:tc>
      </w:tr>
      <w:tr w:rsidR="00AF1BDF" w:rsidRPr="001774AF">
        <w:trPr>
          <w:trHeight w:val="144"/>
          <w:tblCellSpacing w:w="20" w:type="nil"/>
        </w:trPr>
        <w:tc>
          <w:tcPr>
            <w:tcW w:w="420" w:type="dxa"/>
            <w:tcMar>
              <w:top w:w="50" w:type="dxa"/>
              <w:left w:w="100" w:type="dxa"/>
            </w:tcMar>
            <w:vAlign w:val="center"/>
          </w:tcPr>
          <w:p w:rsidR="00AF1BDF" w:rsidRDefault="00C026CE">
            <w:pPr>
              <w:spacing w:after="0"/>
            </w:pPr>
            <w:r>
              <w:rPr>
                <w:rFonts w:ascii="Times New Roman" w:hAnsi="Times New Roman"/>
                <w:color w:val="000000"/>
                <w:sz w:val="24"/>
              </w:rPr>
              <w:t>24</w:t>
            </w:r>
          </w:p>
        </w:tc>
        <w:tc>
          <w:tcPr>
            <w:tcW w:w="3960" w:type="dxa"/>
            <w:tcMar>
              <w:top w:w="50" w:type="dxa"/>
              <w:left w:w="100" w:type="dxa"/>
            </w:tcMar>
            <w:vAlign w:val="center"/>
          </w:tcPr>
          <w:p w:rsidR="00AF1BDF" w:rsidRPr="001774AF" w:rsidRDefault="00C026CE">
            <w:pPr>
              <w:spacing w:after="0"/>
              <w:ind w:left="135"/>
              <w:rPr>
                <w:lang w:val="ru-RU"/>
              </w:rPr>
            </w:pPr>
            <w:r w:rsidRPr="001774AF">
              <w:rPr>
                <w:rFonts w:ascii="Times New Roman" w:hAnsi="Times New Roman"/>
                <w:color w:val="000000"/>
                <w:sz w:val="24"/>
                <w:lang w:val="ru-RU"/>
              </w:rPr>
              <w:t>Забота о здоровье. Полезные привычки</w:t>
            </w:r>
          </w:p>
        </w:tc>
        <w:tc>
          <w:tcPr>
            <w:tcW w:w="728" w:type="dxa"/>
            <w:tcMar>
              <w:top w:w="50" w:type="dxa"/>
              <w:left w:w="100" w:type="dxa"/>
            </w:tcMar>
            <w:vAlign w:val="center"/>
          </w:tcPr>
          <w:p w:rsidR="00AF1BDF" w:rsidRDefault="00C026CE">
            <w:pPr>
              <w:spacing w:after="0"/>
              <w:ind w:left="135"/>
              <w:jc w:val="center"/>
            </w:pPr>
            <w:r w:rsidRPr="001774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AF1BDF" w:rsidRDefault="00AF1BDF">
            <w:pPr>
              <w:spacing w:after="0"/>
              <w:ind w:left="135"/>
              <w:jc w:val="center"/>
            </w:pPr>
          </w:p>
        </w:tc>
        <w:tc>
          <w:tcPr>
            <w:tcW w:w="1517" w:type="dxa"/>
            <w:tcMar>
              <w:top w:w="50" w:type="dxa"/>
              <w:left w:w="100" w:type="dxa"/>
            </w:tcMar>
            <w:vAlign w:val="center"/>
          </w:tcPr>
          <w:p w:rsidR="00AF1BDF" w:rsidRDefault="00AF1BDF">
            <w:pPr>
              <w:spacing w:after="0"/>
              <w:ind w:left="135"/>
              <w:jc w:val="center"/>
            </w:pPr>
          </w:p>
        </w:tc>
        <w:tc>
          <w:tcPr>
            <w:tcW w:w="1060" w:type="dxa"/>
            <w:tcMar>
              <w:top w:w="50" w:type="dxa"/>
              <w:left w:w="100" w:type="dxa"/>
            </w:tcMar>
            <w:vAlign w:val="center"/>
          </w:tcPr>
          <w:p w:rsidR="00AF1BDF" w:rsidRDefault="00AF1BDF">
            <w:pPr>
              <w:spacing w:after="0"/>
              <w:ind w:left="135"/>
            </w:pPr>
          </w:p>
        </w:tc>
        <w:tc>
          <w:tcPr>
            <w:tcW w:w="1858" w:type="dxa"/>
            <w:tcMar>
              <w:top w:w="50" w:type="dxa"/>
              <w:left w:w="100" w:type="dxa"/>
            </w:tcMar>
            <w:vAlign w:val="center"/>
          </w:tcPr>
          <w:p w:rsidR="00AF1BDF" w:rsidRPr="001774AF" w:rsidRDefault="00C026CE">
            <w:pPr>
              <w:spacing w:after="0"/>
              <w:ind w:left="135"/>
              <w:rPr>
                <w:lang w:val="ru-RU"/>
              </w:rPr>
            </w:pPr>
            <w:r w:rsidRPr="001774AF">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1774AF">
                <w:rPr>
                  <w:rFonts w:ascii="Times New Roman" w:hAnsi="Times New Roman"/>
                  <w:color w:val="0000FF"/>
                  <w:u w:val="single"/>
                  <w:lang w:val="ru-RU"/>
                </w:rPr>
                <w:t>://</w:t>
              </w:r>
              <w:r>
                <w:rPr>
                  <w:rFonts w:ascii="Times New Roman" w:hAnsi="Times New Roman"/>
                  <w:color w:val="0000FF"/>
                  <w:u w:val="single"/>
                </w:rPr>
                <w:t>m</w:t>
              </w:r>
              <w:r w:rsidRPr="001774AF">
                <w:rPr>
                  <w:rFonts w:ascii="Times New Roman" w:hAnsi="Times New Roman"/>
                  <w:color w:val="0000FF"/>
                  <w:u w:val="single"/>
                  <w:lang w:val="ru-RU"/>
                </w:rPr>
                <w:t>.</w:t>
              </w:r>
              <w:r>
                <w:rPr>
                  <w:rFonts w:ascii="Times New Roman" w:hAnsi="Times New Roman"/>
                  <w:color w:val="0000FF"/>
                  <w:u w:val="single"/>
                </w:rPr>
                <w:t>edsoo</w:t>
              </w:r>
              <w:r w:rsidRPr="001774AF">
                <w:rPr>
                  <w:rFonts w:ascii="Times New Roman" w:hAnsi="Times New Roman"/>
                  <w:color w:val="0000FF"/>
                  <w:u w:val="single"/>
                  <w:lang w:val="ru-RU"/>
                </w:rPr>
                <w:t>.</w:t>
              </w:r>
              <w:r>
                <w:rPr>
                  <w:rFonts w:ascii="Times New Roman" w:hAnsi="Times New Roman"/>
                  <w:color w:val="0000FF"/>
                  <w:u w:val="single"/>
                </w:rPr>
                <w:t>ru</w:t>
              </w:r>
              <w:r w:rsidRPr="001774AF">
                <w:rPr>
                  <w:rFonts w:ascii="Times New Roman" w:hAnsi="Times New Roman"/>
                  <w:color w:val="0000FF"/>
                  <w:u w:val="single"/>
                  <w:lang w:val="ru-RU"/>
                </w:rPr>
                <w:t>/</w:t>
              </w:r>
              <w:r>
                <w:rPr>
                  <w:rFonts w:ascii="Times New Roman" w:hAnsi="Times New Roman"/>
                  <w:color w:val="0000FF"/>
                  <w:u w:val="single"/>
                </w:rPr>
                <w:t>c</w:t>
              </w:r>
              <w:r w:rsidRPr="001774AF">
                <w:rPr>
                  <w:rFonts w:ascii="Times New Roman" w:hAnsi="Times New Roman"/>
                  <w:color w:val="0000FF"/>
                  <w:u w:val="single"/>
                  <w:lang w:val="ru-RU"/>
                </w:rPr>
                <w:t>7</w:t>
              </w:r>
              <w:r>
                <w:rPr>
                  <w:rFonts w:ascii="Times New Roman" w:hAnsi="Times New Roman"/>
                  <w:color w:val="0000FF"/>
                  <w:u w:val="single"/>
                </w:rPr>
                <w:t>b</w:t>
              </w:r>
              <w:r w:rsidRPr="001774AF">
                <w:rPr>
                  <w:rFonts w:ascii="Times New Roman" w:hAnsi="Times New Roman"/>
                  <w:color w:val="0000FF"/>
                  <w:u w:val="single"/>
                  <w:lang w:val="ru-RU"/>
                </w:rPr>
                <w:t>43830</w:t>
              </w:r>
            </w:hyperlink>
          </w:p>
        </w:tc>
      </w:tr>
      <w:tr w:rsidR="00AF1BDF">
        <w:trPr>
          <w:trHeight w:val="144"/>
          <w:tblCellSpacing w:w="20" w:type="nil"/>
        </w:trPr>
        <w:tc>
          <w:tcPr>
            <w:tcW w:w="420" w:type="dxa"/>
            <w:tcMar>
              <w:top w:w="50" w:type="dxa"/>
              <w:left w:w="100" w:type="dxa"/>
            </w:tcMar>
            <w:vAlign w:val="center"/>
          </w:tcPr>
          <w:p w:rsidR="00AF1BDF" w:rsidRDefault="00C026CE">
            <w:pPr>
              <w:spacing w:after="0"/>
            </w:pPr>
            <w:r>
              <w:rPr>
                <w:rFonts w:ascii="Times New Roman" w:hAnsi="Times New Roman"/>
                <w:color w:val="000000"/>
                <w:sz w:val="24"/>
              </w:rPr>
              <w:t>25</w:t>
            </w:r>
          </w:p>
        </w:tc>
        <w:tc>
          <w:tcPr>
            <w:tcW w:w="3960" w:type="dxa"/>
            <w:tcMar>
              <w:top w:w="50" w:type="dxa"/>
              <w:left w:w="100" w:type="dxa"/>
            </w:tcMar>
            <w:vAlign w:val="center"/>
          </w:tcPr>
          <w:p w:rsidR="00AF1BDF" w:rsidRDefault="00C026CE">
            <w:pPr>
              <w:spacing w:after="0"/>
              <w:ind w:left="135"/>
            </w:pPr>
            <w:r>
              <w:rPr>
                <w:rFonts w:ascii="Times New Roman" w:hAnsi="Times New Roman"/>
                <w:color w:val="000000"/>
                <w:sz w:val="24"/>
              </w:rPr>
              <w:t>Забота о здоровье. Самочувствие</w:t>
            </w:r>
          </w:p>
        </w:tc>
        <w:tc>
          <w:tcPr>
            <w:tcW w:w="728" w:type="dxa"/>
            <w:tcMar>
              <w:top w:w="50" w:type="dxa"/>
              <w:left w:w="100" w:type="dxa"/>
            </w:tcMar>
            <w:vAlign w:val="center"/>
          </w:tcPr>
          <w:p w:rsidR="00AF1BDF" w:rsidRDefault="00C026CE">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AF1BDF" w:rsidRDefault="00AF1BDF">
            <w:pPr>
              <w:spacing w:after="0"/>
              <w:ind w:left="135"/>
              <w:jc w:val="center"/>
            </w:pPr>
          </w:p>
        </w:tc>
        <w:tc>
          <w:tcPr>
            <w:tcW w:w="1517" w:type="dxa"/>
            <w:tcMar>
              <w:top w:w="50" w:type="dxa"/>
              <w:left w:w="100" w:type="dxa"/>
            </w:tcMar>
            <w:vAlign w:val="center"/>
          </w:tcPr>
          <w:p w:rsidR="00AF1BDF" w:rsidRDefault="00AF1BDF">
            <w:pPr>
              <w:spacing w:after="0"/>
              <w:ind w:left="135"/>
              <w:jc w:val="center"/>
            </w:pPr>
          </w:p>
        </w:tc>
        <w:tc>
          <w:tcPr>
            <w:tcW w:w="1060" w:type="dxa"/>
            <w:tcMar>
              <w:top w:w="50" w:type="dxa"/>
              <w:left w:w="100" w:type="dxa"/>
            </w:tcMar>
            <w:vAlign w:val="center"/>
          </w:tcPr>
          <w:p w:rsidR="00AF1BDF" w:rsidRDefault="00AF1BDF">
            <w:pPr>
              <w:spacing w:after="0"/>
              <w:ind w:left="135"/>
            </w:pPr>
          </w:p>
        </w:tc>
        <w:tc>
          <w:tcPr>
            <w:tcW w:w="1858" w:type="dxa"/>
            <w:tcMar>
              <w:top w:w="50" w:type="dxa"/>
              <w:left w:w="100" w:type="dxa"/>
            </w:tcMar>
            <w:vAlign w:val="center"/>
          </w:tcPr>
          <w:p w:rsidR="00AF1BDF" w:rsidRDefault="00AF1BDF">
            <w:pPr>
              <w:spacing w:after="0"/>
              <w:ind w:left="135"/>
            </w:pPr>
          </w:p>
        </w:tc>
      </w:tr>
      <w:tr w:rsidR="00AF1BDF" w:rsidRPr="001774AF">
        <w:trPr>
          <w:trHeight w:val="144"/>
          <w:tblCellSpacing w:w="20" w:type="nil"/>
        </w:trPr>
        <w:tc>
          <w:tcPr>
            <w:tcW w:w="420" w:type="dxa"/>
            <w:tcMar>
              <w:top w:w="50" w:type="dxa"/>
              <w:left w:w="100" w:type="dxa"/>
            </w:tcMar>
            <w:vAlign w:val="center"/>
          </w:tcPr>
          <w:p w:rsidR="00AF1BDF" w:rsidRDefault="00C026CE">
            <w:pPr>
              <w:spacing w:after="0"/>
            </w:pPr>
            <w:r>
              <w:rPr>
                <w:rFonts w:ascii="Times New Roman" w:hAnsi="Times New Roman"/>
                <w:color w:val="000000"/>
                <w:sz w:val="24"/>
              </w:rPr>
              <w:t>26</w:t>
            </w:r>
          </w:p>
        </w:tc>
        <w:tc>
          <w:tcPr>
            <w:tcW w:w="3960" w:type="dxa"/>
            <w:tcMar>
              <w:top w:w="50" w:type="dxa"/>
              <w:left w:w="100" w:type="dxa"/>
            </w:tcMar>
            <w:vAlign w:val="center"/>
          </w:tcPr>
          <w:p w:rsidR="00AF1BDF" w:rsidRPr="001774AF" w:rsidRDefault="00C026CE">
            <w:pPr>
              <w:spacing w:after="0"/>
              <w:ind w:left="135"/>
              <w:rPr>
                <w:lang w:val="ru-RU"/>
              </w:rPr>
            </w:pPr>
            <w:r w:rsidRPr="001774AF">
              <w:rPr>
                <w:rFonts w:ascii="Times New Roman" w:hAnsi="Times New Roman"/>
                <w:color w:val="000000"/>
                <w:sz w:val="24"/>
                <w:lang w:val="ru-RU"/>
              </w:rPr>
              <w:t>Забота о здоровье. Посещение врача</w:t>
            </w:r>
          </w:p>
        </w:tc>
        <w:tc>
          <w:tcPr>
            <w:tcW w:w="728" w:type="dxa"/>
            <w:tcMar>
              <w:top w:w="50" w:type="dxa"/>
              <w:left w:w="100" w:type="dxa"/>
            </w:tcMar>
            <w:vAlign w:val="center"/>
          </w:tcPr>
          <w:p w:rsidR="00AF1BDF" w:rsidRDefault="00C026CE">
            <w:pPr>
              <w:spacing w:after="0"/>
              <w:ind w:left="135"/>
              <w:jc w:val="center"/>
            </w:pPr>
            <w:r w:rsidRPr="001774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AF1BDF" w:rsidRDefault="00AF1BDF">
            <w:pPr>
              <w:spacing w:after="0"/>
              <w:ind w:left="135"/>
              <w:jc w:val="center"/>
            </w:pPr>
          </w:p>
        </w:tc>
        <w:tc>
          <w:tcPr>
            <w:tcW w:w="1517" w:type="dxa"/>
            <w:tcMar>
              <w:top w:w="50" w:type="dxa"/>
              <w:left w:w="100" w:type="dxa"/>
            </w:tcMar>
            <w:vAlign w:val="center"/>
          </w:tcPr>
          <w:p w:rsidR="00AF1BDF" w:rsidRDefault="00AF1BDF">
            <w:pPr>
              <w:spacing w:after="0"/>
              <w:ind w:left="135"/>
              <w:jc w:val="center"/>
            </w:pPr>
          </w:p>
        </w:tc>
        <w:tc>
          <w:tcPr>
            <w:tcW w:w="1060" w:type="dxa"/>
            <w:tcMar>
              <w:top w:w="50" w:type="dxa"/>
              <w:left w:w="100" w:type="dxa"/>
            </w:tcMar>
            <w:vAlign w:val="center"/>
          </w:tcPr>
          <w:p w:rsidR="00AF1BDF" w:rsidRDefault="00AF1BDF">
            <w:pPr>
              <w:spacing w:after="0"/>
              <w:ind w:left="135"/>
            </w:pPr>
          </w:p>
        </w:tc>
        <w:tc>
          <w:tcPr>
            <w:tcW w:w="1858" w:type="dxa"/>
            <w:tcMar>
              <w:top w:w="50" w:type="dxa"/>
              <w:left w:w="100" w:type="dxa"/>
            </w:tcMar>
            <w:vAlign w:val="center"/>
          </w:tcPr>
          <w:p w:rsidR="00AF1BDF" w:rsidRPr="001774AF" w:rsidRDefault="00C026CE">
            <w:pPr>
              <w:spacing w:after="0"/>
              <w:ind w:left="135"/>
              <w:rPr>
                <w:lang w:val="ru-RU"/>
              </w:rPr>
            </w:pPr>
            <w:r w:rsidRPr="001774AF">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1774AF">
                <w:rPr>
                  <w:rFonts w:ascii="Times New Roman" w:hAnsi="Times New Roman"/>
                  <w:color w:val="0000FF"/>
                  <w:u w:val="single"/>
                  <w:lang w:val="ru-RU"/>
                </w:rPr>
                <w:t>://</w:t>
              </w:r>
              <w:r>
                <w:rPr>
                  <w:rFonts w:ascii="Times New Roman" w:hAnsi="Times New Roman"/>
                  <w:color w:val="0000FF"/>
                  <w:u w:val="single"/>
                </w:rPr>
                <w:t>m</w:t>
              </w:r>
              <w:r w:rsidRPr="001774AF">
                <w:rPr>
                  <w:rFonts w:ascii="Times New Roman" w:hAnsi="Times New Roman"/>
                  <w:color w:val="0000FF"/>
                  <w:u w:val="single"/>
                  <w:lang w:val="ru-RU"/>
                </w:rPr>
                <w:t>.</w:t>
              </w:r>
              <w:r>
                <w:rPr>
                  <w:rFonts w:ascii="Times New Roman" w:hAnsi="Times New Roman"/>
                  <w:color w:val="0000FF"/>
                  <w:u w:val="single"/>
                </w:rPr>
                <w:t>edsoo</w:t>
              </w:r>
              <w:r w:rsidRPr="001774AF">
                <w:rPr>
                  <w:rFonts w:ascii="Times New Roman" w:hAnsi="Times New Roman"/>
                  <w:color w:val="0000FF"/>
                  <w:u w:val="single"/>
                  <w:lang w:val="ru-RU"/>
                </w:rPr>
                <w:t>.</w:t>
              </w:r>
              <w:r>
                <w:rPr>
                  <w:rFonts w:ascii="Times New Roman" w:hAnsi="Times New Roman"/>
                  <w:color w:val="0000FF"/>
                  <w:u w:val="single"/>
                </w:rPr>
                <w:t>ru</w:t>
              </w:r>
              <w:r w:rsidRPr="001774AF">
                <w:rPr>
                  <w:rFonts w:ascii="Times New Roman" w:hAnsi="Times New Roman"/>
                  <w:color w:val="0000FF"/>
                  <w:u w:val="single"/>
                  <w:lang w:val="ru-RU"/>
                </w:rPr>
                <w:t>/</w:t>
              </w:r>
              <w:r>
                <w:rPr>
                  <w:rFonts w:ascii="Times New Roman" w:hAnsi="Times New Roman"/>
                  <w:color w:val="0000FF"/>
                  <w:u w:val="single"/>
                </w:rPr>
                <w:t>e</w:t>
              </w:r>
              <w:r w:rsidRPr="001774AF">
                <w:rPr>
                  <w:rFonts w:ascii="Times New Roman" w:hAnsi="Times New Roman"/>
                  <w:color w:val="0000FF"/>
                  <w:u w:val="single"/>
                  <w:lang w:val="ru-RU"/>
                </w:rPr>
                <w:t>2</w:t>
              </w:r>
              <w:r>
                <w:rPr>
                  <w:rFonts w:ascii="Times New Roman" w:hAnsi="Times New Roman"/>
                  <w:color w:val="0000FF"/>
                  <w:u w:val="single"/>
                </w:rPr>
                <w:t>e</w:t>
              </w:r>
              <w:r w:rsidRPr="001774AF">
                <w:rPr>
                  <w:rFonts w:ascii="Times New Roman" w:hAnsi="Times New Roman"/>
                  <w:color w:val="0000FF"/>
                  <w:u w:val="single"/>
                  <w:lang w:val="ru-RU"/>
                </w:rPr>
                <w:t>13771</w:t>
              </w:r>
            </w:hyperlink>
          </w:p>
        </w:tc>
      </w:tr>
      <w:tr w:rsidR="00AF1BDF">
        <w:trPr>
          <w:trHeight w:val="144"/>
          <w:tblCellSpacing w:w="20" w:type="nil"/>
        </w:trPr>
        <w:tc>
          <w:tcPr>
            <w:tcW w:w="420" w:type="dxa"/>
            <w:tcMar>
              <w:top w:w="50" w:type="dxa"/>
              <w:left w:w="100" w:type="dxa"/>
            </w:tcMar>
            <w:vAlign w:val="center"/>
          </w:tcPr>
          <w:p w:rsidR="00AF1BDF" w:rsidRDefault="00C026CE">
            <w:pPr>
              <w:spacing w:after="0"/>
            </w:pPr>
            <w:r>
              <w:rPr>
                <w:rFonts w:ascii="Times New Roman" w:hAnsi="Times New Roman"/>
                <w:color w:val="000000"/>
                <w:sz w:val="24"/>
              </w:rPr>
              <w:t>27</w:t>
            </w:r>
          </w:p>
        </w:tc>
        <w:tc>
          <w:tcPr>
            <w:tcW w:w="3960" w:type="dxa"/>
            <w:tcMar>
              <w:top w:w="50" w:type="dxa"/>
              <w:left w:w="100" w:type="dxa"/>
            </w:tcMar>
            <w:vAlign w:val="center"/>
          </w:tcPr>
          <w:p w:rsidR="00AF1BDF" w:rsidRDefault="00C026CE">
            <w:pPr>
              <w:spacing w:after="0"/>
              <w:ind w:left="135"/>
            </w:pPr>
            <w:r>
              <w:rPr>
                <w:rFonts w:ascii="Times New Roman" w:hAnsi="Times New Roman"/>
                <w:color w:val="000000"/>
                <w:sz w:val="24"/>
              </w:rPr>
              <w:t>Режим труда и отдыха</w:t>
            </w:r>
          </w:p>
        </w:tc>
        <w:tc>
          <w:tcPr>
            <w:tcW w:w="728" w:type="dxa"/>
            <w:tcMar>
              <w:top w:w="50" w:type="dxa"/>
              <w:left w:w="100" w:type="dxa"/>
            </w:tcMar>
            <w:vAlign w:val="center"/>
          </w:tcPr>
          <w:p w:rsidR="00AF1BDF" w:rsidRDefault="00C026CE">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AF1BDF" w:rsidRDefault="00AF1BDF">
            <w:pPr>
              <w:spacing w:after="0"/>
              <w:ind w:left="135"/>
              <w:jc w:val="center"/>
            </w:pPr>
          </w:p>
        </w:tc>
        <w:tc>
          <w:tcPr>
            <w:tcW w:w="1517" w:type="dxa"/>
            <w:tcMar>
              <w:top w:w="50" w:type="dxa"/>
              <w:left w:w="100" w:type="dxa"/>
            </w:tcMar>
            <w:vAlign w:val="center"/>
          </w:tcPr>
          <w:p w:rsidR="00AF1BDF" w:rsidRDefault="00AF1BDF">
            <w:pPr>
              <w:spacing w:after="0"/>
              <w:ind w:left="135"/>
              <w:jc w:val="center"/>
            </w:pPr>
          </w:p>
        </w:tc>
        <w:tc>
          <w:tcPr>
            <w:tcW w:w="1060" w:type="dxa"/>
            <w:tcMar>
              <w:top w:w="50" w:type="dxa"/>
              <w:left w:w="100" w:type="dxa"/>
            </w:tcMar>
            <w:vAlign w:val="center"/>
          </w:tcPr>
          <w:p w:rsidR="00AF1BDF" w:rsidRDefault="00AF1BDF">
            <w:pPr>
              <w:spacing w:after="0"/>
              <w:ind w:left="135"/>
            </w:pPr>
          </w:p>
        </w:tc>
        <w:tc>
          <w:tcPr>
            <w:tcW w:w="1858" w:type="dxa"/>
            <w:tcMar>
              <w:top w:w="50" w:type="dxa"/>
              <w:left w:w="100" w:type="dxa"/>
            </w:tcMar>
            <w:vAlign w:val="center"/>
          </w:tcPr>
          <w:p w:rsidR="00AF1BDF" w:rsidRDefault="00AF1BDF">
            <w:pPr>
              <w:spacing w:after="0"/>
              <w:ind w:left="135"/>
            </w:pPr>
          </w:p>
        </w:tc>
      </w:tr>
      <w:tr w:rsidR="00AF1BDF" w:rsidRPr="001774AF">
        <w:trPr>
          <w:trHeight w:val="144"/>
          <w:tblCellSpacing w:w="20" w:type="nil"/>
        </w:trPr>
        <w:tc>
          <w:tcPr>
            <w:tcW w:w="420" w:type="dxa"/>
            <w:tcMar>
              <w:top w:w="50" w:type="dxa"/>
              <w:left w:w="100" w:type="dxa"/>
            </w:tcMar>
            <w:vAlign w:val="center"/>
          </w:tcPr>
          <w:p w:rsidR="00AF1BDF" w:rsidRDefault="00C026CE">
            <w:pPr>
              <w:spacing w:after="0"/>
            </w:pPr>
            <w:r>
              <w:rPr>
                <w:rFonts w:ascii="Times New Roman" w:hAnsi="Times New Roman"/>
                <w:color w:val="000000"/>
                <w:sz w:val="24"/>
              </w:rPr>
              <w:t>28</w:t>
            </w:r>
          </w:p>
        </w:tc>
        <w:tc>
          <w:tcPr>
            <w:tcW w:w="3960" w:type="dxa"/>
            <w:tcMar>
              <w:top w:w="50" w:type="dxa"/>
              <w:left w:w="100" w:type="dxa"/>
            </w:tcMar>
            <w:vAlign w:val="center"/>
          </w:tcPr>
          <w:p w:rsidR="00AF1BDF" w:rsidRDefault="00C026CE">
            <w:pPr>
              <w:spacing w:after="0"/>
              <w:ind w:left="135"/>
            </w:pPr>
            <w:r>
              <w:rPr>
                <w:rFonts w:ascii="Times New Roman" w:hAnsi="Times New Roman"/>
                <w:color w:val="000000"/>
                <w:sz w:val="24"/>
              </w:rPr>
              <w:t>Сбалансированное питание</w:t>
            </w:r>
          </w:p>
        </w:tc>
        <w:tc>
          <w:tcPr>
            <w:tcW w:w="728" w:type="dxa"/>
            <w:tcMar>
              <w:top w:w="50" w:type="dxa"/>
              <w:left w:w="100" w:type="dxa"/>
            </w:tcMar>
            <w:vAlign w:val="center"/>
          </w:tcPr>
          <w:p w:rsidR="00AF1BDF" w:rsidRDefault="00C026CE">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AF1BDF" w:rsidRDefault="00AF1BDF">
            <w:pPr>
              <w:spacing w:after="0"/>
              <w:ind w:left="135"/>
              <w:jc w:val="center"/>
            </w:pPr>
          </w:p>
        </w:tc>
        <w:tc>
          <w:tcPr>
            <w:tcW w:w="1517" w:type="dxa"/>
            <w:tcMar>
              <w:top w:w="50" w:type="dxa"/>
              <w:left w:w="100" w:type="dxa"/>
            </w:tcMar>
            <w:vAlign w:val="center"/>
          </w:tcPr>
          <w:p w:rsidR="00AF1BDF" w:rsidRDefault="00AF1BDF">
            <w:pPr>
              <w:spacing w:after="0"/>
              <w:ind w:left="135"/>
              <w:jc w:val="center"/>
            </w:pPr>
          </w:p>
        </w:tc>
        <w:tc>
          <w:tcPr>
            <w:tcW w:w="1060" w:type="dxa"/>
            <w:tcMar>
              <w:top w:w="50" w:type="dxa"/>
              <w:left w:w="100" w:type="dxa"/>
            </w:tcMar>
            <w:vAlign w:val="center"/>
          </w:tcPr>
          <w:p w:rsidR="00AF1BDF" w:rsidRDefault="00AF1BDF">
            <w:pPr>
              <w:spacing w:after="0"/>
              <w:ind w:left="135"/>
            </w:pPr>
          </w:p>
        </w:tc>
        <w:tc>
          <w:tcPr>
            <w:tcW w:w="1858" w:type="dxa"/>
            <w:tcMar>
              <w:top w:w="50" w:type="dxa"/>
              <w:left w:w="100" w:type="dxa"/>
            </w:tcMar>
            <w:vAlign w:val="center"/>
          </w:tcPr>
          <w:p w:rsidR="00AF1BDF" w:rsidRPr="001774AF" w:rsidRDefault="00C026CE">
            <w:pPr>
              <w:spacing w:after="0"/>
              <w:ind w:left="135"/>
              <w:rPr>
                <w:lang w:val="ru-RU"/>
              </w:rPr>
            </w:pPr>
            <w:r w:rsidRPr="001774AF">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1774AF">
                <w:rPr>
                  <w:rFonts w:ascii="Times New Roman" w:hAnsi="Times New Roman"/>
                  <w:color w:val="0000FF"/>
                  <w:u w:val="single"/>
                  <w:lang w:val="ru-RU"/>
                </w:rPr>
                <w:t>://</w:t>
              </w:r>
              <w:r>
                <w:rPr>
                  <w:rFonts w:ascii="Times New Roman" w:hAnsi="Times New Roman"/>
                  <w:color w:val="0000FF"/>
                  <w:u w:val="single"/>
                </w:rPr>
                <w:t>m</w:t>
              </w:r>
              <w:r w:rsidRPr="001774AF">
                <w:rPr>
                  <w:rFonts w:ascii="Times New Roman" w:hAnsi="Times New Roman"/>
                  <w:color w:val="0000FF"/>
                  <w:u w:val="single"/>
                  <w:lang w:val="ru-RU"/>
                </w:rPr>
                <w:t>.</w:t>
              </w:r>
              <w:r>
                <w:rPr>
                  <w:rFonts w:ascii="Times New Roman" w:hAnsi="Times New Roman"/>
                  <w:color w:val="0000FF"/>
                  <w:u w:val="single"/>
                </w:rPr>
                <w:t>edsoo</w:t>
              </w:r>
              <w:r w:rsidRPr="001774AF">
                <w:rPr>
                  <w:rFonts w:ascii="Times New Roman" w:hAnsi="Times New Roman"/>
                  <w:color w:val="0000FF"/>
                  <w:u w:val="single"/>
                  <w:lang w:val="ru-RU"/>
                </w:rPr>
                <w:t>.</w:t>
              </w:r>
              <w:r>
                <w:rPr>
                  <w:rFonts w:ascii="Times New Roman" w:hAnsi="Times New Roman"/>
                  <w:color w:val="0000FF"/>
                  <w:u w:val="single"/>
                </w:rPr>
                <w:t>ru</w:t>
              </w:r>
              <w:r w:rsidRPr="001774AF">
                <w:rPr>
                  <w:rFonts w:ascii="Times New Roman" w:hAnsi="Times New Roman"/>
                  <w:color w:val="0000FF"/>
                  <w:u w:val="single"/>
                  <w:lang w:val="ru-RU"/>
                </w:rPr>
                <w:t>/4,5487</w:t>
              </w:r>
              <w:r>
                <w:rPr>
                  <w:rFonts w:ascii="Times New Roman" w:hAnsi="Times New Roman"/>
                  <w:color w:val="0000FF"/>
                  <w:u w:val="single"/>
                </w:rPr>
                <w:t>E</w:t>
              </w:r>
              <w:r w:rsidRPr="001774AF">
                <w:rPr>
                  <w:rFonts w:ascii="Times New Roman" w:hAnsi="Times New Roman"/>
                  <w:color w:val="0000FF"/>
                  <w:u w:val="single"/>
                  <w:lang w:val="ru-RU"/>
                </w:rPr>
                <w:t>+70</w:t>
              </w:r>
            </w:hyperlink>
          </w:p>
        </w:tc>
      </w:tr>
      <w:tr w:rsidR="00AF1BDF" w:rsidRPr="001774AF">
        <w:trPr>
          <w:trHeight w:val="144"/>
          <w:tblCellSpacing w:w="20" w:type="nil"/>
        </w:trPr>
        <w:tc>
          <w:tcPr>
            <w:tcW w:w="420" w:type="dxa"/>
            <w:tcMar>
              <w:top w:w="50" w:type="dxa"/>
              <w:left w:w="100" w:type="dxa"/>
            </w:tcMar>
            <w:vAlign w:val="center"/>
          </w:tcPr>
          <w:p w:rsidR="00AF1BDF" w:rsidRDefault="00C026CE">
            <w:pPr>
              <w:spacing w:after="0"/>
            </w:pPr>
            <w:r>
              <w:rPr>
                <w:rFonts w:ascii="Times New Roman" w:hAnsi="Times New Roman"/>
                <w:color w:val="000000"/>
                <w:sz w:val="24"/>
              </w:rPr>
              <w:t>29</w:t>
            </w:r>
          </w:p>
        </w:tc>
        <w:tc>
          <w:tcPr>
            <w:tcW w:w="3960" w:type="dxa"/>
            <w:tcMar>
              <w:top w:w="50" w:type="dxa"/>
              <w:left w:w="100" w:type="dxa"/>
            </w:tcMar>
            <w:vAlign w:val="center"/>
          </w:tcPr>
          <w:p w:rsidR="00AF1BDF" w:rsidRDefault="00C026CE">
            <w:pPr>
              <w:spacing w:after="0"/>
              <w:ind w:left="135"/>
            </w:pPr>
            <w:r w:rsidRPr="001774AF">
              <w:rPr>
                <w:rFonts w:ascii="Times New Roman" w:hAnsi="Times New Roman"/>
                <w:color w:val="000000"/>
                <w:sz w:val="24"/>
                <w:lang w:val="ru-RU"/>
              </w:rPr>
              <w:t xml:space="preserve">Обобщение и по теме "Здоровый образ жизни и забота о здоровье: режим труда и отдыха, спорт, сбалансированное питание, посещение врача. </w:t>
            </w:r>
            <w:r>
              <w:rPr>
                <w:rFonts w:ascii="Times New Roman" w:hAnsi="Times New Roman"/>
                <w:color w:val="000000"/>
                <w:sz w:val="24"/>
              </w:rPr>
              <w:t>Отказ от вредных привычек"</w:t>
            </w:r>
          </w:p>
        </w:tc>
        <w:tc>
          <w:tcPr>
            <w:tcW w:w="728" w:type="dxa"/>
            <w:tcMar>
              <w:top w:w="50" w:type="dxa"/>
              <w:left w:w="100" w:type="dxa"/>
            </w:tcMar>
            <w:vAlign w:val="center"/>
          </w:tcPr>
          <w:p w:rsidR="00AF1BDF" w:rsidRDefault="00C026CE">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AF1BDF" w:rsidRDefault="00C026CE">
            <w:pPr>
              <w:spacing w:after="0"/>
              <w:ind w:left="135"/>
              <w:jc w:val="center"/>
            </w:pPr>
            <w:r>
              <w:rPr>
                <w:rFonts w:ascii="Times New Roman" w:hAnsi="Times New Roman"/>
                <w:color w:val="000000"/>
                <w:sz w:val="24"/>
              </w:rPr>
              <w:t xml:space="preserve"> 1 </w:t>
            </w:r>
          </w:p>
        </w:tc>
        <w:tc>
          <w:tcPr>
            <w:tcW w:w="1517" w:type="dxa"/>
            <w:tcMar>
              <w:top w:w="50" w:type="dxa"/>
              <w:left w:w="100" w:type="dxa"/>
            </w:tcMar>
            <w:vAlign w:val="center"/>
          </w:tcPr>
          <w:p w:rsidR="00AF1BDF" w:rsidRDefault="00AF1BDF">
            <w:pPr>
              <w:spacing w:after="0"/>
              <w:ind w:left="135"/>
              <w:jc w:val="center"/>
            </w:pPr>
          </w:p>
        </w:tc>
        <w:tc>
          <w:tcPr>
            <w:tcW w:w="1060" w:type="dxa"/>
            <w:tcMar>
              <w:top w:w="50" w:type="dxa"/>
              <w:left w:w="100" w:type="dxa"/>
            </w:tcMar>
            <w:vAlign w:val="center"/>
          </w:tcPr>
          <w:p w:rsidR="00AF1BDF" w:rsidRDefault="00AF1BDF">
            <w:pPr>
              <w:spacing w:after="0"/>
              <w:ind w:left="135"/>
            </w:pPr>
          </w:p>
        </w:tc>
        <w:tc>
          <w:tcPr>
            <w:tcW w:w="1858" w:type="dxa"/>
            <w:tcMar>
              <w:top w:w="50" w:type="dxa"/>
              <w:left w:w="100" w:type="dxa"/>
            </w:tcMar>
            <w:vAlign w:val="center"/>
          </w:tcPr>
          <w:p w:rsidR="00AF1BDF" w:rsidRPr="001774AF" w:rsidRDefault="00C026CE">
            <w:pPr>
              <w:spacing w:after="0"/>
              <w:ind w:left="135"/>
              <w:rPr>
                <w:lang w:val="ru-RU"/>
              </w:rPr>
            </w:pPr>
            <w:r w:rsidRPr="001774AF">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1774AF">
                <w:rPr>
                  <w:rFonts w:ascii="Times New Roman" w:hAnsi="Times New Roman"/>
                  <w:color w:val="0000FF"/>
                  <w:u w:val="single"/>
                  <w:lang w:val="ru-RU"/>
                </w:rPr>
                <w:t>://</w:t>
              </w:r>
              <w:r>
                <w:rPr>
                  <w:rFonts w:ascii="Times New Roman" w:hAnsi="Times New Roman"/>
                  <w:color w:val="0000FF"/>
                  <w:u w:val="single"/>
                </w:rPr>
                <w:t>m</w:t>
              </w:r>
              <w:r w:rsidRPr="001774AF">
                <w:rPr>
                  <w:rFonts w:ascii="Times New Roman" w:hAnsi="Times New Roman"/>
                  <w:color w:val="0000FF"/>
                  <w:u w:val="single"/>
                  <w:lang w:val="ru-RU"/>
                </w:rPr>
                <w:t>.</w:t>
              </w:r>
              <w:r>
                <w:rPr>
                  <w:rFonts w:ascii="Times New Roman" w:hAnsi="Times New Roman"/>
                  <w:color w:val="0000FF"/>
                  <w:u w:val="single"/>
                </w:rPr>
                <w:t>edsoo</w:t>
              </w:r>
              <w:r w:rsidRPr="001774AF">
                <w:rPr>
                  <w:rFonts w:ascii="Times New Roman" w:hAnsi="Times New Roman"/>
                  <w:color w:val="0000FF"/>
                  <w:u w:val="single"/>
                  <w:lang w:val="ru-RU"/>
                </w:rPr>
                <w:t>.</w:t>
              </w:r>
              <w:r>
                <w:rPr>
                  <w:rFonts w:ascii="Times New Roman" w:hAnsi="Times New Roman"/>
                  <w:color w:val="0000FF"/>
                  <w:u w:val="single"/>
                </w:rPr>
                <w:t>ru</w:t>
              </w:r>
              <w:r w:rsidRPr="001774AF">
                <w:rPr>
                  <w:rFonts w:ascii="Times New Roman" w:hAnsi="Times New Roman"/>
                  <w:color w:val="0000FF"/>
                  <w:u w:val="single"/>
                  <w:lang w:val="ru-RU"/>
                </w:rPr>
                <w:t>/78</w:t>
              </w:r>
              <w:r>
                <w:rPr>
                  <w:rFonts w:ascii="Times New Roman" w:hAnsi="Times New Roman"/>
                  <w:color w:val="0000FF"/>
                  <w:u w:val="single"/>
                </w:rPr>
                <w:t>b</w:t>
              </w:r>
              <w:r w:rsidRPr="001774AF">
                <w:rPr>
                  <w:rFonts w:ascii="Times New Roman" w:hAnsi="Times New Roman"/>
                  <w:color w:val="0000FF"/>
                  <w:u w:val="single"/>
                  <w:lang w:val="ru-RU"/>
                </w:rPr>
                <w:t>690</w:t>
              </w:r>
              <w:r>
                <w:rPr>
                  <w:rFonts w:ascii="Times New Roman" w:hAnsi="Times New Roman"/>
                  <w:color w:val="0000FF"/>
                  <w:u w:val="single"/>
                </w:rPr>
                <w:t>ac</w:t>
              </w:r>
            </w:hyperlink>
          </w:p>
        </w:tc>
      </w:tr>
      <w:tr w:rsidR="00AF1BDF">
        <w:trPr>
          <w:trHeight w:val="144"/>
          <w:tblCellSpacing w:w="20" w:type="nil"/>
        </w:trPr>
        <w:tc>
          <w:tcPr>
            <w:tcW w:w="420" w:type="dxa"/>
            <w:tcMar>
              <w:top w:w="50" w:type="dxa"/>
              <w:left w:w="100" w:type="dxa"/>
            </w:tcMar>
            <w:vAlign w:val="center"/>
          </w:tcPr>
          <w:p w:rsidR="00AF1BDF" w:rsidRDefault="00C026CE">
            <w:pPr>
              <w:spacing w:after="0"/>
            </w:pPr>
            <w:r>
              <w:rPr>
                <w:rFonts w:ascii="Times New Roman" w:hAnsi="Times New Roman"/>
                <w:color w:val="000000"/>
                <w:sz w:val="24"/>
              </w:rPr>
              <w:t>30</w:t>
            </w:r>
          </w:p>
        </w:tc>
        <w:tc>
          <w:tcPr>
            <w:tcW w:w="3960" w:type="dxa"/>
            <w:tcMar>
              <w:top w:w="50" w:type="dxa"/>
              <w:left w:w="100" w:type="dxa"/>
            </w:tcMar>
            <w:vAlign w:val="center"/>
          </w:tcPr>
          <w:p w:rsidR="00AF1BDF" w:rsidRPr="001774AF" w:rsidRDefault="00C026CE">
            <w:pPr>
              <w:spacing w:after="0"/>
              <w:ind w:left="135"/>
              <w:rPr>
                <w:lang w:val="ru-RU"/>
              </w:rPr>
            </w:pPr>
            <w:r w:rsidRPr="001774AF">
              <w:rPr>
                <w:rFonts w:ascii="Times New Roman" w:hAnsi="Times New Roman"/>
                <w:color w:val="000000"/>
                <w:sz w:val="24"/>
                <w:lang w:val="ru-RU"/>
              </w:rPr>
              <w:t xml:space="preserve">Взаимоотношения со </w:t>
            </w:r>
            <w:r w:rsidRPr="001774AF">
              <w:rPr>
                <w:rFonts w:ascii="Times New Roman" w:hAnsi="Times New Roman"/>
                <w:color w:val="000000"/>
                <w:sz w:val="24"/>
                <w:lang w:val="ru-RU"/>
              </w:rPr>
              <w:lastRenderedPageBreak/>
              <w:t>серстниками. Проблема буллинга</w:t>
            </w:r>
          </w:p>
        </w:tc>
        <w:tc>
          <w:tcPr>
            <w:tcW w:w="728" w:type="dxa"/>
            <w:tcMar>
              <w:top w:w="50" w:type="dxa"/>
              <w:left w:w="100" w:type="dxa"/>
            </w:tcMar>
            <w:vAlign w:val="center"/>
          </w:tcPr>
          <w:p w:rsidR="00AF1BDF" w:rsidRDefault="00C026CE">
            <w:pPr>
              <w:spacing w:after="0"/>
              <w:ind w:left="135"/>
              <w:jc w:val="center"/>
            </w:pPr>
            <w:r w:rsidRPr="001774A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10" w:type="dxa"/>
            <w:tcMar>
              <w:top w:w="50" w:type="dxa"/>
              <w:left w:w="100" w:type="dxa"/>
            </w:tcMar>
            <w:vAlign w:val="center"/>
          </w:tcPr>
          <w:p w:rsidR="00AF1BDF" w:rsidRDefault="00AF1BDF">
            <w:pPr>
              <w:spacing w:after="0"/>
              <w:ind w:left="135"/>
              <w:jc w:val="center"/>
            </w:pPr>
          </w:p>
        </w:tc>
        <w:tc>
          <w:tcPr>
            <w:tcW w:w="1517" w:type="dxa"/>
            <w:tcMar>
              <w:top w:w="50" w:type="dxa"/>
              <w:left w:w="100" w:type="dxa"/>
            </w:tcMar>
            <w:vAlign w:val="center"/>
          </w:tcPr>
          <w:p w:rsidR="00AF1BDF" w:rsidRDefault="00AF1BDF">
            <w:pPr>
              <w:spacing w:after="0"/>
              <w:ind w:left="135"/>
              <w:jc w:val="center"/>
            </w:pPr>
          </w:p>
        </w:tc>
        <w:tc>
          <w:tcPr>
            <w:tcW w:w="1060" w:type="dxa"/>
            <w:tcMar>
              <w:top w:w="50" w:type="dxa"/>
              <w:left w:w="100" w:type="dxa"/>
            </w:tcMar>
            <w:vAlign w:val="center"/>
          </w:tcPr>
          <w:p w:rsidR="00AF1BDF" w:rsidRDefault="00AF1BDF">
            <w:pPr>
              <w:spacing w:after="0"/>
              <w:ind w:left="135"/>
            </w:pPr>
          </w:p>
        </w:tc>
        <w:tc>
          <w:tcPr>
            <w:tcW w:w="1858" w:type="dxa"/>
            <w:tcMar>
              <w:top w:w="50" w:type="dxa"/>
              <w:left w:w="100" w:type="dxa"/>
            </w:tcMar>
            <w:vAlign w:val="center"/>
          </w:tcPr>
          <w:p w:rsidR="00AF1BDF" w:rsidRDefault="00AF1BDF">
            <w:pPr>
              <w:spacing w:after="0"/>
              <w:ind w:left="135"/>
            </w:pPr>
          </w:p>
        </w:tc>
      </w:tr>
      <w:tr w:rsidR="00AF1BDF" w:rsidRPr="001774AF">
        <w:trPr>
          <w:trHeight w:val="144"/>
          <w:tblCellSpacing w:w="20" w:type="nil"/>
        </w:trPr>
        <w:tc>
          <w:tcPr>
            <w:tcW w:w="420" w:type="dxa"/>
            <w:tcMar>
              <w:top w:w="50" w:type="dxa"/>
              <w:left w:w="100" w:type="dxa"/>
            </w:tcMar>
            <w:vAlign w:val="center"/>
          </w:tcPr>
          <w:p w:rsidR="00AF1BDF" w:rsidRDefault="00C026CE">
            <w:pPr>
              <w:spacing w:after="0"/>
            </w:pPr>
            <w:r>
              <w:rPr>
                <w:rFonts w:ascii="Times New Roman" w:hAnsi="Times New Roman"/>
                <w:color w:val="000000"/>
                <w:sz w:val="24"/>
              </w:rPr>
              <w:lastRenderedPageBreak/>
              <w:t>31</w:t>
            </w:r>
          </w:p>
        </w:tc>
        <w:tc>
          <w:tcPr>
            <w:tcW w:w="3960" w:type="dxa"/>
            <w:tcMar>
              <w:top w:w="50" w:type="dxa"/>
              <w:left w:w="100" w:type="dxa"/>
            </w:tcMar>
            <w:vAlign w:val="center"/>
          </w:tcPr>
          <w:p w:rsidR="00AF1BDF" w:rsidRPr="001774AF" w:rsidRDefault="00C026CE">
            <w:pPr>
              <w:spacing w:after="0"/>
              <w:ind w:left="135"/>
              <w:rPr>
                <w:lang w:val="ru-RU"/>
              </w:rPr>
            </w:pPr>
            <w:r w:rsidRPr="001774AF">
              <w:rPr>
                <w:rFonts w:ascii="Times New Roman" w:hAnsi="Times New Roman"/>
                <w:color w:val="000000"/>
                <w:sz w:val="24"/>
                <w:lang w:val="ru-RU"/>
              </w:rPr>
              <w:t>Школьная жизнь. Взаимоотношения в школе с преподавателями и друзьями</w:t>
            </w:r>
          </w:p>
        </w:tc>
        <w:tc>
          <w:tcPr>
            <w:tcW w:w="728" w:type="dxa"/>
            <w:tcMar>
              <w:top w:w="50" w:type="dxa"/>
              <w:left w:w="100" w:type="dxa"/>
            </w:tcMar>
            <w:vAlign w:val="center"/>
          </w:tcPr>
          <w:p w:rsidR="00AF1BDF" w:rsidRDefault="00C026CE">
            <w:pPr>
              <w:spacing w:after="0"/>
              <w:ind w:left="135"/>
              <w:jc w:val="center"/>
            </w:pPr>
            <w:r w:rsidRPr="001774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AF1BDF" w:rsidRDefault="00AF1BDF">
            <w:pPr>
              <w:spacing w:after="0"/>
              <w:ind w:left="135"/>
              <w:jc w:val="center"/>
            </w:pPr>
          </w:p>
        </w:tc>
        <w:tc>
          <w:tcPr>
            <w:tcW w:w="1517" w:type="dxa"/>
            <w:tcMar>
              <w:top w:w="50" w:type="dxa"/>
              <w:left w:w="100" w:type="dxa"/>
            </w:tcMar>
            <w:vAlign w:val="center"/>
          </w:tcPr>
          <w:p w:rsidR="00AF1BDF" w:rsidRDefault="00AF1BDF">
            <w:pPr>
              <w:spacing w:after="0"/>
              <w:ind w:left="135"/>
              <w:jc w:val="center"/>
            </w:pPr>
          </w:p>
        </w:tc>
        <w:tc>
          <w:tcPr>
            <w:tcW w:w="1060" w:type="dxa"/>
            <w:tcMar>
              <w:top w:w="50" w:type="dxa"/>
              <w:left w:w="100" w:type="dxa"/>
            </w:tcMar>
            <w:vAlign w:val="center"/>
          </w:tcPr>
          <w:p w:rsidR="00AF1BDF" w:rsidRDefault="00AF1BDF">
            <w:pPr>
              <w:spacing w:after="0"/>
              <w:ind w:left="135"/>
            </w:pPr>
          </w:p>
        </w:tc>
        <w:tc>
          <w:tcPr>
            <w:tcW w:w="1858" w:type="dxa"/>
            <w:tcMar>
              <w:top w:w="50" w:type="dxa"/>
              <w:left w:w="100" w:type="dxa"/>
            </w:tcMar>
            <w:vAlign w:val="center"/>
          </w:tcPr>
          <w:p w:rsidR="00AF1BDF" w:rsidRPr="001774AF" w:rsidRDefault="00C026CE">
            <w:pPr>
              <w:spacing w:after="0"/>
              <w:ind w:left="135"/>
              <w:rPr>
                <w:lang w:val="ru-RU"/>
              </w:rPr>
            </w:pPr>
            <w:r w:rsidRPr="001774AF">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1774AF">
                <w:rPr>
                  <w:rFonts w:ascii="Times New Roman" w:hAnsi="Times New Roman"/>
                  <w:color w:val="0000FF"/>
                  <w:u w:val="single"/>
                  <w:lang w:val="ru-RU"/>
                </w:rPr>
                <w:t>://</w:t>
              </w:r>
              <w:r>
                <w:rPr>
                  <w:rFonts w:ascii="Times New Roman" w:hAnsi="Times New Roman"/>
                  <w:color w:val="0000FF"/>
                  <w:u w:val="single"/>
                </w:rPr>
                <w:t>m</w:t>
              </w:r>
              <w:r w:rsidRPr="001774AF">
                <w:rPr>
                  <w:rFonts w:ascii="Times New Roman" w:hAnsi="Times New Roman"/>
                  <w:color w:val="0000FF"/>
                  <w:u w:val="single"/>
                  <w:lang w:val="ru-RU"/>
                </w:rPr>
                <w:t>.</w:t>
              </w:r>
              <w:r>
                <w:rPr>
                  <w:rFonts w:ascii="Times New Roman" w:hAnsi="Times New Roman"/>
                  <w:color w:val="0000FF"/>
                  <w:u w:val="single"/>
                </w:rPr>
                <w:t>edsoo</w:t>
              </w:r>
              <w:r w:rsidRPr="001774AF">
                <w:rPr>
                  <w:rFonts w:ascii="Times New Roman" w:hAnsi="Times New Roman"/>
                  <w:color w:val="0000FF"/>
                  <w:u w:val="single"/>
                  <w:lang w:val="ru-RU"/>
                </w:rPr>
                <w:t>.</w:t>
              </w:r>
              <w:r>
                <w:rPr>
                  <w:rFonts w:ascii="Times New Roman" w:hAnsi="Times New Roman"/>
                  <w:color w:val="0000FF"/>
                  <w:u w:val="single"/>
                </w:rPr>
                <w:t>ru</w:t>
              </w:r>
              <w:r w:rsidRPr="001774AF">
                <w:rPr>
                  <w:rFonts w:ascii="Times New Roman" w:hAnsi="Times New Roman"/>
                  <w:color w:val="0000FF"/>
                  <w:u w:val="single"/>
                  <w:lang w:val="ru-RU"/>
                </w:rPr>
                <w:t>/70</w:t>
              </w:r>
              <w:r>
                <w:rPr>
                  <w:rFonts w:ascii="Times New Roman" w:hAnsi="Times New Roman"/>
                  <w:color w:val="0000FF"/>
                  <w:u w:val="single"/>
                </w:rPr>
                <w:t>eb</w:t>
              </w:r>
              <w:r w:rsidRPr="001774AF">
                <w:rPr>
                  <w:rFonts w:ascii="Times New Roman" w:hAnsi="Times New Roman"/>
                  <w:color w:val="0000FF"/>
                  <w:u w:val="single"/>
                  <w:lang w:val="ru-RU"/>
                </w:rPr>
                <w:t>0176</w:t>
              </w:r>
            </w:hyperlink>
          </w:p>
        </w:tc>
      </w:tr>
      <w:tr w:rsidR="00AF1BDF">
        <w:trPr>
          <w:trHeight w:val="144"/>
          <w:tblCellSpacing w:w="20" w:type="nil"/>
        </w:trPr>
        <w:tc>
          <w:tcPr>
            <w:tcW w:w="420" w:type="dxa"/>
            <w:tcMar>
              <w:top w:w="50" w:type="dxa"/>
              <w:left w:w="100" w:type="dxa"/>
            </w:tcMar>
            <w:vAlign w:val="center"/>
          </w:tcPr>
          <w:p w:rsidR="00AF1BDF" w:rsidRDefault="00C026CE">
            <w:pPr>
              <w:spacing w:after="0"/>
            </w:pPr>
            <w:r>
              <w:rPr>
                <w:rFonts w:ascii="Times New Roman" w:hAnsi="Times New Roman"/>
                <w:color w:val="000000"/>
                <w:sz w:val="24"/>
              </w:rPr>
              <w:t>32</w:t>
            </w:r>
          </w:p>
        </w:tc>
        <w:tc>
          <w:tcPr>
            <w:tcW w:w="3960" w:type="dxa"/>
            <w:tcMar>
              <w:top w:w="50" w:type="dxa"/>
              <w:left w:w="100" w:type="dxa"/>
            </w:tcMar>
            <w:vAlign w:val="center"/>
          </w:tcPr>
          <w:p w:rsidR="00AF1BDF" w:rsidRPr="001774AF" w:rsidRDefault="00C026CE">
            <w:pPr>
              <w:spacing w:after="0"/>
              <w:ind w:left="135"/>
              <w:rPr>
                <w:lang w:val="ru-RU"/>
              </w:rPr>
            </w:pPr>
            <w:r w:rsidRPr="001774AF">
              <w:rPr>
                <w:rFonts w:ascii="Times New Roman" w:hAnsi="Times New Roman"/>
                <w:color w:val="000000"/>
                <w:sz w:val="24"/>
                <w:lang w:val="ru-RU"/>
              </w:rPr>
              <w:t>Особенности школьных конфликтов. Проблемы и решения</w:t>
            </w:r>
          </w:p>
        </w:tc>
        <w:tc>
          <w:tcPr>
            <w:tcW w:w="728" w:type="dxa"/>
            <w:tcMar>
              <w:top w:w="50" w:type="dxa"/>
              <w:left w:w="100" w:type="dxa"/>
            </w:tcMar>
            <w:vAlign w:val="center"/>
          </w:tcPr>
          <w:p w:rsidR="00AF1BDF" w:rsidRDefault="00C026CE">
            <w:pPr>
              <w:spacing w:after="0"/>
              <w:ind w:left="135"/>
              <w:jc w:val="center"/>
            </w:pPr>
            <w:r w:rsidRPr="001774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AF1BDF" w:rsidRDefault="00AF1BDF">
            <w:pPr>
              <w:spacing w:after="0"/>
              <w:ind w:left="135"/>
              <w:jc w:val="center"/>
            </w:pPr>
          </w:p>
        </w:tc>
        <w:tc>
          <w:tcPr>
            <w:tcW w:w="1517" w:type="dxa"/>
            <w:tcMar>
              <w:top w:w="50" w:type="dxa"/>
              <w:left w:w="100" w:type="dxa"/>
            </w:tcMar>
            <w:vAlign w:val="center"/>
          </w:tcPr>
          <w:p w:rsidR="00AF1BDF" w:rsidRDefault="00AF1BDF">
            <w:pPr>
              <w:spacing w:after="0"/>
              <w:ind w:left="135"/>
              <w:jc w:val="center"/>
            </w:pPr>
          </w:p>
        </w:tc>
        <w:tc>
          <w:tcPr>
            <w:tcW w:w="1060" w:type="dxa"/>
            <w:tcMar>
              <w:top w:w="50" w:type="dxa"/>
              <w:left w:w="100" w:type="dxa"/>
            </w:tcMar>
            <w:vAlign w:val="center"/>
          </w:tcPr>
          <w:p w:rsidR="00AF1BDF" w:rsidRDefault="00AF1BDF">
            <w:pPr>
              <w:spacing w:after="0"/>
              <w:ind w:left="135"/>
            </w:pPr>
          </w:p>
        </w:tc>
        <w:tc>
          <w:tcPr>
            <w:tcW w:w="1858" w:type="dxa"/>
            <w:tcMar>
              <w:top w:w="50" w:type="dxa"/>
              <w:left w:w="100" w:type="dxa"/>
            </w:tcMar>
            <w:vAlign w:val="center"/>
          </w:tcPr>
          <w:p w:rsidR="00AF1BDF" w:rsidRDefault="00AF1BDF">
            <w:pPr>
              <w:spacing w:after="0"/>
              <w:ind w:left="135"/>
            </w:pPr>
          </w:p>
        </w:tc>
      </w:tr>
      <w:tr w:rsidR="00AF1BDF" w:rsidRPr="001774AF">
        <w:trPr>
          <w:trHeight w:val="144"/>
          <w:tblCellSpacing w:w="20" w:type="nil"/>
        </w:trPr>
        <w:tc>
          <w:tcPr>
            <w:tcW w:w="420" w:type="dxa"/>
            <w:tcMar>
              <w:top w:w="50" w:type="dxa"/>
              <w:left w:w="100" w:type="dxa"/>
            </w:tcMar>
            <w:vAlign w:val="center"/>
          </w:tcPr>
          <w:p w:rsidR="00AF1BDF" w:rsidRDefault="00C026CE">
            <w:pPr>
              <w:spacing w:after="0"/>
            </w:pPr>
            <w:r>
              <w:rPr>
                <w:rFonts w:ascii="Times New Roman" w:hAnsi="Times New Roman"/>
                <w:color w:val="000000"/>
                <w:sz w:val="24"/>
              </w:rPr>
              <w:t>33</w:t>
            </w:r>
          </w:p>
        </w:tc>
        <w:tc>
          <w:tcPr>
            <w:tcW w:w="3960" w:type="dxa"/>
            <w:tcMar>
              <w:top w:w="50" w:type="dxa"/>
              <w:left w:w="100" w:type="dxa"/>
            </w:tcMar>
            <w:vAlign w:val="center"/>
          </w:tcPr>
          <w:p w:rsidR="00AF1BDF" w:rsidRPr="001774AF" w:rsidRDefault="00C026CE">
            <w:pPr>
              <w:spacing w:after="0"/>
              <w:ind w:left="135"/>
              <w:rPr>
                <w:lang w:val="ru-RU"/>
              </w:rPr>
            </w:pPr>
            <w:r w:rsidRPr="001774AF">
              <w:rPr>
                <w:rFonts w:ascii="Times New Roman" w:hAnsi="Times New Roman"/>
                <w:color w:val="000000"/>
                <w:sz w:val="24"/>
                <w:lang w:val="ru-RU"/>
              </w:rPr>
              <w:t>Выбор профессии. Цели и мечты</w:t>
            </w:r>
          </w:p>
        </w:tc>
        <w:tc>
          <w:tcPr>
            <w:tcW w:w="728" w:type="dxa"/>
            <w:tcMar>
              <w:top w:w="50" w:type="dxa"/>
              <w:left w:w="100" w:type="dxa"/>
            </w:tcMar>
            <w:vAlign w:val="center"/>
          </w:tcPr>
          <w:p w:rsidR="00AF1BDF" w:rsidRDefault="00C026CE">
            <w:pPr>
              <w:spacing w:after="0"/>
              <w:ind w:left="135"/>
              <w:jc w:val="center"/>
            </w:pPr>
            <w:r w:rsidRPr="001774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AF1BDF" w:rsidRDefault="00AF1BDF">
            <w:pPr>
              <w:spacing w:after="0"/>
              <w:ind w:left="135"/>
              <w:jc w:val="center"/>
            </w:pPr>
          </w:p>
        </w:tc>
        <w:tc>
          <w:tcPr>
            <w:tcW w:w="1517" w:type="dxa"/>
            <w:tcMar>
              <w:top w:w="50" w:type="dxa"/>
              <w:left w:w="100" w:type="dxa"/>
            </w:tcMar>
            <w:vAlign w:val="center"/>
          </w:tcPr>
          <w:p w:rsidR="00AF1BDF" w:rsidRDefault="00AF1BDF">
            <w:pPr>
              <w:spacing w:after="0"/>
              <w:ind w:left="135"/>
              <w:jc w:val="center"/>
            </w:pPr>
          </w:p>
        </w:tc>
        <w:tc>
          <w:tcPr>
            <w:tcW w:w="1060" w:type="dxa"/>
            <w:tcMar>
              <w:top w:w="50" w:type="dxa"/>
              <w:left w:w="100" w:type="dxa"/>
            </w:tcMar>
            <w:vAlign w:val="center"/>
          </w:tcPr>
          <w:p w:rsidR="00AF1BDF" w:rsidRDefault="00AF1BDF">
            <w:pPr>
              <w:spacing w:after="0"/>
              <w:ind w:left="135"/>
            </w:pPr>
          </w:p>
        </w:tc>
        <w:tc>
          <w:tcPr>
            <w:tcW w:w="1858" w:type="dxa"/>
            <w:tcMar>
              <w:top w:w="50" w:type="dxa"/>
              <w:left w:w="100" w:type="dxa"/>
            </w:tcMar>
            <w:vAlign w:val="center"/>
          </w:tcPr>
          <w:p w:rsidR="00AF1BDF" w:rsidRPr="001774AF" w:rsidRDefault="00C026CE">
            <w:pPr>
              <w:spacing w:after="0"/>
              <w:ind w:left="135"/>
              <w:rPr>
                <w:lang w:val="ru-RU"/>
              </w:rPr>
            </w:pPr>
            <w:r w:rsidRPr="001774AF">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1774AF">
                <w:rPr>
                  <w:rFonts w:ascii="Times New Roman" w:hAnsi="Times New Roman"/>
                  <w:color w:val="0000FF"/>
                  <w:u w:val="single"/>
                  <w:lang w:val="ru-RU"/>
                </w:rPr>
                <w:t>://</w:t>
              </w:r>
              <w:r>
                <w:rPr>
                  <w:rFonts w:ascii="Times New Roman" w:hAnsi="Times New Roman"/>
                  <w:color w:val="0000FF"/>
                  <w:u w:val="single"/>
                </w:rPr>
                <w:t>m</w:t>
              </w:r>
              <w:r w:rsidRPr="001774AF">
                <w:rPr>
                  <w:rFonts w:ascii="Times New Roman" w:hAnsi="Times New Roman"/>
                  <w:color w:val="0000FF"/>
                  <w:u w:val="single"/>
                  <w:lang w:val="ru-RU"/>
                </w:rPr>
                <w:t>.</w:t>
              </w:r>
              <w:r>
                <w:rPr>
                  <w:rFonts w:ascii="Times New Roman" w:hAnsi="Times New Roman"/>
                  <w:color w:val="0000FF"/>
                  <w:u w:val="single"/>
                </w:rPr>
                <w:t>edsoo</w:t>
              </w:r>
              <w:r w:rsidRPr="001774AF">
                <w:rPr>
                  <w:rFonts w:ascii="Times New Roman" w:hAnsi="Times New Roman"/>
                  <w:color w:val="0000FF"/>
                  <w:u w:val="single"/>
                  <w:lang w:val="ru-RU"/>
                </w:rPr>
                <w:t>.</w:t>
              </w:r>
              <w:r>
                <w:rPr>
                  <w:rFonts w:ascii="Times New Roman" w:hAnsi="Times New Roman"/>
                  <w:color w:val="0000FF"/>
                  <w:u w:val="single"/>
                </w:rPr>
                <w:t>ru</w:t>
              </w:r>
              <w:r w:rsidRPr="001774AF">
                <w:rPr>
                  <w:rFonts w:ascii="Times New Roman" w:hAnsi="Times New Roman"/>
                  <w:color w:val="0000FF"/>
                  <w:u w:val="single"/>
                  <w:lang w:val="ru-RU"/>
                </w:rPr>
                <w:t>/</w:t>
              </w:r>
              <w:r>
                <w:rPr>
                  <w:rFonts w:ascii="Times New Roman" w:hAnsi="Times New Roman"/>
                  <w:color w:val="0000FF"/>
                  <w:u w:val="single"/>
                </w:rPr>
                <w:t>b</w:t>
              </w:r>
              <w:r w:rsidRPr="001774AF">
                <w:rPr>
                  <w:rFonts w:ascii="Times New Roman" w:hAnsi="Times New Roman"/>
                  <w:color w:val="0000FF"/>
                  <w:u w:val="single"/>
                  <w:lang w:val="ru-RU"/>
                </w:rPr>
                <w:t>8</w:t>
              </w:r>
              <w:r>
                <w:rPr>
                  <w:rFonts w:ascii="Times New Roman" w:hAnsi="Times New Roman"/>
                  <w:color w:val="0000FF"/>
                  <w:u w:val="single"/>
                </w:rPr>
                <w:t>ccbf</w:t>
              </w:r>
              <w:r w:rsidRPr="001774AF">
                <w:rPr>
                  <w:rFonts w:ascii="Times New Roman" w:hAnsi="Times New Roman"/>
                  <w:color w:val="0000FF"/>
                  <w:u w:val="single"/>
                  <w:lang w:val="ru-RU"/>
                </w:rPr>
                <w:t>44</w:t>
              </w:r>
            </w:hyperlink>
          </w:p>
        </w:tc>
      </w:tr>
      <w:tr w:rsidR="00AF1BDF" w:rsidRPr="001774AF">
        <w:trPr>
          <w:trHeight w:val="144"/>
          <w:tblCellSpacing w:w="20" w:type="nil"/>
        </w:trPr>
        <w:tc>
          <w:tcPr>
            <w:tcW w:w="420" w:type="dxa"/>
            <w:tcMar>
              <w:top w:w="50" w:type="dxa"/>
              <w:left w:w="100" w:type="dxa"/>
            </w:tcMar>
            <w:vAlign w:val="center"/>
          </w:tcPr>
          <w:p w:rsidR="00AF1BDF" w:rsidRDefault="00C026CE">
            <w:pPr>
              <w:spacing w:after="0"/>
            </w:pPr>
            <w:r>
              <w:rPr>
                <w:rFonts w:ascii="Times New Roman" w:hAnsi="Times New Roman"/>
                <w:color w:val="000000"/>
                <w:sz w:val="24"/>
              </w:rPr>
              <w:t>34</w:t>
            </w:r>
          </w:p>
        </w:tc>
        <w:tc>
          <w:tcPr>
            <w:tcW w:w="3960" w:type="dxa"/>
            <w:tcMar>
              <w:top w:w="50" w:type="dxa"/>
              <w:left w:w="100" w:type="dxa"/>
            </w:tcMar>
            <w:vAlign w:val="center"/>
          </w:tcPr>
          <w:p w:rsidR="00AF1BDF" w:rsidRPr="001774AF" w:rsidRDefault="00C026CE">
            <w:pPr>
              <w:spacing w:after="0"/>
              <w:ind w:left="135"/>
              <w:rPr>
                <w:lang w:val="ru-RU"/>
              </w:rPr>
            </w:pPr>
            <w:r w:rsidRPr="001774AF">
              <w:rPr>
                <w:rFonts w:ascii="Times New Roman" w:hAnsi="Times New Roman"/>
                <w:color w:val="000000"/>
                <w:sz w:val="24"/>
                <w:lang w:val="ru-RU"/>
              </w:rPr>
              <w:t>Альтернативы в продолжении образования. Последний год в школе</w:t>
            </w:r>
          </w:p>
        </w:tc>
        <w:tc>
          <w:tcPr>
            <w:tcW w:w="728" w:type="dxa"/>
            <w:tcMar>
              <w:top w:w="50" w:type="dxa"/>
              <w:left w:w="100" w:type="dxa"/>
            </w:tcMar>
            <w:vAlign w:val="center"/>
          </w:tcPr>
          <w:p w:rsidR="00AF1BDF" w:rsidRDefault="00C026CE">
            <w:pPr>
              <w:spacing w:after="0"/>
              <w:ind w:left="135"/>
              <w:jc w:val="center"/>
            </w:pPr>
            <w:r w:rsidRPr="001774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AF1BDF" w:rsidRDefault="00AF1BDF">
            <w:pPr>
              <w:spacing w:after="0"/>
              <w:ind w:left="135"/>
              <w:jc w:val="center"/>
            </w:pPr>
          </w:p>
        </w:tc>
        <w:tc>
          <w:tcPr>
            <w:tcW w:w="1517" w:type="dxa"/>
            <w:tcMar>
              <w:top w:w="50" w:type="dxa"/>
              <w:left w:w="100" w:type="dxa"/>
            </w:tcMar>
            <w:vAlign w:val="center"/>
          </w:tcPr>
          <w:p w:rsidR="00AF1BDF" w:rsidRDefault="00AF1BDF">
            <w:pPr>
              <w:spacing w:after="0"/>
              <w:ind w:left="135"/>
              <w:jc w:val="center"/>
            </w:pPr>
          </w:p>
        </w:tc>
        <w:tc>
          <w:tcPr>
            <w:tcW w:w="1060" w:type="dxa"/>
            <w:tcMar>
              <w:top w:w="50" w:type="dxa"/>
              <w:left w:w="100" w:type="dxa"/>
            </w:tcMar>
            <w:vAlign w:val="center"/>
          </w:tcPr>
          <w:p w:rsidR="00AF1BDF" w:rsidRDefault="00AF1BDF">
            <w:pPr>
              <w:spacing w:after="0"/>
              <w:ind w:left="135"/>
            </w:pPr>
          </w:p>
        </w:tc>
        <w:tc>
          <w:tcPr>
            <w:tcW w:w="1858" w:type="dxa"/>
            <w:tcMar>
              <w:top w:w="50" w:type="dxa"/>
              <w:left w:w="100" w:type="dxa"/>
            </w:tcMar>
            <w:vAlign w:val="center"/>
          </w:tcPr>
          <w:p w:rsidR="00AF1BDF" w:rsidRPr="001774AF" w:rsidRDefault="00C026CE">
            <w:pPr>
              <w:spacing w:after="0"/>
              <w:ind w:left="135"/>
              <w:rPr>
                <w:lang w:val="ru-RU"/>
              </w:rPr>
            </w:pPr>
            <w:r w:rsidRPr="001774AF">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1774AF">
                <w:rPr>
                  <w:rFonts w:ascii="Times New Roman" w:hAnsi="Times New Roman"/>
                  <w:color w:val="0000FF"/>
                  <w:u w:val="single"/>
                  <w:lang w:val="ru-RU"/>
                </w:rPr>
                <w:t>://</w:t>
              </w:r>
              <w:r>
                <w:rPr>
                  <w:rFonts w:ascii="Times New Roman" w:hAnsi="Times New Roman"/>
                  <w:color w:val="0000FF"/>
                  <w:u w:val="single"/>
                </w:rPr>
                <w:t>m</w:t>
              </w:r>
              <w:r w:rsidRPr="001774AF">
                <w:rPr>
                  <w:rFonts w:ascii="Times New Roman" w:hAnsi="Times New Roman"/>
                  <w:color w:val="0000FF"/>
                  <w:u w:val="single"/>
                  <w:lang w:val="ru-RU"/>
                </w:rPr>
                <w:t>.</w:t>
              </w:r>
              <w:r>
                <w:rPr>
                  <w:rFonts w:ascii="Times New Roman" w:hAnsi="Times New Roman"/>
                  <w:color w:val="0000FF"/>
                  <w:u w:val="single"/>
                </w:rPr>
                <w:t>edsoo</w:t>
              </w:r>
              <w:r w:rsidRPr="001774AF">
                <w:rPr>
                  <w:rFonts w:ascii="Times New Roman" w:hAnsi="Times New Roman"/>
                  <w:color w:val="0000FF"/>
                  <w:u w:val="single"/>
                  <w:lang w:val="ru-RU"/>
                </w:rPr>
                <w:t>.</w:t>
              </w:r>
              <w:r>
                <w:rPr>
                  <w:rFonts w:ascii="Times New Roman" w:hAnsi="Times New Roman"/>
                  <w:color w:val="0000FF"/>
                  <w:u w:val="single"/>
                </w:rPr>
                <w:t>ru</w:t>
              </w:r>
              <w:r w:rsidRPr="001774AF">
                <w:rPr>
                  <w:rFonts w:ascii="Times New Roman" w:hAnsi="Times New Roman"/>
                  <w:color w:val="0000FF"/>
                  <w:u w:val="single"/>
                  <w:lang w:val="ru-RU"/>
                </w:rPr>
                <w:t>/</w:t>
              </w:r>
              <w:r>
                <w:rPr>
                  <w:rFonts w:ascii="Times New Roman" w:hAnsi="Times New Roman"/>
                  <w:color w:val="0000FF"/>
                  <w:u w:val="single"/>
                </w:rPr>
                <w:t>af</w:t>
              </w:r>
              <w:r w:rsidRPr="001774AF">
                <w:rPr>
                  <w:rFonts w:ascii="Times New Roman" w:hAnsi="Times New Roman"/>
                  <w:color w:val="0000FF"/>
                  <w:u w:val="single"/>
                  <w:lang w:val="ru-RU"/>
                </w:rPr>
                <w:t>9971</w:t>
              </w:r>
              <w:r>
                <w:rPr>
                  <w:rFonts w:ascii="Times New Roman" w:hAnsi="Times New Roman"/>
                  <w:color w:val="0000FF"/>
                  <w:u w:val="single"/>
                </w:rPr>
                <w:t>d</w:t>
              </w:r>
              <w:r w:rsidRPr="001774AF">
                <w:rPr>
                  <w:rFonts w:ascii="Times New Roman" w:hAnsi="Times New Roman"/>
                  <w:color w:val="0000FF"/>
                  <w:u w:val="single"/>
                  <w:lang w:val="ru-RU"/>
                </w:rPr>
                <w:t>3</w:t>
              </w:r>
            </w:hyperlink>
          </w:p>
        </w:tc>
      </w:tr>
      <w:tr w:rsidR="00AF1BDF" w:rsidRPr="001774AF">
        <w:trPr>
          <w:trHeight w:val="144"/>
          <w:tblCellSpacing w:w="20" w:type="nil"/>
        </w:trPr>
        <w:tc>
          <w:tcPr>
            <w:tcW w:w="420" w:type="dxa"/>
            <w:tcMar>
              <w:top w:w="50" w:type="dxa"/>
              <w:left w:w="100" w:type="dxa"/>
            </w:tcMar>
            <w:vAlign w:val="center"/>
          </w:tcPr>
          <w:p w:rsidR="00AF1BDF" w:rsidRDefault="00C026CE">
            <w:pPr>
              <w:spacing w:after="0"/>
            </w:pPr>
            <w:r>
              <w:rPr>
                <w:rFonts w:ascii="Times New Roman" w:hAnsi="Times New Roman"/>
                <w:color w:val="000000"/>
                <w:sz w:val="24"/>
              </w:rPr>
              <w:t>35</w:t>
            </w:r>
          </w:p>
        </w:tc>
        <w:tc>
          <w:tcPr>
            <w:tcW w:w="3960" w:type="dxa"/>
            <w:tcMar>
              <w:top w:w="50" w:type="dxa"/>
              <w:left w:w="100" w:type="dxa"/>
            </w:tcMar>
            <w:vAlign w:val="center"/>
          </w:tcPr>
          <w:p w:rsidR="00AF1BDF" w:rsidRDefault="00C026CE">
            <w:pPr>
              <w:spacing w:after="0"/>
              <w:ind w:left="135"/>
            </w:pPr>
            <w:r>
              <w:rPr>
                <w:rFonts w:ascii="Times New Roman" w:hAnsi="Times New Roman"/>
                <w:color w:val="000000"/>
                <w:sz w:val="24"/>
              </w:rPr>
              <w:t>Высшая школа. Университет</w:t>
            </w:r>
          </w:p>
        </w:tc>
        <w:tc>
          <w:tcPr>
            <w:tcW w:w="728" w:type="dxa"/>
            <w:tcMar>
              <w:top w:w="50" w:type="dxa"/>
              <w:left w:w="100" w:type="dxa"/>
            </w:tcMar>
            <w:vAlign w:val="center"/>
          </w:tcPr>
          <w:p w:rsidR="00AF1BDF" w:rsidRDefault="00C026CE">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AF1BDF" w:rsidRDefault="00AF1BDF">
            <w:pPr>
              <w:spacing w:after="0"/>
              <w:ind w:left="135"/>
              <w:jc w:val="center"/>
            </w:pPr>
          </w:p>
        </w:tc>
        <w:tc>
          <w:tcPr>
            <w:tcW w:w="1517" w:type="dxa"/>
            <w:tcMar>
              <w:top w:w="50" w:type="dxa"/>
              <w:left w:w="100" w:type="dxa"/>
            </w:tcMar>
            <w:vAlign w:val="center"/>
          </w:tcPr>
          <w:p w:rsidR="00AF1BDF" w:rsidRDefault="00AF1BDF">
            <w:pPr>
              <w:spacing w:after="0"/>
              <w:ind w:left="135"/>
              <w:jc w:val="center"/>
            </w:pPr>
          </w:p>
        </w:tc>
        <w:tc>
          <w:tcPr>
            <w:tcW w:w="1060" w:type="dxa"/>
            <w:tcMar>
              <w:top w:w="50" w:type="dxa"/>
              <w:left w:w="100" w:type="dxa"/>
            </w:tcMar>
            <w:vAlign w:val="center"/>
          </w:tcPr>
          <w:p w:rsidR="00AF1BDF" w:rsidRDefault="00AF1BDF">
            <w:pPr>
              <w:spacing w:after="0"/>
              <w:ind w:left="135"/>
            </w:pPr>
          </w:p>
        </w:tc>
        <w:tc>
          <w:tcPr>
            <w:tcW w:w="1858" w:type="dxa"/>
            <w:tcMar>
              <w:top w:w="50" w:type="dxa"/>
              <w:left w:w="100" w:type="dxa"/>
            </w:tcMar>
            <w:vAlign w:val="center"/>
          </w:tcPr>
          <w:p w:rsidR="00AF1BDF" w:rsidRPr="001774AF" w:rsidRDefault="00C026CE">
            <w:pPr>
              <w:spacing w:after="0"/>
              <w:ind w:left="135"/>
              <w:rPr>
                <w:lang w:val="ru-RU"/>
              </w:rPr>
            </w:pPr>
            <w:r w:rsidRPr="001774AF">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1774AF">
                <w:rPr>
                  <w:rFonts w:ascii="Times New Roman" w:hAnsi="Times New Roman"/>
                  <w:color w:val="0000FF"/>
                  <w:u w:val="single"/>
                  <w:lang w:val="ru-RU"/>
                </w:rPr>
                <w:t>://</w:t>
              </w:r>
              <w:r>
                <w:rPr>
                  <w:rFonts w:ascii="Times New Roman" w:hAnsi="Times New Roman"/>
                  <w:color w:val="0000FF"/>
                  <w:u w:val="single"/>
                </w:rPr>
                <w:t>m</w:t>
              </w:r>
              <w:r w:rsidRPr="001774AF">
                <w:rPr>
                  <w:rFonts w:ascii="Times New Roman" w:hAnsi="Times New Roman"/>
                  <w:color w:val="0000FF"/>
                  <w:u w:val="single"/>
                  <w:lang w:val="ru-RU"/>
                </w:rPr>
                <w:t>.</w:t>
              </w:r>
              <w:r>
                <w:rPr>
                  <w:rFonts w:ascii="Times New Roman" w:hAnsi="Times New Roman"/>
                  <w:color w:val="0000FF"/>
                  <w:u w:val="single"/>
                </w:rPr>
                <w:t>edsoo</w:t>
              </w:r>
              <w:r w:rsidRPr="001774AF">
                <w:rPr>
                  <w:rFonts w:ascii="Times New Roman" w:hAnsi="Times New Roman"/>
                  <w:color w:val="0000FF"/>
                  <w:u w:val="single"/>
                  <w:lang w:val="ru-RU"/>
                </w:rPr>
                <w:t>.</w:t>
              </w:r>
              <w:r>
                <w:rPr>
                  <w:rFonts w:ascii="Times New Roman" w:hAnsi="Times New Roman"/>
                  <w:color w:val="0000FF"/>
                  <w:u w:val="single"/>
                </w:rPr>
                <w:t>ru</w:t>
              </w:r>
              <w:r w:rsidRPr="001774AF">
                <w:rPr>
                  <w:rFonts w:ascii="Times New Roman" w:hAnsi="Times New Roman"/>
                  <w:color w:val="0000FF"/>
                  <w:u w:val="single"/>
                  <w:lang w:val="ru-RU"/>
                </w:rPr>
                <w:t>/</w:t>
              </w:r>
              <w:r>
                <w:rPr>
                  <w:rFonts w:ascii="Times New Roman" w:hAnsi="Times New Roman"/>
                  <w:color w:val="0000FF"/>
                  <w:u w:val="single"/>
                </w:rPr>
                <w:t>cf</w:t>
              </w:r>
              <w:r w:rsidRPr="001774AF">
                <w:rPr>
                  <w:rFonts w:ascii="Times New Roman" w:hAnsi="Times New Roman"/>
                  <w:color w:val="0000FF"/>
                  <w:u w:val="single"/>
                  <w:lang w:val="ru-RU"/>
                </w:rPr>
                <w:t>0228</w:t>
              </w:r>
              <w:r>
                <w:rPr>
                  <w:rFonts w:ascii="Times New Roman" w:hAnsi="Times New Roman"/>
                  <w:color w:val="0000FF"/>
                  <w:u w:val="single"/>
                </w:rPr>
                <w:t>ca</w:t>
              </w:r>
            </w:hyperlink>
          </w:p>
        </w:tc>
      </w:tr>
      <w:tr w:rsidR="00AF1BDF" w:rsidRPr="001774AF">
        <w:trPr>
          <w:trHeight w:val="144"/>
          <w:tblCellSpacing w:w="20" w:type="nil"/>
        </w:trPr>
        <w:tc>
          <w:tcPr>
            <w:tcW w:w="420" w:type="dxa"/>
            <w:tcMar>
              <w:top w:w="50" w:type="dxa"/>
              <w:left w:w="100" w:type="dxa"/>
            </w:tcMar>
            <w:vAlign w:val="center"/>
          </w:tcPr>
          <w:p w:rsidR="00AF1BDF" w:rsidRDefault="00C026CE">
            <w:pPr>
              <w:spacing w:after="0"/>
            </w:pPr>
            <w:r>
              <w:rPr>
                <w:rFonts w:ascii="Times New Roman" w:hAnsi="Times New Roman"/>
                <w:color w:val="000000"/>
                <w:sz w:val="24"/>
              </w:rPr>
              <w:t>36</w:t>
            </w:r>
          </w:p>
        </w:tc>
        <w:tc>
          <w:tcPr>
            <w:tcW w:w="3960" w:type="dxa"/>
            <w:tcMar>
              <w:top w:w="50" w:type="dxa"/>
              <w:left w:w="100" w:type="dxa"/>
            </w:tcMar>
            <w:vAlign w:val="center"/>
          </w:tcPr>
          <w:p w:rsidR="00AF1BDF" w:rsidRDefault="00C026CE">
            <w:pPr>
              <w:spacing w:after="0"/>
              <w:ind w:left="135"/>
            </w:pPr>
            <w:r>
              <w:rPr>
                <w:rFonts w:ascii="Times New Roman" w:hAnsi="Times New Roman"/>
                <w:color w:val="000000"/>
                <w:sz w:val="24"/>
              </w:rPr>
              <w:t>Выбор профессии. Зов сердца</w:t>
            </w:r>
          </w:p>
        </w:tc>
        <w:tc>
          <w:tcPr>
            <w:tcW w:w="728" w:type="dxa"/>
            <w:tcMar>
              <w:top w:w="50" w:type="dxa"/>
              <w:left w:w="100" w:type="dxa"/>
            </w:tcMar>
            <w:vAlign w:val="center"/>
          </w:tcPr>
          <w:p w:rsidR="00AF1BDF" w:rsidRDefault="00C026CE">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AF1BDF" w:rsidRDefault="00AF1BDF">
            <w:pPr>
              <w:spacing w:after="0"/>
              <w:ind w:left="135"/>
              <w:jc w:val="center"/>
            </w:pPr>
          </w:p>
        </w:tc>
        <w:tc>
          <w:tcPr>
            <w:tcW w:w="1517" w:type="dxa"/>
            <w:tcMar>
              <w:top w:w="50" w:type="dxa"/>
              <w:left w:w="100" w:type="dxa"/>
            </w:tcMar>
            <w:vAlign w:val="center"/>
          </w:tcPr>
          <w:p w:rsidR="00AF1BDF" w:rsidRDefault="00AF1BDF">
            <w:pPr>
              <w:spacing w:after="0"/>
              <w:ind w:left="135"/>
              <w:jc w:val="center"/>
            </w:pPr>
          </w:p>
        </w:tc>
        <w:tc>
          <w:tcPr>
            <w:tcW w:w="1060" w:type="dxa"/>
            <w:tcMar>
              <w:top w:w="50" w:type="dxa"/>
              <w:left w:w="100" w:type="dxa"/>
            </w:tcMar>
            <w:vAlign w:val="center"/>
          </w:tcPr>
          <w:p w:rsidR="00AF1BDF" w:rsidRDefault="00AF1BDF">
            <w:pPr>
              <w:spacing w:after="0"/>
              <w:ind w:left="135"/>
            </w:pPr>
          </w:p>
        </w:tc>
        <w:tc>
          <w:tcPr>
            <w:tcW w:w="1858" w:type="dxa"/>
            <w:tcMar>
              <w:top w:w="50" w:type="dxa"/>
              <w:left w:w="100" w:type="dxa"/>
            </w:tcMar>
            <w:vAlign w:val="center"/>
          </w:tcPr>
          <w:p w:rsidR="00AF1BDF" w:rsidRPr="001774AF" w:rsidRDefault="00C026CE">
            <w:pPr>
              <w:spacing w:after="0"/>
              <w:ind w:left="135"/>
              <w:rPr>
                <w:lang w:val="ru-RU"/>
              </w:rPr>
            </w:pPr>
            <w:r w:rsidRPr="001774AF">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1774AF">
                <w:rPr>
                  <w:rFonts w:ascii="Times New Roman" w:hAnsi="Times New Roman"/>
                  <w:color w:val="0000FF"/>
                  <w:u w:val="single"/>
                  <w:lang w:val="ru-RU"/>
                </w:rPr>
                <w:t>://</w:t>
              </w:r>
              <w:r>
                <w:rPr>
                  <w:rFonts w:ascii="Times New Roman" w:hAnsi="Times New Roman"/>
                  <w:color w:val="0000FF"/>
                  <w:u w:val="single"/>
                </w:rPr>
                <w:t>m</w:t>
              </w:r>
              <w:r w:rsidRPr="001774AF">
                <w:rPr>
                  <w:rFonts w:ascii="Times New Roman" w:hAnsi="Times New Roman"/>
                  <w:color w:val="0000FF"/>
                  <w:u w:val="single"/>
                  <w:lang w:val="ru-RU"/>
                </w:rPr>
                <w:t>.</w:t>
              </w:r>
              <w:r>
                <w:rPr>
                  <w:rFonts w:ascii="Times New Roman" w:hAnsi="Times New Roman"/>
                  <w:color w:val="0000FF"/>
                  <w:u w:val="single"/>
                </w:rPr>
                <w:t>edsoo</w:t>
              </w:r>
              <w:r w:rsidRPr="001774AF">
                <w:rPr>
                  <w:rFonts w:ascii="Times New Roman" w:hAnsi="Times New Roman"/>
                  <w:color w:val="0000FF"/>
                  <w:u w:val="single"/>
                  <w:lang w:val="ru-RU"/>
                </w:rPr>
                <w:t>.</w:t>
              </w:r>
              <w:r>
                <w:rPr>
                  <w:rFonts w:ascii="Times New Roman" w:hAnsi="Times New Roman"/>
                  <w:color w:val="0000FF"/>
                  <w:u w:val="single"/>
                </w:rPr>
                <w:t>ru</w:t>
              </w:r>
              <w:r w:rsidRPr="001774AF">
                <w:rPr>
                  <w:rFonts w:ascii="Times New Roman" w:hAnsi="Times New Roman"/>
                  <w:color w:val="0000FF"/>
                  <w:u w:val="single"/>
                  <w:lang w:val="ru-RU"/>
                </w:rPr>
                <w:t>/5</w:t>
              </w:r>
              <w:r>
                <w:rPr>
                  <w:rFonts w:ascii="Times New Roman" w:hAnsi="Times New Roman"/>
                  <w:color w:val="0000FF"/>
                  <w:u w:val="single"/>
                </w:rPr>
                <w:t>d</w:t>
              </w:r>
              <w:r w:rsidRPr="001774AF">
                <w:rPr>
                  <w:rFonts w:ascii="Times New Roman" w:hAnsi="Times New Roman"/>
                  <w:color w:val="0000FF"/>
                  <w:u w:val="single"/>
                  <w:lang w:val="ru-RU"/>
                </w:rPr>
                <w:t>84</w:t>
              </w:r>
              <w:r>
                <w:rPr>
                  <w:rFonts w:ascii="Times New Roman" w:hAnsi="Times New Roman"/>
                  <w:color w:val="0000FF"/>
                  <w:u w:val="single"/>
                </w:rPr>
                <w:t>a</w:t>
              </w:r>
              <w:r w:rsidRPr="001774AF">
                <w:rPr>
                  <w:rFonts w:ascii="Times New Roman" w:hAnsi="Times New Roman"/>
                  <w:color w:val="0000FF"/>
                  <w:u w:val="single"/>
                  <w:lang w:val="ru-RU"/>
                </w:rPr>
                <w:t>687</w:t>
              </w:r>
            </w:hyperlink>
          </w:p>
        </w:tc>
      </w:tr>
      <w:tr w:rsidR="00AF1BDF" w:rsidRPr="001774AF">
        <w:trPr>
          <w:trHeight w:val="144"/>
          <w:tblCellSpacing w:w="20" w:type="nil"/>
        </w:trPr>
        <w:tc>
          <w:tcPr>
            <w:tcW w:w="420" w:type="dxa"/>
            <w:tcMar>
              <w:top w:w="50" w:type="dxa"/>
              <w:left w:w="100" w:type="dxa"/>
            </w:tcMar>
            <w:vAlign w:val="center"/>
          </w:tcPr>
          <w:p w:rsidR="00AF1BDF" w:rsidRDefault="00C026CE">
            <w:pPr>
              <w:spacing w:after="0"/>
            </w:pPr>
            <w:r>
              <w:rPr>
                <w:rFonts w:ascii="Times New Roman" w:hAnsi="Times New Roman"/>
                <w:color w:val="000000"/>
                <w:sz w:val="24"/>
              </w:rPr>
              <w:t>37</w:t>
            </w:r>
          </w:p>
        </w:tc>
        <w:tc>
          <w:tcPr>
            <w:tcW w:w="3960" w:type="dxa"/>
            <w:tcMar>
              <w:top w:w="50" w:type="dxa"/>
              <w:left w:w="100" w:type="dxa"/>
            </w:tcMar>
            <w:vAlign w:val="center"/>
          </w:tcPr>
          <w:p w:rsidR="00AF1BDF" w:rsidRDefault="00C026CE">
            <w:pPr>
              <w:spacing w:after="0"/>
              <w:ind w:left="135"/>
            </w:pPr>
            <w:r>
              <w:rPr>
                <w:rFonts w:ascii="Times New Roman" w:hAnsi="Times New Roman"/>
                <w:color w:val="000000"/>
                <w:sz w:val="24"/>
              </w:rPr>
              <w:t>Подготовка к выпускным экзаменам</w:t>
            </w:r>
          </w:p>
        </w:tc>
        <w:tc>
          <w:tcPr>
            <w:tcW w:w="728" w:type="dxa"/>
            <w:tcMar>
              <w:top w:w="50" w:type="dxa"/>
              <w:left w:w="100" w:type="dxa"/>
            </w:tcMar>
            <w:vAlign w:val="center"/>
          </w:tcPr>
          <w:p w:rsidR="00AF1BDF" w:rsidRDefault="00C026CE">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AF1BDF" w:rsidRDefault="00AF1BDF">
            <w:pPr>
              <w:spacing w:after="0"/>
              <w:ind w:left="135"/>
              <w:jc w:val="center"/>
            </w:pPr>
          </w:p>
        </w:tc>
        <w:tc>
          <w:tcPr>
            <w:tcW w:w="1517" w:type="dxa"/>
            <w:tcMar>
              <w:top w:w="50" w:type="dxa"/>
              <w:left w:w="100" w:type="dxa"/>
            </w:tcMar>
            <w:vAlign w:val="center"/>
          </w:tcPr>
          <w:p w:rsidR="00AF1BDF" w:rsidRDefault="00AF1BDF">
            <w:pPr>
              <w:spacing w:after="0"/>
              <w:ind w:left="135"/>
              <w:jc w:val="center"/>
            </w:pPr>
          </w:p>
        </w:tc>
        <w:tc>
          <w:tcPr>
            <w:tcW w:w="1060" w:type="dxa"/>
            <w:tcMar>
              <w:top w:w="50" w:type="dxa"/>
              <w:left w:w="100" w:type="dxa"/>
            </w:tcMar>
            <w:vAlign w:val="center"/>
          </w:tcPr>
          <w:p w:rsidR="00AF1BDF" w:rsidRDefault="00AF1BDF">
            <w:pPr>
              <w:spacing w:after="0"/>
              <w:ind w:left="135"/>
            </w:pPr>
          </w:p>
        </w:tc>
        <w:tc>
          <w:tcPr>
            <w:tcW w:w="1858" w:type="dxa"/>
            <w:tcMar>
              <w:top w:w="50" w:type="dxa"/>
              <w:left w:w="100" w:type="dxa"/>
            </w:tcMar>
            <w:vAlign w:val="center"/>
          </w:tcPr>
          <w:p w:rsidR="00AF1BDF" w:rsidRPr="001774AF" w:rsidRDefault="00C026CE">
            <w:pPr>
              <w:spacing w:after="0"/>
              <w:ind w:left="135"/>
              <w:rPr>
                <w:lang w:val="ru-RU"/>
              </w:rPr>
            </w:pPr>
            <w:r w:rsidRPr="001774AF">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1774AF">
                <w:rPr>
                  <w:rFonts w:ascii="Times New Roman" w:hAnsi="Times New Roman"/>
                  <w:color w:val="0000FF"/>
                  <w:u w:val="single"/>
                  <w:lang w:val="ru-RU"/>
                </w:rPr>
                <w:t>://</w:t>
              </w:r>
              <w:r>
                <w:rPr>
                  <w:rFonts w:ascii="Times New Roman" w:hAnsi="Times New Roman"/>
                  <w:color w:val="0000FF"/>
                  <w:u w:val="single"/>
                </w:rPr>
                <w:t>m</w:t>
              </w:r>
              <w:r w:rsidRPr="001774AF">
                <w:rPr>
                  <w:rFonts w:ascii="Times New Roman" w:hAnsi="Times New Roman"/>
                  <w:color w:val="0000FF"/>
                  <w:u w:val="single"/>
                  <w:lang w:val="ru-RU"/>
                </w:rPr>
                <w:t>.</w:t>
              </w:r>
              <w:r>
                <w:rPr>
                  <w:rFonts w:ascii="Times New Roman" w:hAnsi="Times New Roman"/>
                  <w:color w:val="0000FF"/>
                  <w:u w:val="single"/>
                </w:rPr>
                <w:t>edsoo</w:t>
              </w:r>
              <w:r w:rsidRPr="001774AF">
                <w:rPr>
                  <w:rFonts w:ascii="Times New Roman" w:hAnsi="Times New Roman"/>
                  <w:color w:val="0000FF"/>
                  <w:u w:val="single"/>
                  <w:lang w:val="ru-RU"/>
                </w:rPr>
                <w:t>.</w:t>
              </w:r>
              <w:r>
                <w:rPr>
                  <w:rFonts w:ascii="Times New Roman" w:hAnsi="Times New Roman"/>
                  <w:color w:val="0000FF"/>
                  <w:u w:val="single"/>
                </w:rPr>
                <w:t>ru</w:t>
              </w:r>
              <w:r w:rsidRPr="001774AF">
                <w:rPr>
                  <w:rFonts w:ascii="Times New Roman" w:hAnsi="Times New Roman"/>
                  <w:color w:val="0000FF"/>
                  <w:u w:val="single"/>
                  <w:lang w:val="ru-RU"/>
                </w:rPr>
                <w:t>/1449</w:t>
              </w:r>
              <w:r>
                <w:rPr>
                  <w:rFonts w:ascii="Times New Roman" w:hAnsi="Times New Roman"/>
                  <w:color w:val="0000FF"/>
                  <w:u w:val="single"/>
                </w:rPr>
                <w:t>fdce</w:t>
              </w:r>
            </w:hyperlink>
          </w:p>
        </w:tc>
      </w:tr>
      <w:tr w:rsidR="00AF1BDF" w:rsidRPr="001774AF">
        <w:trPr>
          <w:trHeight w:val="144"/>
          <w:tblCellSpacing w:w="20" w:type="nil"/>
        </w:trPr>
        <w:tc>
          <w:tcPr>
            <w:tcW w:w="420" w:type="dxa"/>
            <w:tcMar>
              <w:top w:w="50" w:type="dxa"/>
              <w:left w:w="100" w:type="dxa"/>
            </w:tcMar>
            <w:vAlign w:val="center"/>
          </w:tcPr>
          <w:p w:rsidR="00AF1BDF" w:rsidRDefault="00C026CE">
            <w:pPr>
              <w:spacing w:after="0"/>
            </w:pPr>
            <w:r>
              <w:rPr>
                <w:rFonts w:ascii="Times New Roman" w:hAnsi="Times New Roman"/>
                <w:color w:val="000000"/>
                <w:sz w:val="24"/>
              </w:rPr>
              <w:t>38</w:t>
            </w:r>
          </w:p>
        </w:tc>
        <w:tc>
          <w:tcPr>
            <w:tcW w:w="3960" w:type="dxa"/>
            <w:tcMar>
              <w:top w:w="50" w:type="dxa"/>
              <w:left w:w="100" w:type="dxa"/>
            </w:tcMar>
            <w:vAlign w:val="center"/>
          </w:tcPr>
          <w:p w:rsidR="00AF1BDF" w:rsidRPr="001774AF" w:rsidRDefault="00C026CE">
            <w:pPr>
              <w:spacing w:after="0"/>
              <w:ind w:left="135"/>
              <w:rPr>
                <w:lang w:val="ru-RU"/>
              </w:rPr>
            </w:pPr>
            <w:r w:rsidRPr="001774AF">
              <w:rPr>
                <w:rFonts w:ascii="Times New Roman" w:hAnsi="Times New Roman"/>
                <w:color w:val="000000"/>
                <w:sz w:val="24"/>
                <w:lang w:val="ru-RU"/>
              </w:rPr>
              <w:t>Обобщение по теме "Школьное образование, школьная жизнь. Переписка с зарубежными сверстниками. Взаимоотношения в школе. Проблемы и решения. Подготовка к выпускным экзаменам. Выбор профессии. Альтернативы в продолжении образования"</w:t>
            </w:r>
          </w:p>
        </w:tc>
        <w:tc>
          <w:tcPr>
            <w:tcW w:w="728" w:type="dxa"/>
            <w:tcMar>
              <w:top w:w="50" w:type="dxa"/>
              <w:left w:w="100" w:type="dxa"/>
            </w:tcMar>
            <w:vAlign w:val="center"/>
          </w:tcPr>
          <w:p w:rsidR="00AF1BDF" w:rsidRDefault="00C026CE">
            <w:pPr>
              <w:spacing w:after="0"/>
              <w:ind w:left="135"/>
              <w:jc w:val="center"/>
            </w:pPr>
            <w:r w:rsidRPr="001774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AF1BDF" w:rsidRDefault="00AF1BDF">
            <w:pPr>
              <w:spacing w:after="0"/>
              <w:ind w:left="135"/>
              <w:jc w:val="center"/>
            </w:pPr>
          </w:p>
        </w:tc>
        <w:tc>
          <w:tcPr>
            <w:tcW w:w="1517" w:type="dxa"/>
            <w:tcMar>
              <w:top w:w="50" w:type="dxa"/>
              <w:left w:w="100" w:type="dxa"/>
            </w:tcMar>
            <w:vAlign w:val="center"/>
          </w:tcPr>
          <w:p w:rsidR="00AF1BDF" w:rsidRDefault="00AF1BDF">
            <w:pPr>
              <w:spacing w:after="0"/>
              <w:ind w:left="135"/>
              <w:jc w:val="center"/>
            </w:pPr>
          </w:p>
        </w:tc>
        <w:tc>
          <w:tcPr>
            <w:tcW w:w="1060" w:type="dxa"/>
            <w:tcMar>
              <w:top w:w="50" w:type="dxa"/>
              <w:left w:w="100" w:type="dxa"/>
            </w:tcMar>
            <w:vAlign w:val="center"/>
          </w:tcPr>
          <w:p w:rsidR="00AF1BDF" w:rsidRDefault="00AF1BDF">
            <w:pPr>
              <w:spacing w:after="0"/>
              <w:ind w:left="135"/>
            </w:pPr>
          </w:p>
        </w:tc>
        <w:tc>
          <w:tcPr>
            <w:tcW w:w="1858" w:type="dxa"/>
            <w:tcMar>
              <w:top w:w="50" w:type="dxa"/>
              <w:left w:w="100" w:type="dxa"/>
            </w:tcMar>
            <w:vAlign w:val="center"/>
          </w:tcPr>
          <w:p w:rsidR="00AF1BDF" w:rsidRPr="001774AF" w:rsidRDefault="00C026CE">
            <w:pPr>
              <w:spacing w:after="0"/>
              <w:ind w:left="135"/>
              <w:rPr>
                <w:lang w:val="ru-RU"/>
              </w:rPr>
            </w:pPr>
            <w:r w:rsidRPr="001774AF">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1774AF">
                <w:rPr>
                  <w:rFonts w:ascii="Times New Roman" w:hAnsi="Times New Roman"/>
                  <w:color w:val="0000FF"/>
                  <w:u w:val="single"/>
                  <w:lang w:val="ru-RU"/>
                </w:rPr>
                <w:t>://</w:t>
              </w:r>
              <w:r>
                <w:rPr>
                  <w:rFonts w:ascii="Times New Roman" w:hAnsi="Times New Roman"/>
                  <w:color w:val="0000FF"/>
                  <w:u w:val="single"/>
                </w:rPr>
                <w:t>m</w:t>
              </w:r>
              <w:r w:rsidRPr="001774AF">
                <w:rPr>
                  <w:rFonts w:ascii="Times New Roman" w:hAnsi="Times New Roman"/>
                  <w:color w:val="0000FF"/>
                  <w:u w:val="single"/>
                  <w:lang w:val="ru-RU"/>
                </w:rPr>
                <w:t>.</w:t>
              </w:r>
              <w:r>
                <w:rPr>
                  <w:rFonts w:ascii="Times New Roman" w:hAnsi="Times New Roman"/>
                  <w:color w:val="0000FF"/>
                  <w:u w:val="single"/>
                </w:rPr>
                <w:t>edsoo</w:t>
              </w:r>
              <w:r w:rsidRPr="001774AF">
                <w:rPr>
                  <w:rFonts w:ascii="Times New Roman" w:hAnsi="Times New Roman"/>
                  <w:color w:val="0000FF"/>
                  <w:u w:val="single"/>
                  <w:lang w:val="ru-RU"/>
                </w:rPr>
                <w:t>.</w:t>
              </w:r>
              <w:r>
                <w:rPr>
                  <w:rFonts w:ascii="Times New Roman" w:hAnsi="Times New Roman"/>
                  <w:color w:val="0000FF"/>
                  <w:u w:val="single"/>
                </w:rPr>
                <w:t>ru</w:t>
              </w:r>
              <w:r w:rsidRPr="001774AF">
                <w:rPr>
                  <w:rFonts w:ascii="Times New Roman" w:hAnsi="Times New Roman"/>
                  <w:color w:val="0000FF"/>
                  <w:u w:val="single"/>
                  <w:lang w:val="ru-RU"/>
                </w:rPr>
                <w:t>/</w:t>
              </w:r>
              <w:r>
                <w:rPr>
                  <w:rFonts w:ascii="Times New Roman" w:hAnsi="Times New Roman"/>
                  <w:color w:val="0000FF"/>
                  <w:u w:val="single"/>
                </w:rPr>
                <w:t>b</w:t>
              </w:r>
              <w:r w:rsidRPr="001774AF">
                <w:rPr>
                  <w:rFonts w:ascii="Times New Roman" w:hAnsi="Times New Roman"/>
                  <w:color w:val="0000FF"/>
                  <w:u w:val="single"/>
                  <w:lang w:val="ru-RU"/>
                </w:rPr>
                <w:t>8</w:t>
              </w:r>
              <w:r>
                <w:rPr>
                  <w:rFonts w:ascii="Times New Roman" w:hAnsi="Times New Roman"/>
                  <w:color w:val="0000FF"/>
                  <w:u w:val="single"/>
                </w:rPr>
                <w:t>c</w:t>
              </w:r>
              <w:r w:rsidRPr="001774AF">
                <w:rPr>
                  <w:rFonts w:ascii="Times New Roman" w:hAnsi="Times New Roman"/>
                  <w:color w:val="0000FF"/>
                  <w:u w:val="single"/>
                  <w:lang w:val="ru-RU"/>
                </w:rPr>
                <w:t>0962</w:t>
              </w:r>
              <w:r>
                <w:rPr>
                  <w:rFonts w:ascii="Times New Roman" w:hAnsi="Times New Roman"/>
                  <w:color w:val="0000FF"/>
                  <w:u w:val="single"/>
                </w:rPr>
                <w:t>b</w:t>
              </w:r>
            </w:hyperlink>
          </w:p>
        </w:tc>
      </w:tr>
      <w:tr w:rsidR="00AF1BDF" w:rsidRPr="001774AF">
        <w:trPr>
          <w:trHeight w:val="144"/>
          <w:tblCellSpacing w:w="20" w:type="nil"/>
        </w:trPr>
        <w:tc>
          <w:tcPr>
            <w:tcW w:w="420" w:type="dxa"/>
            <w:tcMar>
              <w:top w:w="50" w:type="dxa"/>
              <w:left w:w="100" w:type="dxa"/>
            </w:tcMar>
            <w:vAlign w:val="center"/>
          </w:tcPr>
          <w:p w:rsidR="00AF1BDF" w:rsidRDefault="00C026CE">
            <w:pPr>
              <w:spacing w:after="0"/>
            </w:pPr>
            <w:r>
              <w:rPr>
                <w:rFonts w:ascii="Times New Roman" w:hAnsi="Times New Roman"/>
                <w:color w:val="000000"/>
                <w:sz w:val="24"/>
              </w:rPr>
              <w:t>39</w:t>
            </w:r>
          </w:p>
        </w:tc>
        <w:tc>
          <w:tcPr>
            <w:tcW w:w="3960" w:type="dxa"/>
            <w:tcMar>
              <w:top w:w="50" w:type="dxa"/>
              <w:left w:w="100" w:type="dxa"/>
            </w:tcMar>
            <w:vAlign w:val="center"/>
          </w:tcPr>
          <w:p w:rsidR="00AF1BDF" w:rsidRPr="001774AF" w:rsidRDefault="00C026CE">
            <w:pPr>
              <w:spacing w:after="0"/>
              <w:ind w:left="135"/>
              <w:rPr>
                <w:lang w:val="ru-RU"/>
              </w:rPr>
            </w:pPr>
            <w:r w:rsidRPr="001774AF">
              <w:rPr>
                <w:rFonts w:ascii="Times New Roman" w:hAnsi="Times New Roman"/>
                <w:color w:val="000000"/>
                <w:sz w:val="24"/>
                <w:lang w:val="ru-RU"/>
              </w:rPr>
              <w:t xml:space="preserve">Контроль по теме "Школьное образование, школьная жизнь. </w:t>
            </w:r>
            <w:r w:rsidRPr="001774AF">
              <w:rPr>
                <w:rFonts w:ascii="Times New Roman" w:hAnsi="Times New Roman"/>
                <w:color w:val="000000"/>
                <w:sz w:val="24"/>
                <w:lang w:val="ru-RU"/>
              </w:rPr>
              <w:lastRenderedPageBreak/>
              <w:t>Переписка с зарубежными сверстниками. Взаимоотношения в школе. Проблемы и решения. Подготовка к выпускным экзаменам. Выбор профессии. Альтернативы в продолжении образования"</w:t>
            </w:r>
          </w:p>
        </w:tc>
        <w:tc>
          <w:tcPr>
            <w:tcW w:w="728" w:type="dxa"/>
            <w:tcMar>
              <w:top w:w="50" w:type="dxa"/>
              <w:left w:w="100" w:type="dxa"/>
            </w:tcMar>
            <w:vAlign w:val="center"/>
          </w:tcPr>
          <w:p w:rsidR="00AF1BDF" w:rsidRDefault="00C026CE">
            <w:pPr>
              <w:spacing w:after="0"/>
              <w:ind w:left="135"/>
              <w:jc w:val="center"/>
            </w:pPr>
            <w:r w:rsidRPr="001774A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10" w:type="dxa"/>
            <w:tcMar>
              <w:top w:w="50" w:type="dxa"/>
              <w:left w:w="100" w:type="dxa"/>
            </w:tcMar>
            <w:vAlign w:val="center"/>
          </w:tcPr>
          <w:p w:rsidR="00AF1BDF" w:rsidRDefault="00C026CE">
            <w:pPr>
              <w:spacing w:after="0"/>
              <w:ind w:left="135"/>
              <w:jc w:val="center"/>
            </w:pPr>
            <w:r>
              <w:rPr>
                <w:rFonts w:ascii="Times New Roman" w:hAnsi="Times New Roman"/>
                <w:color w:val="000000"/>
                <w:sz w:val="24"/>
              </w:rPr>
              <w:t xml:space="preserve"> 1 </w:t>
            </w:r>
          </w:p>
        </w:tc>
        <w:tc>
          <w:tcPr>
            <w:tcW w:w="1517" w:type="dxa"/>
            <w:tcMar>
              <w:top w:w="50" w:type="dxa"/>
              <w:left w:w="100" w:type="dxa"/>
            </w:tcMar>
            <w:vAlign w:val="center"/>
          </w:tcPr>
          <w:p w:rsidR="00AF1BDF" w:rsidRDefault="00AF1BDF">
            <w:pPr>
              <w:spacing w:after="0"/>
              <w:ind w:left="135"/>
              <w:jc w:val="center"/>
            </w:pPr>
          </w:p>
        </w:tc>
        <w:tc>
          <w:tcPr>
            <w:tcW w:w="1060" w:type="dxa"/>
            <w:tcMar>
              <w:top w:w="50" w:type="dxa"/>
              <w:left w:w="100" w:type="dxa"/>
            </w:tcMar>
            <w:vAlign w:val="center"/>
          </w:tcPr>
          <w:p w:rsidR="00AF1BDF" w:rsidRDefault="00AF1BDF">
            <w:pPr>
              <w:spacing w:after="0"/>
              <w:ind w:left="135"/>
            </w:pPr>
          </w:p>
        </w:tc>
        <w:tc>
          <w:tcPr>
            <w:tcW w:w="1858" w:type="dxa"/>
            <w:tcMar>
              <w:top w:w="50" w:type="dxa"/>
              <w:left w:w="100" w:type="dxa"/>
            </w:tcMar>
            <w:vAlign w:val="center"/>
          </w:tcPr>
          <w:p w:rsidR="00AF1BDF" w:rsidRPr="001774AF" w:rsidRDefault="00C026CE">
            <w:pPr>
              <w:spacing w:after="0"/>
              <w:ind w:left="135"/>
              <w:rPr>
                <w:lang w:val="ru-RU"/>
              </w:rPr>
            </w:pPr>
            <w:r w:rsidRPr="001774AF">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1774AF">
                <w:rPr>
                  <w:rFonts w:ascii="Times New Roman" w:hAnsi="Times New Roman"/>
                  <w:color w:val="0000FF"/>
                  <w:u w:val="single"/>
                  <w:lang w:val="ru-RU"/>
                </w:rPr>
                <w:t>://</w:t>
              </w:r>
              <w:r>
                <w:rPr>
                  <w:rFonts w:ascii="Times New Roman" w:hAnsi="Times New Roman"/>
                  <w:color w:val="0000FF"/>
                  <w:u w:val="single"/>
                </w:rPr>
                <w:t>m</w:t>
              </w:r>
              <w:r w:rsidRPr="001774AF">
                <w:rPr>
                  <w:rFonts w:ascii="Times New Roman" w:hAnsi="Times New Roman"/>
                  <w:color w:val="0000FF"/>
                  <w:u w:val="single"/>
                  <w:lang w:val="ru-RU"/>
                </w:rPr>
                <w:t>.</w:t>
              </w:r>
              <w:r>
                <w:rPr>
                  <w:rFonts w:ascii="Times New Roman" w:hAnsi="Times New Roman"/>
                  <w:color w:val="0000FF"/>
                  <w:u w:val="single"/>
                </w:rPr>
                <w:t>edsoo</w:t>
              </w:r>
              <w:r w:rsidRPr="001774AF">
                <w:rPr>
                  <w:rFonts w:ascii="Times New Roman" w:hAnsi="Times New Roman"/>
                  <w:color w:val="0000FF"/>
                  <w:u w:val="single"/>
                  <w:lang w:val="ru-RU"/>
                </w:rPr>
                <w:t>.</w:t>
              </w:r>
              <w:r>
                <w:rPr>
                  <w:rFonts w:ascii="Times New Roman" w:hAnsi="Times New Roman"/>
                  <w:color w:val="0000FF"/>
                  <w:u w:val="single"/>
                </w:rPr>
                <w:t>ru</w:t>
              </w:r>
              <w:r w:rsidRPr="001774AF">
                <w:rPr>
                  <w:rFonts w:ascii="Times New Roman" w:hAnsi="Times New Roman"/>
                  <w:color w:val="0000FF"/>
                  <w:u w:val="single"/>
                  <w:lang w:val="ru-RU"/>
                </w:rPr>
                <w:t>/98</w:t>
              </w:r>
              <w:r>
                <w:rPr>
                  <w:rFonts w:ascii="Times New Roman" w:hAnsi="Times New Roman"/>
                  <w:color w:val="0000FF"/>
                  <w:u w:val="single"/>
                </w:rPr>
                <w:t>c</w:t>
              </w:r>
              <w:r w:rsidRPr="001774AF">
                <w:rPr>
                  <w:rFonts w:ascii="Times New Roman" w:hAnsi="Times New Roman"/>
                  <w:color w:val="0000FF"/>
                  <w:u w:val="single"/>
                  <w:lang w:val="ru-RU"/>
                </w:rPr>
                <w:t>564</w:t>
              </w:r>
              <w:r>
                <w:rPr>
                  <w:rFonts w:ascii="Times New Roman" w:hAnsi="Times New Roman"/>
                  <w:color w:val="0000FF"/>
                  <w:u w:val="single"/>
                </w:rPr>
                <w:t>ee</w:t>
              </w:r>
            </w:hyperlink>
          </w:p>
        </w:tc>
      </w:tr>
      <w:tr w:rsidR="00AF1BDF" w:rsidRPr="001774AF">
        <w:trPr>
          <w:trHeight w:val="144"/>
          <w:tblCellSpacing w:w="20" w:type="nil"/>
        </w:trPr>
        <w:tc>
          <w:tcPr>
            <w:tcW w:w="420" w:type="dxa"/>
            <w:tcMar>
              <w:top w:w="50" w:type="dxa"/>
              <w:left w:w="100" w:type="dxa"/>
            </w:tcMar>
            <w:vAlign w:val="center"/>
          </w:tcPr>
          <w:p w:rsidR="00AF1BDF" w:rsidRDefault="00C026CE">
            <w:pPr>
              <w:spacing w:after="0"/>
            </w:pPr>
            <w:r>
              <w:rPr>
                <w:rFonts w:ascii="Times New Roman" w:hAnsi="Times New Roman"/>
                <w:color w:val="000000"/>
                <w:sz w:val="24"/>
              </w:rPr>
              <w:lastRenderedPageBreak/>
              <w:t>40</w:t>
            </w:r>
          </w:p>
        </w:tc>
        <w:tc>
          <w:tcPr>
            <w:tcW w:w="3960" w:type="dxa"/>
            <w:tcMar>
              <w:top w:w="50" w:type="dxa"/>
              <w:left w:w="100" w:type="dxa"/>
            </w:tcMar>
            <w:vAlign w:val="center"/>
          </w:tcPr>
          <w:p w:rsidR="00AF1BDF" w:rsidRDefault="00C026CE">
            <w:pPr>
              <w:spacing w:after="0"/>
              <w:ind w:left="135"/>
            </w:pPr>
            <w:r>
              <w:rPr>
                <w:rFonts w:ascii="Times New Roman" w:hAnsi="Times New Roman"/>
                <w:color w:val="000000"/>
                <w:sz w:val="24"/>
              </w:rPr>
              <w:t>Важность изучения иностранного языка</w:t>
            </w:r>
          </w:p>
        </w:tc>
        <w:tc>
          <w:tcPr>
            <w:tcW w:w="728" w:type="dxa"/>
            <w:tcMar>
              <w:top w:w="50" w:type="dxa"/>
              <w:left w:w="100" w:type="dxa"/>
            </w:tcMar>
            <w:vAlign w:val="center"/>
          </w:tcPr>
          <w:p w:rsidR="00AF1BDF" w:rsidRDefault="00C026CE">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AF1BDF" w:rsidRDefault="00AF1BDF">
            <w:pPr>
              <w:spacing w:after="0"/>
              <w:ind w:left="135"/>
              <w:jc w:val="center"/>
            </w:pPr>
          </w:p>
        </w:tc>
        <w:tc>
          <w:tcPr>
            <w:tcW w:w="1517" w:type="dxa"/>
            <w:tcMar>
              <w:top w:w="50" w:type="dxa"/>
              <w:left w:w="100" w:type="dxa"/>
            </w:tcMar>
            <w:vAlign w:val="center"/>
          </w:tcPr>
          <w:p w:rsidR="00AF1BDF" w:rsidRDefault="00AF1BDF">
            <w:pPr>
              <w:spacing w:after="0"/>
              <w:ind w:left="135"/>
              <w:jc w:val="center"/>
            </w:pPr>
          </w:p>
        </w:tc>
        <w:tc>
          <w:tcPr>
            <w:tcW w:w="1060" w:type="dxa"/>
            <w:tcMar>
              <w:top w:w="50" w:type="dxa"/>
              <w:left w:w="100" w:type="dxa"/>
            </w:tcMar>
            <w:vAlign w:val="center"/>
          </w:tcPr>
          <w:p w:rsidR="00AF1BDF" w:rsidRDefault="00AF1BDF">
            <w:pPr>
              <w:spacing w:after="0"/>
              <w:ind w:left="135"/>
            </w:pPr>
          </w:p>
        </w:tc>
        <w:tc>
          <w:tcPr>
            <w:tcW w:w="1858" w:type="dxa"/>
            <w:tcMar>
              <w:top w:w="50" w:type="dxa"/>
              <w:left w:w="100" w:type="dxa"/>
            </w:tcMar>
            <w:vAlign w:val="center"/>
          </w:tcPr>
          <w:p w:rsidR="00AF1BDF" w:rsidRPr="001774AF" w:rsidRDefault="00C026CE">
            <w:pPr>
              <w:spacing w:after="0"/>
              <w:ind w:left="135"/>
              <w:rPr>
                <w:lang w:val="ru-RU"/>
              </w:rPr>
            </w:pPr>
            <w:r w:rsidRPr="001774AF">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1774AF">
                <w:rPr>
                  <w:rFonts w:ascii="Times New Roman" w:hAnsi="Times New Roman"/>
                  <w:color w:val="0000FF"/>
                  <w:u w:val="single"/>
                  <w:lang w:val="ru-RU"/>
                </w:rPr>
                <w:t>://</w:t>
              </w:r>
              <w:r>
                <w:rPr>
                  <w:rFonts w:ascii="Times New Roman" w:hAnsi="Times New Roman"/>
                  <w:color w:val="0000FF"/>
                  <w:u w:val="single"/>
                </w:rPr>
                <w:t>m</w:t>
              </w:r>
              <w:r w:rsidRPr="001774AF">
                <w:rPr>
                  <w:rFonts w:ascii="Times New Roman" w:hAnsi="Times New Roman"/>
                  <w:color w:val="0000FF"/>
                  <w:u w:val="single"/>
                  <w:lang w:val="ru-RU"/>
                </w:rPr>
                <w:t>.</w:t>
              </w:r>
              <w:r>
                <w:rPr>
                  <w:rFonts w:ascii="Times New Roman" w:hAnsi="Times New Roman"/>
                  <w:color w:val="0000FF"/>
                  <w:u w:val="single"/>
                </w:rPr>
                <w:t>edsoo</w:t>
              </w:r>
              <w:r w:rsidRPr="001774AF">
                <w:rPr>
                  <w:rFonts w:ascii="Times New Roman" w:hAnsi="Times New Roman"/>
                  <w:color w:val="0000FF"/>
                  <w:u w:val="single"/>
                  <w:lang w:val="ru-RU"/>
                </w:rPr>
                <w:t>.</w:t>
              </w:r>
              <w:r>
                <w:rPr>
                  <w:rFonts w:ascii="Times New Roman" w:hAnsi="Times New Roman"/>
                  <w:color w:val="0000FF"/>
                  <w:u w:val="single"/>
                </w:rPr>
                <w:t>ru</w:t>
              </w:r>
              <w:r w:rsidRPr="001774AF">
                <w:rPr>
                  <w:rFonts w:ascii="Times New Roman" w:hAnsi="Times New Roman"/>
                  <w:color w:val="0000FF"/>
                  <w:u w:val="single"/>
                  <w:lang w:val="ru-RU"/>
                </w:rPr>
                <w:t>/592</w:t>
              </w:r>
              <w:r>
                <w:rPr>
                  <w:rFonts w:ascii="Times New Roman" w:hAnsi="Times New Roman"/>
                  <w:color w:val="0000FF"/>
                  <w:u w:val="single"/>
                </w:rPr>
                <w:t>ab</w:t>
              </w:r>
              <w:r w:rsidRPr="001774AF">
                <w:rPr>
                  <w:rFonts w:ascii="Times New Roman" w:hAnsi="Times New Roman"/>
                  <w:color w:val="0000FF"/>
                  <w:u w:val="single"/>
                  <w:lang w:val="ru-RU"/>
                </w:rPr>
                <w:t>697</w:t>
              </w:r>
            </w:hyperlink>
          </w:p>
        </w:tc>
      </w:tr>
      <w:tr w:rsidR="00AF1BDF">
        <w:trPr>
          <w:trHeight w:val="144"/>
          <w:tblCellSpacing w:w="20" w:type="nil"/>
        </w:trPr>
        <w:tc>
          <w:tcPr>
            <w:tcW w:w="420" w:type="dxa"/>
            <w:tcMar>
              <w:top w:w="50" w:type="dxa"/>
              <w:left w:w="100" w:type="dxa"/>
            </w:tcMar>
            <w:vAlign w:val="center"/>
          </w:tcPr>
          <w:p w:rsidR="00AF1BDF" w:rsidRDefault="00C026CE">
            <w:pPr>
              <w:spacing w:after="0"/>
            </w:pPr>
            <w:r>
              <w:rPr>
                <w:rFonts w:ascii="Times New Roman" w:hAnsi="Times New Roman"/>
                <w:color w:val="000000"/>
                <w:sz w:val="24"/>
              </w:rPr>
              <w:t>41</w:t>
            </w:r>
          </w:p>
        </w:tc>
        <w:tc>
          <w:tcPr>
            <w:tcW w:w="3960" w:type="dxa"/>
            <w:tcMar>
              <w:top w:w="50" w:type="dxa"/>
              <w:left w:w="100" w:type="dxa"/>
            </w:tcMar>
            <w:vAlign w:val="center"/>
          </w:tcPr>
          <w:p w:rsidR="00AF1BDF" w:rsidRDefault="00C026CE">
            <w:pPr>
              <w:spacing w:after="0"/>
              <w:ind w:left="135"/>
            </w:pPr>
            <w:r>
              <w:rPr>
                <w:rFonts w:ascii="Times New Roman" w:hAnsi="Times New Roman"/>
                <w:color w:val="000000"/>
                <w:sz w:val="24"/>
              </w:rPr>
              <w:t>Важность изучения иностранного языка</w:t>
            </w:r>
          </w:p>
        </w:tc>
        <w:tc>
          <w:tcPr>
            <w:tcW w:w="728" w:type="dxa"/>
            <w:tcMar>
              <w:top w:w="50" w:type="dxa"/>
              <w:left w:w="100" w:type="dxa"/>
            </w:tcMar>
            <w:vAlign w:val="center"/>
          </w:tcPr>
          <w:p w:rsidR="00AF1BDF" w:rsidRDefault="00C026CE">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AF1BDF" w:rsidRDefault="00AF1BDF">
            <w:pPr>
              <w:spacing w:after="0"/>
              <w:ind w:left="135"/>
              <w:jc w:val="center"/>
            </w:pPr>
          </w:p>
        </w:tc>
        <w:tc>
          <w:tcPr>
            <w:tcW w:w="1517" w:type="dxa"/>
            <w:tcMar>
              <w:top w:w="50" w:type="dxa"/>
              <w:left w:w="100" w:type="dxa"/>
            </w:tcMar>
            <w:vAlign w:val="center"/>
          </w:tcPr>
          <w:p w:rsidR="00AF1BDF" w:rsidRDefault="00AF1BDF">
            <w:pPr>
              <w:spacing w:after="0"/>
              <w:ind w:left="135"/>
              <w:jc w:val="center"/>
            </w:pPr>
          </w:p>
        </w:tc>
        <w:tc>
          <w:tcPr>
            <w:tcW w:w="1060" w:type="dxa"/>
            <w:tcMar>
              <w:top w:w="50" w:type="dxa"/>
              <w:left w:w="100" w:type="dxa"/>
            </w:tcMar>
            <w:vAlign w:val="center"/>
          </w:tcPr>
          <w:p w:rsidR="00AF1BDF" w:rsidRDefault="00AF1BDF">
            <w:pPr>
              <w:spacing w:after="0"/>
              <w:ind w:left="135"/>
            </w:pPr>
          </w:p>
        </w:tc>
        <w:tc>
          <w:tcPr>
            <w:tcW w:w="1858" w:type="dxa"/>
            <w:tcMar>
              <w:top w:w="50" w:type="dxa"/>
              <w:left w:w="100" w:type="dxa"/>
            </w:tcMar>
            <w:vAlign w:val="center"/>
          </w:tcPr>
          <w:p w:rsidR="00AF1BDF" w:rsidRDefault="00AF1BDF">
            <w:pPr>
              <w:spacing w:after="0"/>
              <w:ind w:left="135"/>
            </w:pPr>
          </w:p>
        </w:tc>
      </w:tr>
      <w:tr w:rsidR="00AF1BDF" w:rsidRPr="001774AF">
        <w:trPr>
          <w:trHeight w:val="144"/>
          <w:tblCellSpacing w:w="20" w:type="nil"/>
        </w:trPr>
        <w:tc>
          <w:tcPr>
            <w:tcW w:w="420" w:type="dxa"/>
            <w:tcMar>
              <w:top w:w="50" w:type="dxa"/>
              <w:left w:w="100" w:type="dxa"/>
            </w:tcMar>
            <w:vAlign w:val="center"/>
          </w:tcPr>
          <w:p w:rsidR="00AF1BDF" w:rsidRDefault="00C026CE">
            <w:pPr>
              <w:spacing w:after="0"/>
            </w:pPr>
            <w:r>
              <w:rPr>
                <w:rFonts w:ascii="Times New Roman" w:hAnsi="Times New Roman"/>
                <w:color w:val="000000"/>
                <w:sz w:val="24"/>
              </w:rPr>
              <w:t>42</w:t>
            </w:r>
          </w:p>
        </w:tc>
        <w:tc>
          <w:tcPr>
            <w:tcW w:w="3960" w:type="dxa"/>
            <w:tcMar>
              <w:top w:w="50" w:type="dxa"/>
              <w:left w:w="100" w:type="dxa"/>
            </w:tcMar>
            <w:vAlign w:val="center"/>
          </w:tcPr>
          <w:p w:rsidR="00AF1BDF" w:rsidRPr="001774AF" w:rsidRDefault="00C026CE">
            <w:pPr>
              <w:spacing w:after="0"/>
              <w:ind w:left="135"/>
              <w:rPr>
                <w:lang w:val="ru-RU"/>
              </w:rPr>
            </w:pPr>
            <w:r w:rsidRPr="001774AF">
              <w:rPr>
                <w:rFonts w:ascii="Times New Roman" w:hAnsi="Times New Roman"/>
                <w:color w:val="000000"/>
                <w:sz w:val="24"/>
                <w:lang w:val="ru-RU"/>
              </w:rPr>
              <w:t>Корни иностранных языков. Международный язык общения</w:t>
            </w:r>
          </w:p>
        </w:tc>
        <w:tc>
          <w:tcPr>
            <w:tcW w:w="728" w:type="dxa"/>
            <w:tcMar>
              <w:top w:w="50" w:type="dxa"/>
              <w:left w:w="100" w:type="dxa"/>
            </w:tcMar>
            <w:vAlign w:val="center"/>
          </w:tcPr>
          <w:p w:rsidR="00AF1BDF" w:rsidRDefault="00C026CE">
            <w:pPr>
              <w:spacing w:after="0"/>
              <w:ind w:left="135"/>
              <w:jc w:val="center"/>
            </w:pPr>
            <w:r w:rsidRPr="001774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AF1BDF" w:rsidRDefault="00AF1BDF">
            <w:pPr>
              <w:spacing w:after="0"/>
              <w:ind w:left="135"/>
              <w:jc w:val="center"/>
            </w:pPr>
          </w:p>
        </w:tc>
        <w:tc>
          <w:tcPr>
            <w:tcW w:w="1517" w:type="dxa"/>
            <w:tcMar>
              <w:top w:w="50" w:type="dxa"/>
              <w:left w:w="100" w:type="dxa"/>
            </w:tcMar>
            <w:vAlign w:val="center"/>
          </w:tcPr>
          <w:p w:rsidR="00AF1BDF" w:rsidRDefault="00AF1BDF">
            <w:pPr>
              <w:spacing w:after="0"/>
              <w:ind w:left="135"/>
              <w:jc w:val="center"/>
            </w:pPr>
          </w:p>
        </w:tc>
        <w:tc>
          <w:tcPr>
            <w:tcW w:w="1060" w:type="dxa"/>
            <w:tcMar>
              <w:top w:w="50" w:type="dxa"/>
              <w:left w:w="100" w:type="dxa"/>
            </w:tcMar>
            <w:vAlign w:val="center"/>
          </w:tcPr>
          <w:p w:rsidR="00AF1BDF" w:rsidRDefault="00AF1BDF">
            <w:pPr>
              <w:spacing w:after="0"/>
              <w:ind w:left="135"/>
            </w:pPr>
          </w:p>
        </w:tc>
        <w:tc>
          <w:tcPr>
            <w:tcW w:w="1858" w:type="dxa"/>
            <w:tcMar>
              <w:top w:w="50" w:type="dxa"/>
              <w:left w:w="100" w:type="dxa"/>
            </w:tcMar>
            <w:vAlign w:val="center"/>
          </w:tcPr>
          <w:p w:rsidR="00AF1BDF" w:rsidRPr="001774AF" w:rsidRDefault="00C026CE">
            <w:pPr>
              <w:spacing w:after="0"/>
              <w:ind w:left="135"/>
              <w:rPr>
                <w:lang w:val="ru-RU"/>
              </w:rPr>
            </w:pPr>
            <w:r w:rsidRPr="001774AF">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1774AF">
                <w:rPr>
                  <w:rFonts w:ascii="Times New Roman" w:hAnsi="Times New Roman"/>
                  <w:color w:val="0000FF"/>
                  <w:u w:val="single"/>
                  <w:lang w:val="ru-RU"/>
                </w:rPr>
                <w:t>://</w:t>
              </w:r>
              <w:r>
                <w:rPr>
                  <w:rFonts w:ascii="Times New Roman" w:hAnsi="Times New Roman"/>
                  <w:color w:val="0000FF"/>
                  <w:u w:val="single"/>
                </w:rPr>
                <w:t>m</w:t>
              </w:r>
              <w:r w:rsidRPr="001774AF">
                <w:rPr>
                  <w:rFonts w:ascii="Times New Roman" w:hAnsi="Times New Roman"/>
                  <w:color w:val="0000FF"/>
                  <w:u w:val="single"/>
                  <w:lang w:val="ru-RU"/>
                </w:rPr>
                <w:t>.</w:t>
              </w:r>
              <w:r>
                <w:rPr>
                  <w:rFonts w:ascii="Times New Roman" w:hAnsi="Times New Roman"/>
                  <w:color w:val="0000FF"/>
                  <w:u w:val="single"/>
                </w:rPr>
                <w:t>edsoo</w:t>
              </w:r>
              <w:r w:rsidRPr="001774AF">
                <w:rPr>
                  <w:rFonts w:ascii="Times New Roman" w:hAnsi="Times New Roman"/>
                  <w:color w:val="0000FF"/>
                  <w:u w:val="single"/>
                  <w:lang w:val="ru-RU"/>
                </w:rPr>
                <w:t>.</w:t>
              </w:r>
              <w:r>
                <w:rPr>
                  <w:rFonts w:ascii="Times New Roman" w:hAnsi="Times New Roman"/>
                  <w:color w:val="0000FF"/>
                  <w:u w:val="single"/>
                </w:rPr>
                <w:t>ru</w:t>
              </w:r>
              <w:r w:rsidRPr="001774AF">
                <w:rPr>
                  <w:rFonts w:ascii="Times New Roman" w:hAnsi="Times New Roman"/>
                  <w:color w:val="0000FF"/>
                  <w:u w:val="single"/>
                  <w:lang w:val="ru-RU"/>
                </w:rPr>
                <w:t>/49</w:t>
              </w:r>
              <w:r>
                <w:rPr>
                  <w:rFonts w:ascii="Times New Roman" w:hAnsi="Times New Roman"/>
                  <w:color w:val="0000FF"/>
                  <w:u w:val="single"/>
                </w:rPr>
                <w:t>ab</w:t>
              </w:r>
              <w:r w:rsidRPr="001774AF">
                <w:rPr>
                  <w:rFonts w:ascii="Times New Roman" w:hAnsi="Times New Roman"/>
                  <w:color w:val="0000FF"/>
                  <w:u w:val="single"/>
                  <w:lang w:val="ru-RU"/>
                </w:rPr>
                <w:t>9311</w:t>
              </w:r>
            </w:hyperlink>
          </w:p>
        </w:tc>
      </w:tr>
      <w:tr w:rsidR="00AF1BDF" w:rsidRPr="001774AF">
        <w:trPr>
          <w:trHeight w:val="144"/>
          <w:tblCellSpacing w:w="20" w:type="nil"/>
        </w:trPr>
        <w:tc>
          <w:tcPr>
            <w:tcW w:w="420" w:type="dxa"/>
            <w:tcMar>
              <w:top w:w="50" w:type="dxa"/>
              <w:left w:w="100" w:type="dxa"/>
            </w:tcMar>
            <w:vAlign w:val="center"/>
          </w:tcPr>
          <w:p w:rsidR="00AF1BDF" w:rsidRDefault="00C026CE">
            <w:pPr>
              <w:spacing w:after="0"/>
            </w:pPr>
            <w:r>
              <w:rPr>
                <w:rFonts w:ascii="Times New Roman" w:hAnsi="Times New Roman"/>
                <w:color w:val="000000"/>
                <w:sz w:val="24"/>
              </w:rPr>
              <w:t>43</w:t>
            </w:r>
          </w:p>
        </w:tc>
        <w:tc>
          <w:tcPr>
            <w:tcW w:w="3960" w:type="dxa"/>
            <w:tcMar>
              <w:top w:w="50" w:type="dxa"/>
              <w:left w:w="100" w:type="dxa"/>
            </w:tcMar>
            <w:vAlign w:val="center"/>
          </w:tcPr>
          <w:p w:rsidR="00AF1BDF" w:rsidRDefault="00C026CE">
            <w:pPr>
              <w:spacing w:after="0"/>
              <w:ind w:left="135"/>
            </w:pPr>
            <w:r>
              <w:rPr>
                <w:rFonts w:ascii="Times New Roman" w:hAnsi="Times New Roman"/>
                <w:color w:val="000000"/>
                <w:sz w:val="24"/>
              </w:rPr>
              <w:t>Способы коммуникации. История</w:t>
            </w:r>
          </w:p>
        </w:tc>
        <w:tc>
          <w:tcPr>
            <w:tcW w:w="728" w:type="dxa"/>
            <w:tcMar>
              <w:top w:w="50" w:type="dxa"/>
              <w:left w:w="100" w:type="dxa"/>
            </w:tcMar>
            <w:vAlign w:val="center"/>
          </w:tcPr>
          <w:p w:rsidR="00AF1BDF" w:rsidRDefault="00C026CE">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AF1BDF" w:rsidRDefault="00AF1BDF">
            <w:pPr>
              <w:spacing w:after="0"/>
              <w:ind w:left="135"/>
              <w:jc w:val="center"/>
            </w:pPr>
          </w:p>
        </w:tc>
        <w:tc>
          <w:tcPr>
            <w:tcW w:w="1517" w:type="dxa"/>
            <w:tcMar>
              <w:top w:w="50" w:type="dxa"/>
              <w:left w:w="100" w:type="dxa"/>
            </w:tcMar>
            <w:vAlign w:val="center"/>
          </w:tcPr>
          <w:p w:rsidR="00AF1BDF" w:rsidRDefault="00AF1BDF">
            <w:pPr>
              <w:spacing w:after="0"/>
              <w:ind w:left="135"/>
              <w:jc w:val="center"/>
            </w:pPr>
          </w:p>
        </w:tc>
        <w:tc>
          <w:tcPr>
            <w:tcW w:w="1060" w:type="dxa"/>
            <w:tcMar>
              <w:top w:w="50" w:type="dxa"/>
              <w:left w:w="100" w:type="dxa"/>
            </w:tcMar>
            <w:vAlign w:val="center"/>
          </w:tcPr>
          <w:p w:rsidR="00AF1BDF" w:rsidRDefault="00AF1BDF">
            <w:pPr>
              <w:spacing w:after="0"/>
              <w:ind w:left="135"/>
            </w:pPr>
          </w:p>
        </w:tc>
        <w:tc>
          <w:tcPr>
            <w:tcW w:w="1858" w:type="dxa"/>
            <w:tcMar>
              <w:top w:w="50" w:type="dxa"/>
              <w:left w:w="100" w:type="dxa"/>
            </w:tcMar>
            <w:vAlign w:val="center"/>
          </w:tcPr>
          <w:p w:rsidR="00AF1BDF" w:rsidRPr="001774AF" w:rsidRDefault="00C026CE">
            <w:pPr>
              <w:spacing w:after="0"/>
              <w:ind w:left="135"/>
              <w:rPr>
                <w:lang w:val="ru-RU"/>
              </w:rPr>
            </w:pPr>
            <w:r w:rsidRPr="001774AF">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1774AF">
                <w:rPr>
                  <w:rFonts w:ascii="Times New Roman" w:hAnsi="Times New Roman"/>
                  <w:color w:val="0000FF"/>
                  <w:u w:val="single"/>
                  <w:lang w:val="ru-RU"/>
                </w:rPr>
                <w:t>://</w:t>
              </w:r>
              <w:r>
                <w:rPr>
                  <w:rFonts w:ascii="Times New Roman" w:hAnsi="Times New Roman"/>
                  <w:color w:val="0000FF"/>
                  <w:u w:val="single"/>
                </w:rPr>
                <w:t>m</w:t>
              </w:r>
              <w:r w:rsidRPr="001774AF">
                <w:rPr>
                  <w:rFonts w:ascii="Times New Roman" w:hAnsi="Times New Roman"/>
                  <w:color w:val="0000FF"/>
                  <w:u w:val="single"/>
                  <w:lang w:val="ru-RU"/>
                </w:rPr>
                <w:t>.</w:t>
              </w:r>
              <w:r>
                <w:rPr>
                  <w:rFonts w:ascii="Times New Roman" w:hAnsi="Times New Roman"/>
                  <w:color w:val="0000FF"/>
                  <w:u w:val="single"/>
                </w:rPr>
                <w:t>edsoo</w:t>
              </w:r>
              <w:r w:rsidRPr="001774AF">
                <w:rPr>
                  <w:rFonts w:ascii="Times New Roman" w:hAnsi="Times New Roman"/>
                  <w:color w:val="0000FF"/>
                  <w:u w:val="single"/>
                  <w:lang w:val="ru-RU"/>
                </w:rPr>
                <w:t>.</w:t>
              </w:r>
              <w:r>
                <w:rPr>
                  <w:rFonts w:ascii="Times New Roman" w:hAnsi="Times New Roman"/>
                  <w:color w:val="0000FF"/>
                  <w:u w:val="single"/>
                </w:rPr>
                <w:t>ru</w:t>
              </w:r>
              <w:r w:rsidRPr="001774AF">
                <w:rPr>
                  <w:rFonts w:ascii="Times New Roman" w:hAnsi="Times New Roman"/>
                  <w:color w:val="0000FF"/>
                  <w:u w:val="single"/>
                  <w:lang w:val="ru-RU"/>
                </w:rPr>
                <w:t>/8335</w:t>
              </w:r>
              <w:r>
                <w:rPr>
                  <w:rFonts w:ascii="Times New Roman" w:hAnsi="Times New Roman"/>
                  <w:color w:val="0000FF"/>
                  <w:u w:val="single"/>
                </w:rPr>
                <w:t>f</w:t>
              </w:r>
              <w:r w:rsidRPr="001774AF">
                <w:rPr>
                  <w:rFonts w:ascii="Times New Roman" w:hAnsi="Times New Roman"/>
                  <w:color w:val="0000FF"/>
                  <w:u w:val="single"/>
                  <w:lang w:val="ru-RU"/>
                </w:rPr>
                <w:t>701</w:t>
              </w:r>
            </w:hyperlink>
          </w:p>
        </w:tc>
      </w:tr>
      <w:tr w:rsidR="00AF1BDF" w:rsidRPr="001774AF">
        <w:trPr>
          <w:trHeight w:val="144"/>
          <w:tblCellSpacing w:w="20" w:type="nil"/>
        </w:trPr>
        <w:tc>
          <w:tcPr>
            <w:tcW w:w="420" w:type="dxa"/>
            <w:tcMar>
              <w:top w:w="50" w:type="dxa"/>
              <w:left w:w="100" w:type="dxa"/>
            </w:tcMar>
            <w:vAlign w:val="center"/>
          </w:tcPr>
          <w:p w:rsidR="00AF1BDF" w:rsidRDefault="00C026CE">
            <w:pPr>
              <w:spacing w:after="0"/>
            </w:pPr>
            <w:r>
              <w:rPr>
                <w:rFonts w:ascii="Times New Roman" w:hAnsi="Times New Roman"/>
                <w:color w:val="000000"/>
                <w:sz w:val="24"/>
              </w:rPr>
              <w:t>44</w:t>
            </w:r>
          </w:p>
        </w:tc>
        <w:tc>
          <w:tcPr>
            <w:tcW w:w="3960" w:type="dxa"/>
            <w:tcMar>
              <w:top w:w="50" w:type="dxa"/>
              <w:left w:w="100" w:type="dxa"/>
            </w:tcMar>
            <w:vAlign w:val="center"/>
          </w:tcPr>
          <w:p w:rsidR="00AF1BDF" w:rsidRPr="001774AF" w:rsidRDefault="00C026CE">
            <w:pPr>
              <w:spacing w:after="0"/>
              <w:ind w:left="135"/>
              <w:rPr>
                <w:lang w:val="ru-RU"/>
              </w:rPr>
            </w:pPr>
            <w:r w:rsidRPr="001774AF">
              <w:rPr>
                <w:rFonts w:ascii="Times New Roman" w:hAnsi="Times New Roman"/>
                <w:color w:val="000000"/>
                <w:sz w:val="24"/>
                <w:lang w:val="ru-RU"/>
              </w:rPr>
              <w:t>Изучение иностранного языка для работы и дальнейшего обучения</w:t>
            </w:r>
          </w:p>
        </w:tc>
        <w:tc>
          <w:tcPr>
            <w:tcW w:w="728" w:type="dxa"/>
            <w:tcMar>
              <w:top w:w="50" w:type="dxa"/>
              <w:left w:w="100" w:type="dxa"/>
            </w:tcMar>
            <w:vAlign w:val="center"/>
          </w:tcPr>
          <w:p w:rsidR="00AF1BDF" w:rsidRDefault="00C026CE">
            <w:pPr>
              <w:spacing w:after="0"/>
              <w:ind w:left="135"/>
              <w:jc w:val="center"/>
            </w:pPr>
            <w:r w:rsidRPr="001774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AF1BDF" w:rsidRDefault="00AF1BDF">
            <w:pPr>
              <w:spacing w:after="0"/>
              <w:ind w:left="135"/>
              <w:jc w:val="center"/>
            </w:pPr>
          </w:p>
        </w:tc>
        <w:tc>
          <w:tcPr>
            <w:tcW w:w="1517" w:type="dxa"/>
            <w:tcMar>
              <w:top w:w="50" w:type="dxa"/>
              <w:left w:w="100" w:type="dxa"/>
            </w:tcMar>
            <w:vAlign w:val="center"/>
          </w:tcPr>
          <w:p w:rsidR="00AF1BDF" w:rsidRDefault="00AF1BDF">
            <w:pPr>
              <w:spacing w:after="0"/>
              <w:ind w:left="135"/>
              <w:jc w:val="center"/>
            </w:pPr>
          </w:p>
        </w:tc>
        <w:tc>
          <w:tcPr>
            <w:tcW w:w="1060" w:type="dxa"/>
            <w:tcMar>
              <w:top w:w="50" w:type="dxa"/>
              <w:left w:w="100" w:type="dxa"/>
            </w:tcMar>
            <w:vAlign w:val="center"/>
          </w:tcPr>
          <w:p w:rsidR="00AF1BDF" w:rsidRDefault="00AF1BDF">
            <w:pPr>
              <w:spacing w:after="0"/>
              <w:ind w:left="135"/>
            </w:pPr>
          </w:p>
        </w:tc>
        <w:tc>
          <w:tcPr>
            <w:tcW w:w="1858" w:type="dxa"/>
            <w:tcMar>
              <w:top w:w="50" w:type="dxa"/>
              <w:left w:w="100" w:type="dxa"/>
            </w:tcMar>
            <w:vAlign w:val="center"/>
          </w:tcPr>
          <w:p w:rsidR="00AF1BDF" w:rsidRPr="001774AF" w:rsidRDefault="00C026CE">
            <w:pPr>
              <w:spacing w:after="0"/>
              <w:ind w:left="135"/>
              <w:rPr>
                <w:lang w:val="ru-RU"/>
              </w:rPr>
            </w:pPr>
            <w:r w:rsidRPr="001774AF">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1774AF">
                <w:rPr>
                  <w:rFonts w:ascii="Times New Roman" w:hAnsi="Times New Roman"/>
                  <w:color w:val="0000FF"/>
                  <w:u w:val="single"/>
                  <w:lang w:val="ru-RU"/>
                </w:rPr>
                <w:t>://</w:t>
              </w:r>
              <w:r>
                <w:rPr>
                  <w:rFonts w:ascii="Times New Roman" w:hAnsi="Times New Roman"/>
                  <w:color w:val="0000FF"/>
                  <w:u w:val="single"/>
                </w:rPr>
                <w:t>m</w:t>
              </w:r>
              <w:r w:rsidRPr="001774AF">
                <w:rPr>
                  <w:rFonts w:ascii="Times New Roman" w:hAnsi="Times New Roman"/>
                  <w:color w:val="0000FF"/>
                  <w:u w:val="single"/>
                  <w:lang w:val="ru-RU"/>
                </w:rPr>
                <w:t>.</w:t>
              </w:r>
              <w:r>
                <w:rPr>
                  <w:rFonts w:ascii="Times New Roman" w:hAnsi="Times New Roman"/>
                  <w:color w:val="0000FF"/>
                  <w:u w:val="single"/>
                </w:rPr>
                <w:t>edsoo</w:t>
              </w:r>
              <w:r w:rsidRPr="001774AF">
                <w:rPr>
                  <w:rFonts w:ascii="Times New Roman" w:hAnsi="Times New Roman"/>
                  <w:color w:val="0000FF"/>
                  <w:u w:val="single"/>
                  <w:lang w:val="ru-RU"/>
                </w:rPr>
                <w:t>.</w:t>
              </w:r>
              <w:r>
                <w:rPr>
                  <w:rFonts w:ascii="Times New Roman" w:hAnsi="Times New Roman"/>
                  <w:color w:val="0000FF"/>
                  <w:u w:val="single"/>
                </w:rPr>
                <w:t>ru</w:t>
              </w:r>
              <w:r w:rsidRPr="001774AF">
                <w:rPr>
                  <w:rFonts w:ascii="Times New Roman" w:hAnsi="Times New Roman"/>
                  <w:color w:val="0000FF"/>
                  <w:u w:val="single"/>
                  <w:lang w:val="ru-RU"/>
                </w:rPr>
                <w:t>/3048</w:t>
              </w:r>
              <w:r>
                <w:rPr>
                  <w:rFonts w:ascii="Times New Roman" w:hAnsi="Times New Roman"/>
                  <w:color w:val="0000FF"/>
                  <w:u w:val="single"/>
                </w:rPr>
                <w:t>c</w:t>
              </w:r>
              <w:r w:rsidRPr="001774AF">
                <w:rPr>
                  <w:rFonts w:ascii="Times New Roman" w:hAnsi="Times New Roman"/>
                  <w:color w:val="0000FF"/>
                  <w:u w:val="single"/>
                  <w:lang w:val="ru-RU"/>
                </w:rPr>
                <w:t>65</w:t>
              </w:r>
              <w:r>
                <w:rPr>
                  <w:rFonts w:ascii="Times New Roman" w:hAnsi="Times New Roman"/>
                  <w:color w:val="0000FF"/>
                  <w:u w:val="single"/>
                </w:rPr>
                <w:t>b</w:t>
              </w:r>
            </w:hyperlink>
          </w:p>
        </w:tc>
      </w:tr>
      <w:tr w:rsidR="00AF1BDF" w:rsidRPr="001774AF">
        <w:trPr>
          <w:trHeight w:val="144"/>
          <w:tblCellSpacing w:w="20" w:type="nil"/>
        </w:trPr>
        <w:tc>
          <w:tcPr>
            <w:tcW w:w="420" w:type="dxa"/>
            <w:tcMar>
              <w:top w:w="50" w:type="dxa"/>
              <w:left w:w="100" w:type="dxa"/>
            </w:tcMar>
            <w:vAlign w:val="center"/>
          </w:tcPr>
          <w:p w:rsidR="00AF1BDF" w:rsidRDefault="00C026CE">
            <w:pPr>
              <w:spacing w:after="0"/>
            </w:pPr>
            <w:r>
              <w:rPr>
                <w:rFonts w:ascii="Times New Roman" w:hAnsi="Times New Roman"/>
                <w:color w:val="000000"/>
                <w:sz w:val="24"/>
              </w:rPr>
              <w:t>45</w:t>
            </w:r>
          </w:p>
        </w:tc>
        <w:tc>
          <w:tcPr>
            <w:tcW w:w="3960" w:type="dxa"/>
            <w:tcMar>
              <w:top w:w="50" w:type="dxa"/>
              <w:left w:w="100" w:type="dxa"/>
            </w:tcMar>
            <w:vAlign w:val="center"/>
          </w:tcPr>
          <w:p w:rsidR="00AF1BDF" w:rsidRPr="001774AF" w:rsidRDefault="00C026CE">
            <w:pPr>
              <w:spacing w:after="0"/>
              <w:ind w:left="135"/>
              <w:rPr>
                <w:lang w:val="ru-RU"/>
              </w:rPr>
            </w:pPr>
            <w:r w:rsidRPr="001774AF">
              <w:rPr>
                <w:rFonts w:ascii="Times New Roman" w:hAnsi="Times New Roman"/>
                <w:color w:val="000000"/>
                <w:sz w:val="24"/>
                <w:lang w:val="ru-RU"/>
              </w:rPr>
              <w:t>Обобщение по теме "Место иностранного языка в повседневной жизни и профессиональной деятельности в современном мире"</w:t>
            </w:r>
          </w:p>
        </w:tc>
        <w:tc>
          <w:tcPr>
            <w:tcW w:w="728" w:type="dxa"/>
            <w:tcMar>
              <w:top w:w="50" w:type="dxa"/>
              <w:left w:w="100" w:type="dxa"/>
            </w:tcMar>
            <w:vAlign w:val="center"/>
          </w:tcPr>
          <w:p w:rsidR="00AF1BDF" w:rsidRDefault="00C026CE">
            <w:pPr>
              <w:spacing w:after="0"/>
              <w:ind w:left="135"/>
              <w:jc w:val="center"/>
            </w:pPr>
            <w:r w:rsidRPr="001774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AF1BDF" w:rsidRDefault="00AF1BDF">
            <w:pPr>
              <w:spacing w:after="0"/>
              <w:ind w:left="135"/>
              <w:jc w:val="center"/>
            </w:pPr>
          </w:p>
        </w:tc>
        <w:tc>
          <w:tcPr>
            <w:tcW w:w="1517" w:type="dxa"/>
            <w:tcMar>
              <w:top w:w="50" w:type="dxa"/>
              <w:left w:w="100" w:type="dxa"/>
            </w:tcMar>
            <w:vAlign w:val="center"/>
          </w:tcPr>
          <w:p w:rsidR="00AF1BDF" w:rsidRDefault="00AF1BDF">
            <w:pPr>
              <w:spacing w:after="0"/>
              <w:ind w:left="135"/>
              <w:jc w:val="center"/>
            </w:pPr>
          </w:p>
        </w:tc>
        <w:tc>
          <w:tcPr>
            <w:tcW w:w="1060" w:type="dxa"/>
            <w:tcMar>
              <w:top w:w="50" w:type="dxa"/>
              <w:left w:w="100" w:type="dxa"/>
            </w:tcMar>
            <w:vAlign w:val="center"/>
          </w:tcPr>
          <w:p w:rsidR="00AF1BDF" w:rsidRDefault="00AF1BDF">
            <w:pPr>
              <w:spacing w:after="0"/>
              <w:ind w:left="135"/>
            </w:pPr>
          </w:p>
        </w:tc>
        <w:tc>
          <w:tcPr>
            <w:tcW w:w="1858" w:type="dxa"/>
            <w:tcMar>
              <w:top w:w="50" w:type="dxa"/>
              <w:left w:w="100" w:type="dxa"/>
            </w:tcMar>
            <w:vAlign w:val="center"/>
          </w:tcPr>
          <w:p w:rsidR="00AF1BDF" w:rsidRPr="001774AF" w:rsidRDefault="00C026CE">
            <w:pPr>
              <w:spacing w:after="0"/>
              <w:ind w:left="135"/>
              <w:rPr>
                <w:lang w:val="ru-RU"/>
              </w:rPr>
            </w:pPr>
            <w:r w:rsidRPr="001774AF">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1774AF">
                <w:rPr>
                  <w:rFonts w:ascii="Times New Roman" w:hAnsi="Times New Roman"/>
                  <w:color w:val="0000FF"/>
                  <w:u w:val="single"/>
                  <w:lang w:val="ru-RU"/>
                </w:rPr>
                <w:t>://</w:t>
              </w:r>
              <w:r>
                <w:rPr>
                  <w:rFonts w:ascii="Times New Roman" w:hAnsi="Times New Roman"/>
                  <w:color w:val="0000FF"/>
                  <w:u w:val="single"/>
                </w:rPr>
                <w:t>m</w:t>
              </w:r>
              <w:r w:rsidRPr="001774AF">
                <w:rPr>
                  <w:rFonts w:ascii="Times New Roman" w:hAnsi="Times New Roman"/>
                  <w:color w:val="0000FF"/>
                  <w:u w:val="single"/>
                  <w:lang w:val="ru-RU"/>
                </w:rPr>
                <w:t>.</w:t>
              </w:r>
              <w:r>
                <w:rPr>
                  <w:rFonts w:ascii="Times New Roman" w:hAnsi="Times New Roman"/>
                  <w:color w:val="0000FF"/>
                  <w:u w:val="single"/>
                </w:rPr>
                <w:t>edsoo</w:t>
              </w:r>
              <w:r w:rsidRPr="001774AF">
                <w:rPr>
                  <w:rFonts w:ascii="Times New Roman" w:hAnsi="Times New Roman"/>
                  <w:color w:val="0000FF"/>
                  <w:u w:val="single"/>
                  <w:lang w:val="ru-RU"/>
                </w:rPr>
                <w:t>.</w:t>
              </w:r>
              <w:r>
                <w:rPr>
                  <w:rFonts w:ascii="Times New Roman" w:hAnsi="Times New Roman"/>
                  <w:color w:val="0000FF"/>
                  <w:u w:val="single"/>
                </w:rPr>
                <w:t>ru</w:t>
              </w:r>
              <w:r w:rsidRPr="001774AF">
                <w:rPr>
                  <w:rFonts w:ascii="Times New Roman" w:hAnsi="Times New Roman"/>
                  <w:color w:val="0000FF"/>
                  <w:u w:val="single"/>
                  <w:lang w:val="ru-RU"/>
                </w:rPr>
                <w:t>/00</w:t>
              </w:r>
              <w:r>
                <w:rPr>
                  <w:rFonts w:ascii="Times New Roman" w:hAnsi="Times New Roman"/>
                  <w:color w:val="0000FF"/>
                  <w:u w:val="single"/>
                </w:rPr>
                <w:t>a</w:t>
              </w:r>
              <w:r w:rsidRPr="001774AF">
                <w:rPr>
                  <w:rFonts w:ascii="Times New Roman" w:hAnsi="Times New Roman"/>
                  <w:color w:val="0000FF"/>
                  <w:u w:val="single"/>
                  <w:lang w:val="ru-RU"/>
                </w:rPr>
                <w:t>89</w:t>
              </w:r>
              <w:r>
                <w:rPr>
                  <w:rFonts w:ascii="Times New Roman" w:hAnsi="Times New Roman"/>
                  <w:color w:val="0000FF"/>
                  <w:u w:val="single"/>
                </w:rPr>
                <w:t>f</w:t>
              </w:r>
              <w:r w:rsidRPr="001774AF">
                <w:rPr>
                  <w:rFonts w:ascii="Times New Roman" w:hAnsi="Times New Roman"/>
                  <w:color w:val="0000FF"/>
                  <w:u w:val="single"/>
                  <w:lang w:val="ru-RU"/>
                </w:rPr>
                <w:t>77</w:t>
              </w:r>
            </w:hyperlink>
          </w:p>
        </w:tc>
      </w:tr>
      <w:tr w:rsidR="00AF1BDF" w:rsidRPr="001774AF">
        <w:trPr>
          <w:trHeight w:val="144"/>
          <w:tblCellSpacing w:w="20" w:type="nil"/>
        </w:trPr>
        <w:tc>
          <w:tcPr>
            <w:tcW w:w="420" w:type="dxa"/>
            <w:tcMar>
              <w:top w:w="50" w:type="dxa"/>
              <w:left w:w="100" w:type="dxa"/>
            </w:tcMar>
            <w:vAlign w:val="center"/>
          </w:tcPr>
          <w:p w:rsidR="00AF1BDF" w:rsidRDefault="00C026CE">
            <w:pPr>
              <w:spacing w:after="0"/>
            </w:pPr>
            <w:r>
              <w:rPr>
                <w:rFonts w:ascii="Times New Roman" w:hAnsi="Times New Roman"/>
                <w:color w:val="000000"/>
                <w:sz w:val="24"/>
              </w:rPr>
              <w:t>46</w:t>
            </w:r>
          </w:p>
        </w:tc>
        <w:tc>
          <w:tcPr>
            <w:tcW w:w="3960" w:type="dxa"/>
            <w:tcMar>
              <w:top w:w="50" w:type="dxa"/>
              <w:left w:w="100" w:type="dxa"/>
            </w:tcMar>
            <w:vAlign w:val="center"/>
          </w:tcPr>
          <w:p w:rsidR="00AF1BDF" w:rsidRPr="001774AF" w:rsidRDefault="00C026CE">
            <w:pPr>
              <w:spacing w:after="0"/>
              <w:ind w:left="135"/>
              <w:rPr>
                <w:lang w:val="ru-RU"/>
              </w:rPr>
            </w:pPr>
            <w:r w:rsidRPr="001774AF">
              <w:rPr>
                <w:rFonts w:ascii="Times New Roman" w:hAnsi="Times New Roman"/>
                <w:color w:val="000000"/>
                <w:sz w:val="24"/>
                <w:lang w:val="ru-RU"/>
              </w:rPr>
              <w:t>Молодежь в обществе. Заработок для подростков. Выбор профессии в современном обществе</w:t>
            </w:r>
          </w:p>
        </w:tc>
        <w:tc>
          <w:tcPr>
            <w:tcW w:w="728" w:type="dxa"/>
            <w:tcMar>
              <w:top w:w="50" w:type="dxa"/>
              <w:left w:w="100" w:type="dxa"/>
            </w:tcMar>
            <w:vAlign w:val="center"/>
          </w:tcPr>
          <w:p w:rsidR="00AF1BDF" w:rsidRDefault="00C026CE">
            <w:pPr>
              <w:spacing w:after="0"/>
              <w:ind w:left="135"/>
              <w:jc w:val="center"/>
            </w:pPr>
            <w:r w:rsidRPr="001774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AF1BDF" w:rsidRDefault="00AF1BDF">
            <w:pPr>
              <w:spacing w:after="0"/>
              <w:ind w:left="135"/>
              <w:jc w:val="center"/>
            </w:pPr>
          </w:p>
        </w:tc>
        <w:tc>
          <w:tcPr>
            <w:tcW w:w="1517" w:type="dxa"/>
            <w:tcMar>
              <w:top w:w="50" w:type="dxa"/>
              <w:left w:w="100" w:type="dxa"/>
            </w:tcMar>
            <w:vAlign w:val="center"/>
          </w:tcPr>
          <w:p w:rsidR="00AF1BDF" w:rsidRDefault="00AF1BDF">
            <w:pPr>
              <w:spacing w:after="0"/>
              <w:ind w:left="135"/>
              <w:jc w:val="center"/>
            </w:pPr>
          </w:p>
        </w:tc>
        <w:tc>
          <w:tcPr>
            <w:tcW w:w="1060" w:type="dxa"/>
            <w:tcMar>
              <w:top w:w="50" w:type="dxa"/>
              <w:left w:w="100" w:type="dxa"/>
            </w:tcMar>
            <w:vAlign w:val="center"/>
          </w:tcPr>
          <w:p w:rsidR="00AF1BDF" w:rsidRDefault="00AF1BDF">
            <w:pPr>
              <w:spacing w:after="0"/>
              <w:ind w:left="135"/>
            </w:pPr>
          </w:p>
        </w:tc>
        <w:tc>
          <w:tcPr>
            <w:tcW w:w="1858" w:type="dxa"/>
            <w:tcMar>
              <w:top w:w="50" w:type="dxa"/>
              <w:left w:w="100" w:type="dxa"/>
            </w:tcMar>
            <w:vAlign w:val="center"/>
          </w:tcPr>
          <w:p w:rsidR="00AF1BDF" w:rsidRPr="001774AF" w:rsidRDefault="00C026CE">
            <w:pPr>
              <w:spacing w:after="0"/>
              <w:ind w:left="135"/>
              <w:rPr>
                <w:lang w:val="ru-RU"/>
              </w:rPr>
            </w:pPr>
            <w:r w:rsidRPr="001774AF">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1774AF">
                <w:rPr>
                  <w:rFonts w:ascii="Times New Roman" w:hAnsi="Times New Roman"/>
                  <w:color w:val="0000FF"/>
                  <w:u w:val="single"/>
                  <w:lang w:val="ru-RU"/>
                </w:rPr>
                <w:t>://</w:t>
              </w:r>
              <w:r>
                <w:rPr>
                  <w:rFonts w:ascii="Times New Roman" w:hAnsi="Times New Roman"/>
                  <w:color w:val="0000FF"/>
                  <w:u w:val="single"/>
                </w:rPr>
                <w:t>m</w:t>
              </w:r>
              <w:r w:rsidRPr="001774AF">
                <w:rPr>
                  <w:rFonts w:ascii="Times New Roman" w:hAnsi="Times New Roman"/>
                  <w:color w:val="0000FF"/>
                  <w:u w:val="single"/>
                  <w:lang w:val="ru-RU"/>
                </w:rPr>
                <w:t>.</w:t>
              </w:r>
              <w:r>
                <w:rPr>
                  <w:rFonts w:ascii="Times New Roman" w:hAnsi="Times New Roman"/>
                  <w:color w:val="0000FF"/>
                  <w:u w:val="single"/>
                </w:rPr>
                <w:t>edsoo</w:t>
              </w:r>
              <w:r w:rsidRPr="001774AF">
                <w:rPr>
                  <w:rFonts w:ascii="Times New Roman" w:hAnsi="Times New Roman"/>
                  <w:color w:val="0000FF"/>
                  <w:u w:val="single"/>
                  <w:lang w:val="ru-RU"/>
                </w:rPr>
                <w:t>.</w:t>
              </w:r>
              <w:r>
                <w:rPr>
                  <w:rFonts w:ascii="Times New Roman" w:hAnsi="Times New Roman"/>
                  <w:color w:val="0000FF"/>
                  <w:u w:val="single"/>
                </w:rPr>
                <w:t>ru</w:t>
              </w:r>
              <w:r w:rsidRPr="001774AF">
                <w:rPr>
                  <w:rFonts w:ascii="Times New Roman" w:hAnsi="Times New Roman"/>
                  <w:color w:val="0000FF"/>
                  <w:u w:val="single"/>
                  <w:lang w:val="ru-RU"/>
                </w:rPr>
                <w:t>/6919</w:t>
              </w:r>
              <w:r>
                <w:rPr>
                  <w:rFonts w:ascii="Times New Roman" w:hAnsi="Times New Roman"/>
                  <w:color w:val="0000FF"/>
                  <w:u w:val="single"/>
                </w:rPr>
                <w:t>c</w:t>
              </w:r>
              <w:r w:rsidRPr="001774AF">
                <w:rPr>
                  <w:rFonts w:ascii="Times New Roman" w:hAnsi="Times New Roman"/>
                  <w:color w:val="0000FF"/>
                  <w:u w:val="single"/>
                  <w:lang w:val="ru-RU"/>
                </w:rPr>
                <w:t>6</w:t>
              </w:r>
              <w:r>
                <w:rPr>
                  <w:rFonts w:ascii="Times New Roman" w:hAnsi="Times New Roman"/>
                  <w:color w:val="0000FF"/>
                  <w:u w:val="single"/>
                </w:rPr>
                <w:t>f</w:t>
              </w:r>
              <w:r w:rsidRPr="001774AF">
                <w:rPr>
                  <w:rFonts w:ascii="Times New Roman" w:hAnsi="Times New Roman"/>
                  <w:color w:val="0000FF"/>
                  <w:u w:val="single"/>
                  <w:lang w:val="ru-RU"/>
                </w:rPr>
                <w:t>7</w:t>
              </w:r>
            </w:hyperlink>
          </w:p>
        </w:tc>
      </w:tr>
      <w:tr w:rsidR="00AF1BDF" w:rsidRPr="001774AF">
        <w:trPr>
          <w:trHeight w:val="144"/>
          <w:tblCellSpacing w:w="20" w:type="nil"/>
        </w:trPr>
        <w:tc>
          <w:tcPr>
            <w:tcW w:w="420" w:type="dxa"/>
            <w:tcMar>
              <w:top w:w="50" w:type="dxa"/>
              <w:left w:w="100" w:type="dxa"/>
            </w:tcMar>
            <w:vAlign w:val="center"/>
          </w:tcPr>
          <w:p w:rsidR="00AF1BDF" w:rsidRDefault="00C026CE">
            <w:pPr>
              <w:spacing w:after="0"/>
            </w:pPr>
            <w:r>
              <w:rPr>
                <w:rFonts w:ascii="Times New Roman" w:hAnsi="Times New Roman"/>
                <w:color w:val="000000"/>
                <w:sz w:val="24"/>
              </w:rPr>
              <w:t>47</w:t>
            </w:r>
          </w:p>
        </w:tc>
        <w:tc>
          <w:tcPr>
            <w:tcW w:w="3960" w:type="dxa"/>
            <w:tcMar>
              <w:top w:w="50" w:type="dxa"/>
              <w:left w:w="100" w:type="dxa"/>
            </w:tcMar>
            <w:vAlign w:val="center"/>
          </w:tcPr>
          <w:p w:rsidR="00AF1BDF" w:rsidRDefault="00C026CE">
            <w:pPr>
              <w:spacing w:after="0"/>
              <w:ind w:left="135"/>
            </w:pPr>
            <w:r>
              <w:rPr>
                <w:rFonts w:ascii="Times New Roman" w:hAnsi="Times New Roman"/>
                <w:color w:val="000000"/>
                <w:sz w:val="24"/>
              </w:rPr>
              <w:t>Взаимоотношения. Дружба</w:t>
            </w:r>
          </w:p>
        </w:tc>
        <w:tc>
          <w:tcPr>
            <w:tcW w:w="728" w:type="dxa"/>
            <w:tcMar>
              <w:top w:w="50" w:type="dxa"/>
              <w:left w:w="100" w:type="dxa"/>
            </w:tcMar>
            <w:vAlign w:val="center"/>
          </w:tcPr>
          <w:p w:rsidR="00AF1BDF" w:rsidRDefault="00C026CE">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AF1BDF" w:rsidRDefault="00AF1BDF">
            <w:pPr>
              <w:spacing w:after="0"/>
              <w:ind w:left="135"/>
              <w:jc w:val="center"/>
            </w:pPr>
          </w:p>
        </w:tc>
        <w:tc>
          <w:tcPr>
            <w:tcW w:w="1517" w:type="dxa"/>
            <w:tcMar>
              <w:top w:w="50" w:type="dxa"/>
              <w:left w:w="100" w:type="dxa"/>
            </w:tcMar>
            <w:vAlign w:val="center"/>
          </w:tcPr>
          <w:p w:rsidR="00AF1BDF" w:rsidRDefault="00AF1BDF">
            <w:pPr>
              <w:spacing w:after="0"/>
              <w:ind w:left="135"/>
              <w:jc w:val="center"/>
            </w:pPr>
          </w:p>
        </w:tc>
        <w:tc>
          <w:tcPr>
            <w:tcW w:w="1060" w:type="dxa"/>
            <w:tcMar>
              <w:top w:w="50" w:type="dxa"/>
              <w:left w:w="100" w:type="dxa"/>
            </w:tcMar>
            <w:vAlign w:val="center"/>
          </w:tcPr>
          <w:p w:rsidR="00AF1BDF" w:rsidRDefault="00AF1BDF">
            <w:pPr>
              <w:spacing w:after="0"/>
              <w:ind w:left="135"/>
            </w:pPr>
          </w:p>
        </w:tc>
        <w:tc>
          <w:tcPr>
            <w:tcW w:w="1858" w:type="dxa"/>
            <w:tcMar>
              <w:top w:w="50" w:type="dxa"/>
              <w:left w:w="100" w:type="dxa"/>
            </w:tcMar>
            <w:vAlign w:val="center"/>
          </w:tcPr>
          <w:p w:rsidR="00AF1BDF" w:rsidRPr="001774AF" w:rsidRDefault="00C026CE">
            <w:pPr>
              <w:spacing w:after="0"/>
              <w:ind w:left="135"/>
              <w:rPr>
                <w:lang w:val="ru-RU"/>
              </w:rPr>
            </w:pPr>
            <w:r w:rsidRPr="001774AF">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1774AF">
                <w:rPr>
                  <w:rFonts w:ascii="Times New Roman" w:hAnsi="Times New Roman"/>
                  <w:color w:val="0000FF"/>
                  <w:u w:val="single"/>
                  <w:lang w:val="ru-RU"/>
                </w:rPr>
                <w:t>://</w:t>
              </w:r>
              <w:r>
                <w:rPr>
                  <w:rFonts w:ascii="Times New Roman" w:hAnsi="Times New Roman"/>
                  <w:color w:val="0000FF"/>
                  <w:u w:val="single"/>
                </w:rPr>
                <w:t>m</w:t>
              </w:r>
              <w:r w:rsidRPr="001774AF">
                <w:rPr>
                  <w:rFonts w:ascii="Times New Roman" w:hAnsi="Times New Roman"/>
                  <w:color w:val="0000FF"/>
                  <w:u w:val="single"/>
                  <w:lang w:val="ru-RU"/>
                </w:rPr>
                <w:t>.</w:t>
              </w:r>
              <w:r>
                <w:rPr>
                  <w:rFonts w:ascii="Times New Roman" w:hAnsi="Times New Roman"/>
                  <w:color w:val="0000FF"/>
                  <w:u w:val="single"/>
                </w:rPr>
                <w:t>edsoo</w:t>
              </w:r>
              <w:r w:rsidRPr="001774AF">
                <w:rPr>
                  <w:rFonts w:ascii="Times New Roman" w:hAnsi="Times New Roman"/>
                  <w:color w:val="0000FF"/>
                  <w:u w:val="single"/>
                  <w:lang w:val="ru-RU"/>
                </w:rPr>
                <w:t>.</w:t>
              </w:r>
              <w:r>
                <w:rPr>
                  <w:rFonts w:ascii="Times New Roman" w:hAnsi="Times New Roman"/>
                  <w:color w:val="0000FF"/>
                  <w:u w:val="single"/>
                </w:rPr>
                <w:t>ru</w:t>
              </w:r>
              <w:r w:rsidRPr="001774AF">
                <w:rPr>
                  <w:rFonts w:ascii="Times New Roman" w:hAnsi="Times New Roman"/>
                  <w:color w:val="0000FF"/>
                  <w:u w:val="single"/>
                  <w:lang w:val="ru-RU"/>
                </w:rPr>
                <w:t>/1</w:t>
              </w:r>
              <w:r>
                <w:rPr>
                  <w:rFonts w:ascii="Times New Roman" w:hAnsi="Times New Roman"/>
                  <w:color w:val="0000FF"/>
                  <w:u w:val="single"/>
                </w:rPr>
                <w:t>e</w:t>
              </w:r>
              <w:r w:rsidRPr="001774AF">
                <w:rPr>
                  <w:rFonts w:ascii="Times New Roman" w:hAnsi="Times New Roman"/>
                  <w:color w:val="0000FF"/>
                  <w:u w:val="single"/>
                  <w:lang w:val="ru-RU"/>
                </w:rPr>
                <w:t>5</w:t>
              </w:r>
              <w:r>
                <w:rPr>
                  <w:rFonts w:ascii="Times New Roman" w:hAnsi="Times New Roman"/>
                  <w:color w:val="0000FF"/>
                  <w:u w:val="single"/>
                </w:rPr>
                <w:t>c</w:t>
              </w:r>
              <w:r w:rsidRPr="001774AF">
                <w:rPr>
                  <w:rFonts w:ascii="Times New Roman" w:hAnsi="Times New Roman"/>
                  <w:color w:val="0000FF"/>
                  <w:u w:val="single"/>
                  <w:lang w:val="ru-RU"/>
                </w:rPr>
                <w:t>7</w:t>
              </w:r>
              <w:r>
                <w:rPr>
                  <w:rFonts w:ascii="Times New Roman" w:hAnsi="Times New Roman"/>
                  <w:color w:val="0000FF"/>
                  <w:u w:val="single"/>
                </w:rPr>
                <w:t>b</w:t>
              </w:r>
              <w:r w:rsidRPr="001774AF">
                <w:rPr>
                  <w:rFonts w:ascii="Times New Roman" w:hAnsi="Times New Roman"/>
                  <w:color w:val="0000FF"/>
                  <w:u w:val="single"/>
                  <w:lang w:val="ru-RU"/>
                </w:rPr>
                <w:t>7</w:t>
              </w:r>
              <w:r>
                <w:rPr>
                  <w:rFonts w:ascii="Times New Roman" w:hAnsi="Times New Roman"/>
                  <w:color w:val="0000FF"/>
                  <w:u w:val="single"/>
                </w:rPr>
                <w:t>a</w:t>
              </w:r>
            </w:hyperlink>
          </w:p>
        </w:tc>
      </w:tr>
      <w:tr w:rsidR="00AF1BDF" w:rsidRPr="001774AF">
        <w:trPr>
          <w:trHeight w:val="144"/>
          <w:tblCellSpacing w:w="20" w:type="nil"/>
        </w:trPr>
        <w:tc>
          <w:tcPr>
            <w:tcW w:w="420" w:type="dxa"/>
            <w:tcMar>
              <w:top w:w="50" w:type="dxa"/>
              <w:left w:w="100" w:type="dxa"/>
            </w:tcMar>
            <w:vAlign w:val="center"/>
          </w:tcPr>
          <w:p w:rsidR="00AF1BDF" w:rsidRDefault="00C026CE">
            <w:pPr>
              <w:spacing w:after="0"/>
            </w:pPr>
            <w:r>
              <w:rPr>
                <w:rFonts w:ascii="Times New Roman" w:hAnsi="Times New Roman"/>
                <w:color w:val="000000"/>
                <w:sz w:val="24"/>
              </w:rPr>
              <w:lastRenderedPageBreak/>
              <w:t>48</w:t>
            </w:r>
          </w:p>
        </w:tc>
        <w:tc>
          <w:tcPr>
            <w:tcW w:w="3960" w:type="dxa"/>
            <w:tcMar>
              <w:top w:w="50" w:type="dxa"/>
              <w:left w:w="100" w:type="dxa"/>
            </w:tcMar>
            <w:vAlign w:val="center"/>
          </w:tcPr>
          <w:p w:rsidR="00AF1BDF" w:rsidRDefault="00C026CE">
            <w:pPr>
              <w:spacing w:after="0"/>
              <w:ind w:left="135"/>
            </w:pPr>
            <w:r>
              <w:rPr>
                <w:rFonts w:ascii="Times New Roman" w:hAnsi="Times New Roman"/>
                <w:color w:val="000000"/>
                <w:sz w:val="24"/>
              </w:rPr>
              <w:t>Молодежные ценности. Ориентиры</w:t>
            </w:r>
          </w:p>
        </w:tc>
        <w:tc>
          <w:tcPr>
            <w:tcW w:w="728" w:type="dxa"/>
            <w:tcMar>
              <w:top w:w="50" w:type="dxa"/>
              <w:left w:w="100" w:type="dxa"/>
            </w:tcMar>
            <w:vAlign w:val="center"/>
          </w:tcPr>
          <w:p w:rsidR="00AF1BDF" w:rsidRDefault="00C026CE">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AF1BDF" w:rsidRDefault="00AF1BDF">
            <w:pPr>
              <w:spacing w:after="0"/>
              <w:ind w:left="135"/>
              <w:jc w:val="center"/>
            </w:pPr>
          </w:p>
        </w:tc>
        <w:tc>
          <w:tcPr>
            <w:tcW w:w="1517" w:type="dxa"/>
            <w:tcMar>
              <w:top w:w="50" w:type="dxa"/>
              <w:left w:w="100" w:type="dxa"/>
            </w:tcMar>
            <w:vAlign w:val="center"/>
          </w:tcPr>
          <w:p w:rsidR="00AF1BDF" w:rsidRDefault="00AF1BDF">
            <w:pPr>
              <w:spacing w:after="0"/>
              <w:ind w:left="135"/>
              <w:jc w:val="center"/>
            </w:pPr>
          </w:p>
        </w:tc>
        <w:tc>
          <w:tcPr>
            <w:tcW w:w="1060" w:type="dxa"/>
            <w:tcMar>
              <w:top w:w="50" w:type="dxa"/>
              <w:left w:w="100" w:type="dxa"/>
            </w:tcMar>
            <w:vAlign w:val="center"/>
          </w:tcPr>
          <w:p w:rsidR="00AF1BDF" w:rsidRDefault="00AF1BDF">
            <w:pPr>
              <w:spacing w:after="0"/>
              <w:ind w:left="135"/>
            </w:pPr>
          </w:p>
        </w:tc>
        <w:tc>
          <w:tcPr>
            <w:tcW w:w="1858" w:type="dxa"/>
            <w:tcMar>
              <w:top w:w="50" w:type="dxa"/>
              <w:left w:w="100" w:type="dxa"/>
            </w:tcMar>
            <w:vAlign w:val="center"/>
          </w:tcPr>
          <w:p w:rsidR="00AF1BDF" w:rsidRPr="001774AF" w:rsidRDefault="00C026CE">
            <w:pPr>
              <w:spacing w:after="0"/>
              <w:ind w:left="135"/>
              <w:rPr>
                <w:lang w:val="ru-RU"/>
              </w:rPr>
            </w:pPr>
            <w:r w:rsidRPr="001774AF">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1774AF">
                <w:rPr>
                  <w:rFonts w:ascii="Times New Roman" w:hAnsi="Times New Roman"/>
                  <w:color w:val="0000FF"/>
                  <w:u w:val="single"/>
                  <w:lang w:val="ru-RU"/>
                </w:rPr>
                <w:t>://</w:t>
              </w:r>
              <w:r>
                <w:rPr>
                  <w:rFonts w:ascii="Times New Roman" w:hAnsi="Times New Roman"/>
                  <w:color w:val="0000FF"/>
                  <w:u w:val="single"/>
                </w:rPr>
                <w:t>m</w:t>
              </w:r>
              <w:r w:rsidRPr="001774AF">
                <w:rPr>
                  <w:rFonts w:ascii="Times New Roman" w:hAnsi="Times New Roman"/>
                  <w:color w:val="0000FF"/>
                  <w:u w:val="single"/>
                  <w:lang w:val="ru-RU"/>
                </w:rPr>
                <w:t>.</w:t>
              </w:r>
              <w:r>
                <w:rPr>
                  <w:rFonts w:ascii="Times New Roman" w:hAnsi="Times New Roman"/>
                  <w:color w:val="0000FF"/>
                  <w:u w:val="single"/>
                </w:rPr>
                <w:t>edsoo</w:t>
              </w:r>
              <w:r w:rsidRPr="001774AF">
                <w:rPr>
                  <w:rFonts w:ascii="Times New Roman" w:hAnsi="Times New Roman"/>
                  <w:color w:val="0000FF"/>
                  <w:u w:val="single"/>
                  <w:lang w:val="ru-RU"/>
                </w:rPr>
                <w:t>.</w:t>
              </w:r>
              <w:r>
                <w:rPr>
                  <w:rFonts w:ascii="Times New Roman" w:hAnsi="Times New Roman"/>
                  <w:color w:val="0000FF"/>
                  <w:u w:val="single"/>
                </w:rPr>
                <w:t>ru</w:t>
              </w:r>
              <w:r w:rsidRPr="001774AF">
                <w:rPr>
                  <w:rFonts w:ascii="Times New Roman" w:hAnsi="Times New Roman"/>
                  <w:color w:val="0000FF"/>
                  <w:u w:val="single"/>
                  <w:lang w:val="ru-RU"/>
                </w:rPr>
                <w:t>/</w:t>
              </w:r>
              <w:r>
                <w:rPr>
                  <w:rFonts w:ascii="Times New Roman" w:hAnsi="Times New Roman"/>
                  <w:color w:val="0000FF"/>
                  <w:u w:val="single"/>
                </w:rPr>
                <w:t>ada</w:t>
              </w:r>
              <w:r w:rsidRPr="001774AF">
                <w:rPr>
                  <w:rFonts w:ascii="Times New Roman" w:hAnsi="Times New Roman"/>
                  <w:color w:val="0000FF"/>
                  <w:u w:val="single"/>
                  <w:lang w:val="ru-RU"/>
                </w:rPr>
                <w:t>62261</w:t>
              </w:r>
            </w:hyperlink>
          </w:p>
        </w:tc>
      </w:tr>
      <w:tr w:rsidR="00AF1BDF" w:rsidRPr="001774AF">
        <w:trPr>
          <w:trHeight w:val="144"/>
          <w:tblCellSpacing w:w="20" w:type="nil"/>
        </w:trPr>
        <w:tc>
          <w:tcPr>
            <w:tcW w:w="420" w:type="dxa"/>
            <w:tcMar>
              <w:top w:w="50" w:type="dxa"/>
              <w:left w:w="100" w:type="dxa"/>
            </w:tcMar>
            <w:vAlign w:val="center"/>
          </w:tcPr>
          <w:p w:rsidR="00AF1BDF" w:rsidRDefault="00C026CE">
            <w:pPr>
              <w:spacing w:after="0"/>
            </w:pPr>
            <w:r>
              <w:rPr>
                <w:rFonts w:ascii="Times New Roman" w:hAnsi="Times New Roman"/>
                <w:color w:val="000000"/>
                <w:sz w:val="24"/>
              </w:rPr>
              <w:t>49</w:t>
            </w:r>
          </w:p>
        </w:tc>
        <w:tc>
          <w:tcPr>
            <w:tcW w:w="3960" w:type="dxa"/>
            <w:tcMar>
              <w:top w:w="50" w:type="dxa"/>
              <w:left w:w="100" w:type="dxa"/>
            </w:tcMar>
            <w:vAlign w:val="center"/>
          </w:tcPr>
          <w:p w:rsidR="00AF1BDF" w:rsidRPr="001774AF" w:rsidRDefault="00C026CE">
            <w:pPr>
              <w:spacing w:after="0"/>
              <w:ind w:left="135"/>
              <w:rPr>
                <w:lang w:val="ru-RU"/>
              </w:rPr>
            </w:pPr>
            <w:r w:rsidRPr="001774AF">
              <w:rPr>
                <w:rFonts w:ascii="Times New Roman" w:hAnsi="Times New Roman"/>
                <w:color w:val="000000"/>
                <w:sz w:val="24"/>
                <w:lang w:val="ru-RU"/>
              </w:rPr>
              <w:t>Цель и путь в жизни каждого молодого человека</w:t>
            </w:r>
          </w:p>
        </w:tc>
        <w:tc>
          <w:tcPr>
            <w:tcW w:w="728" w:type="dxa"/>
            <w:tcMar>
              <w:top w:w="50" w:type="dxa"/>
              <w:left w:w="100" w:type="dxa"/>
            </w:tcMar>
            <w:vAlign w:val="center"/>
          </w:tcPr>
          <w:p w:rsidR="00AF1BDF" w:rsidRDefault="00C026CE">
            <w:pPr>
              <w:spacing w:after="0"/>
              <w:ind w:left="135"/>
              <w:jc w:val="center"/>
            </w:pPr>
            <w:r w:rsidRPr="001774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AF1BDF" w:rsidRDefault="00AF1BDF">
            <w:pPr>
              <w:spacing w:after="0"/>
              <w:ind w:left="135"/>
              <w:jc w:val="center"/>
            </w:pPr>
          </w:p>
        </w:tc>
        <w:tc>
          <w:tcPr>
            <w:tcW w:w="1517" w:type="dxa"/>
            <w:tcMar>
              <w:top w:w="50" w:type="dxa"/>
              <w:left w:w="100" w:type="dxa"/>
            </w:tcMar>
            <w:vAlign w:val="center"/>
          </w:tcPr>
          <w:p w:rsidR="00AF1BDF" w:rsidRDefault="00AF1BDF">
            <w:pPr>
              <w:spacing w:after="0"/>
              <w:ind w:left="135"/>
              <w:jc w:val="center"/>
            </w:pPr>
          </w:p>
        </w:tc>
        <w:tc>
          <w:tcPr>
            <w:tcW w:w="1060" w:type="dxa"/>
            <w:tcMar>
              <w:top w:w="50" w:type="dxa"/>
              <w:left w:w="100" w:type="dxa"/>
            </w:tcMar>
            <w:vAlign w:val="center"/>
          </w:tcPr>
          <w:p w:rsidR="00AF1BDF" w:rsidRDefault="00AF1BDF">
            <w:pPr>
              <w:spacing w:after="0"/>
              <w:ind w:left="135"/>
            </w:pPr>
          </w:p>
        </w:tc>
        <w:tc>
          <w:tcPr>
            <w:tcW w:w="1858" w:type="dxa"/>
            <w:tcMar>
              <w:top w:w="50" w:type="dxa"/>
              <w:left w:w="100" w:type="dxa"/>
            </w:tcMar>
            <w:vAlign w:val="center"/>
          </w:tcPr>
          <w:p w:rsidR="00AF1BDF" w:rsidRPr="001774AF" w:rsidRDefault="00C026CE">
            <w:pPr>
              <w:spacing w:after="0"/>
              <w:ind w:left="135"/>
              <w:rPr>
                <w:lang w:val="ru-RU"/>
              </w:rPr>
            </w:pPr>
            <w:r w:rsidRPr="001774AF">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1774AF">
                <w:rPr>
                  <w:rFonts w:ascii="Times New Roman" w:hAnsi="Times New Roman"/>
                  <w:color w:val="0000FF"/>
                  <w:u w:val="single"/>
                  <w:lang w:val="ru-RU"/>
                </w:rPr>
                <w:t>://</w:t>
              </w:r>
              <w:r>
                <w:rPr>
                  <w:rFonts w:ascii="Times New Roman" w:hAnsi="Times New Roman"/>
                  <w:color w:val="0000FF"/>
                  <w:u w:val="single"/>
                </w:rPr>
                <w:t>m</w:t>
              </w:r>
              <w:r w:rsidRPr="001774AF">
                <w:rPr>
                  <w:rFonts w:ascii="Times New Roman" w:hAnsi="Times New Roman"/>
                  <w:color w:val="0000FF"/>
                  <w:u w:val="single"/>
                  <w:lang w:val="ru-RU"/>
                </w:rPr>
                <w:t>.</w:t>
              </w:r>
              <w:r>
                <w:rPr>
                  <w:rFonts w:ascii="Times New Roman" w:hAnsi="Times New Roman"/>
                  <w:color w:val="0000FF"/>
                  <w:u w:val="single"/>
                </w:rPr>
                <w:t>edsoo</w:t>
              </w:r>
              <w:r w:rsidRPr="001774AF">
                <w:rPr>
                  <w:rFonts w:ascii="Times New Roman" w:hAnsi="Times New Roman"/>
                  <w:color w:val="0000FF"/>
                  <w:u w:val="single"/>
                  <w:lang w:val="ru-RU"/>
                </w:rPr>
                <w:t>.</w:t>
              </w:r>
              <w:r>
                <w:rPr>
                  <w:rFonts w:ascii="Times New Roman" w:hAnsi="Times New Roman"/>
                  <w:color w:val="0000FF"/>
                  <w:u w:val="single"/>
                </w:rPr>
                <w:t>ru</w:t>
              </w:r>
              <w:r w:rsidRPr="001774AF">
                <w:rPr>
                  <w:rFonts w:ascii="Times New Roman" w:hAnsi="Times New Roman"/>
                  <w:color w:val="0000FF"/>
                  <w:u w:val="single"/>
                  <w:lang w:val="ru-RU"/>
                </w:rPr>
                <w:t>/42</w:t>
              </w:r>
              <w:r>
                <w:rPr>
                  <w:rFonts w:ascii="Times New Roman" w:hAnsi="Times New Roman"/>
                  <w:color w:val="0000FF"/>
                  <w:u w:val="single"/>
                </w:rPr>
                <w:t>ccbb</w:t>
              </w:r>
              <w:r w:rsidRPr="001774AF">
                <w:rPr>
                  <w:rFonts w:ascii="Times New Roman" w:hAnsi="Times New Roman"/>
                  <w:color w:val="0000FF"/>
                  <w:u w:val="single"/>
                  <w:lang w:val="ru-RU"/>
                </w:rPr>
                <w:t>4</w:t>
              </w:r>
              <w:r>
                <w:rPr>
                  <w:rFonts w:ascii="Times New Roman" w:hAnsi="Times New Roman"/>
                  <w:color w:val="0000FF"/>
                  <w:u w:val="single"/>
                </w:rPr>
                <w:t>e</w:t>
              </w:r>
            </w:hyperlink>
          </w:p>
        </w:tc>
      </w:tr>
      <w:tr w:rsidR="00AF1BDF">
        <w:trPr>
          <w:trHeight w:val="144"/>
          <w:tblCellSpacing w:w="20" w:type="nil"/>
        </w:trPr>
        <w:tc>
          <w:tcPr>
            <w:tcW w:w="420" w:type="dxa"/>
            <w:tcMar>
              <w:top w:w="50" w:type="dxa"/>
              <w:left w:w="100" w:type="dxa"/>
            </w:tcMar>
            <w:vAlign w:val="center"/>
          </w:tcPr>
          <w:p w:rsidR="00AF1BDF" w:rsidRDefault="00C026CE">
            <w:pPr>
              <w:spacing w:after="0"/>
            </w:pPr>
            <w:r>
              <w:rPr>
                <w:rFonts w:ascii="Times New Roman" w:hAnsi="Times New Roman"/>
                <w:color w:val="000000"/>
                <w:sz w:val="24"/>
              </w:rPr>
              <w:t>50</w:t>
            </w:r>
          </w:p>
        </w:tc>
        <w:tc>
          <w:tcPr>
            <w:tcW w:w="3960" w:type="dxa"/>
            <w:tcMar>
              <w:top w:w="50" w:type="dxa"/>
              <w:left w:w="100" w:type="dxa"/>
            </w:tcMar>
            <w:vAlign w:val="center"/>
          </w:tcPr>
          <w:p w:rsidR="00AF1BDF" w:rsidRPr="001774AF" w:rsidRDefault="00C026CE">
            <w:pPr>
              <w:spacing w:after="0"/>
              <w:ind w:left="135"/>
              <w:rPr>
                <w:lang w:val="ru-RU"/>
              </w:rPr>
            </w:pPr>
            <w:r w:rsidRPr="001774AF">
              <w:rPr>
                <w:rFonts w:ascii="Times New Roman" w:hAnsi="Times New Roman"/>
                <w:color w:val="000000"/>
                <w:sz w:val="24"/>
                <w:lang w:val="ru-RU"/>
              </w:rPr>
              <w:t>Участие молодежи в жизни общества</w:t>
            </w:r>
          </w:p>
        </w:tc>
        <w:tc>
          <w:tcPr>
            <w:tcW w:w="728" w:type="dxa"/>
            <w:tcMar>
              <w:top w:w="50" w:type="dxa"/>
              <w:left w:w="100" w:type="dxa"/>
            </w:tcMar>
            <w:vAlign w:val="center"/>
          </w:tcPr>
          <w:p w:rsidR="00AF1BDF" w:rsidRDefault="00C026CE">
            <w:pPr>
              <w:spacing w:after="0"/>
              <w:ind w:left="135"/>
              <w:jc w:val="center"/>
            </w:pPr>
            <w:r w:rsidRPr="001774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AF1BDF" w:rsidRDefault="00AF1BDF">
            <w:pPr>
              <w:spacing w:after="0"/>
              <w:ind w:left="135"/>
              <w:jc w:val="center"/>
            </w:pPr>
          </w:p>
        </w:tc>
        <w:tc>
          <w:tcPr>
            <w:tcW w:w="1517" w:type="dxa"/>
            <w:tcMar>
              <w:top w:w="50" w:type="dxa"/>
              <w:left w:w="100" w:type="dxa"/>
            </w:tcMar>
            <w:vAlign w:val="center"/>
          </w:tcPr>
          <w:p w:rsidR="00AF1BDF" w:rsidRDefault="00AF1BDF">
            <w:pPr>
              <w:spacing w:after="0"/>
              <w:ind w:left="135"/>
              <w:jc w:val="center"/>
            </w:pPr>
          </w:p>
        </w:tc>
        <w:tc>
          <w:tcPr>
            <w:tcW w:w="1060" w:type="dxa"/>
            <w:tcMar>
              <w:top w:w="50" w:type="dxa"/>
              <w:left w:w="100" w:type="dxa"/>
            </w:tcMar>
            <w:vAlign w:val="center"/>
          </w:tcPr>
          <w:p w:rsidR="00AF1BDF" w:rsidRDefault="00AF1BDF">
            <w:pPr>
              <w:spacing w:after="0"/>
              <w:ind w:left="135"/>
            </w:pPr>
          </w:p>
        </w:tc>
        <w:tc>
          <w:tcPr>
            <w:tcW w:w="1858" w:type="dxa"/>
            <w:tcMar>
              <w:top w:w="50" w:type="dxa"/>
              <w:left w:w="100" w:type="dxa"/>
            </w:tcMar>
            <w:vAlign w:val="center"/>
          </w:tcPr>
          <w:p w:rsidR="00AF1BDF" w:rsidRDefault="00AF1BDF">
            <w:pPr>
              <w:spacing w:after="0"/>
              <w:ind w:left="135"/>
            </w:pPr>
          </w:p>
        </w:tc>
      </w:tr>
      <w:tr w:rsidR="00AF1BDF" w:rsidRPr="001774AF">
        <w:trPr>
          <w:trHeight w:val="144"/>
          <w:tblCellSpacing w:w="20" w:type="nil"/>
        </w:trPr>
        <w:tc>
          <w:tcPr>
            <w:tcW w:w="420" w:type="dxa"/>
            <w:tcMar>
              <w:top w:w="50" w:type="dxa"/>
              <w:left w:w="100" w:type="dxa"/>
            </w:tcMar>
            <w:vAlign w:val="center"/>
          </w:tcPr>
          <w:p w:rsidR="00AF1BDF" w:rsidRDefault="00C026CE">
            <w:pPr>
              <w:spacing w:after="0"/>
            </w:pPr>
            <w:r>
              <w:rPr>
                <w:rFonts w:ascii="Times New Roman" w:hAnsi="Times New Roman"/>
                <w:color w:val="000000"/>
                <w:sz w:val="24"/>
              </w:rPr>
              <w:t>51</w:t>
            </w:r>
          </w:p>
        </w:tc>
        <w:tc>
          <w:tcPr>
            <w:tcW w:w="3960" w:type="dxa"/>
            <w:tcMar>
              <w:top w:w="50" w:type="dxa"/>
              <w:left w:w="100" w:type="dxa"/>
            </w:tcMar>
            <w:vAlign w:val="center"/>
          </w:tcPr>
          <w:p w:rsidR="00AF1BDF" w:rsidRDefault="00C026CE">
            <w:pPr>
              <w:spacing w:after="0"/>
              <w:ind w:left="135"/>
            </w:pPr>
            <w:r w:rsidRPr="001774AF">
              <w:rPr>
                <w:rFonts w:ascii="Times New Roman" w:hAnsi="Times New Roman"/>
                <w:color w:val="000000"/>
                <w:sz w:val="24"/>
                <w:lang w:val="ru-RU"/>
              </w:rPr>
              <w:t xml:space="preserve">Обобщение по теме "Молодежь в современном обществе. Ценностные ориентиры. Участие молодежи в жизни общества. </w:t>
            </w:r>
            <w:r>
              <w:rPr>
                <w:rFonts w:ascii="Times New Roman" w:hAnsi="Times New Roman"/>
                <w:color w:val="000000"/>
                <w:sz w:val="24"/>
              </w:rPr>
              <w:t>Досуг молодежи: увлечения и интересы. Любовь и дружба"</w:t>
            </w:r>
          </w:p>
        </w:tc>
        <w:tc>
          <w:tcPr>
            <w:tcW w:w="728" w:type="dxa"/>
            <w:tcMar>
              <w:top w:w="50" w:type="dxa"/>
              <w:left w:w="100" w:type="dxa"/>
            </w:tcMar>
            <w:vAlign w:val="center"/>
          </w:tcPr>
          <w:p w:rsidR="00AF1BDF" w:rsidRDefault="00C026CE">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AF1BDF" w:rsidRDefault="00AF1BDF">
            <w:pPr>
              <w:spacing w:after="0"/>
              <w:ind w:left="135"/>
              <w:jc w:val="center"/>
            </w:pPr>
          </w:p>
        </w:tc>
        <w:tc>
          <w:tcPr>
            <w:tcW w:w="1517" w:type="dxa"/>
            <w:tcMar>
              <w:top w:w="50" w:type="dxa"/>
              <w:left w:w="100" w:type="dxa"/>
            </w:tcMar>
            <w:vAlign w:val="center"/>
          </w:tcPr>
          <w:p w:rsidR="00AF1BDF" w:rsidRDefault="00AF1BDF">
            <w:pPr>
              <w:spacing w:after="0"/>
              <w:ind w:left="135"/>
              <w:jc w:val="center"/>
            </w:pPr>
          </w:p>
        </w:tc>
        <w:tc>
          <w:tcPr>
            <w:tcW w:w="1060" w:type="dxa"/>
            <w:tcMar>
              <w:top w:w="50" w:type="dxa"/>
              <w:left w:w="100" w:type="dxa"/>
            </w:tcMar>
            <w:vAlign w:val="center"/>
          </w:tcPr>
          <w:p w:rsidR="00AF1BDF" w:rsidRDefault="00AF1BDF">
            <w:pPr>
              <w:spacing w:after="0"/>
              <w:ind w:left="135"/>
            </w:pPr>
          </w:p>
        </w:tc>
        <w:tc>
          <w:tcPr>
            <w:tcW w:w="1858" w:type="dxa"/>
            <w:tcMar>
              <w:top w:w="50" w:type="dxa"/>
              <w:left w:w="100" w:type="dxa"/>
            </w:tcMar>
            <w:vAlign w:val="center"/>
          </w:tcPr>
          <w:p w:rsidR="00AF1BDF" w:rsidRPr="001774AF" w:rsidRDefault="00C026CE">
            <w:pPr>
              <w:spacing w:after="0"/>
              <w:ind w:left="135"/>
              <w:rPr>
                <w:lang w:val="ru-RU"/>
              </w:rPr>
            </w:pPr>
            <w:r w:rsidRPr="001774AF">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1774AF">
                <w:rPr>
                  <w:rFonts w:ascii="Times New Roman" w:hAnsi="Times New Roman"/>
                  <w:color w:val="0000FF"/>
                  <w:u w:val="single"/>
                  <w:lang w:val="ru-RU"/>
                </w:rPr>
                <w:t>://</w:t>
              </w:r>
              <w:r>
                <w:rPr>
                  <w:rFonts w:ascii="Times New Roman" w:hAnsi="Times New Roman"/>
                  <w:color w:val="0000FF"/>
                  <w:u w:val="single"/>
                </w:rPr>
                <w:t>m</w:t>
              </w:r>
              <w:r w:rsidRPr="001774AF">
                <w:rPr>
                  <w:rFonts w:ascii="Times New Roman" w:hAnsi="Times New Roman"/>
                  <w:color w:val="0000FF"/>
                  <w:u w:val="single"/>
                  <w:lang w:val="ru-RU"/>
                </w:rPr>
                <w:t>.</w:t>
              </w:r>
              <w:r>
                <w:rPr>
                  <w:rFonts w:ascii="Times New Roman" w:hAnsi="Times New Roman"/>
                  <w:color w:val="0000FF"/>
                  <w:u w:val="single"/>
                </w:rPr>
                <w:t>edsoo</w:t>
              </w:r>
              <w:r w:rsidRPr="001774AF">
                <w:rPr>
                  <w:rFonts w:ascii="Times New Roman" w:hAnsi="Times New Roman"/>
                  <w:color w:val="0000FF"/>
                  <w:u w:val="single"/>
                  <w:lang w:val="ru-RU"/>
                </w:rPr>
                <w:t>.</w:t>
              </w:r>
              <w:r>
                <w:rPr>
                  <w:rFonts w:ascii="Times New Roman" w:hAnsi="Times New Roman"/>
                  <w:color w:val="0000FF"/>
                  <w:u w:val="single"/>
                </w:rPr>
                <w:t>ru</w:t>
              </w:r>
              <w:r w:rsidRPr="001774AF">
                <w:rPr>
                  <w:rFonts w:ascii="Times New Roman" w:hAnsi="Times New Roman"/>
                  <w:color w:val="0000FF"/>
                  <w:u w:val="single"/>
                  <w:lang w:val="ru-RU"/>
                </w:rPr>
                <w:t>/553</w:t>
              </w:r>
              <w:r>
                <w:rPr>
                  <w:rFonts w:ascii="Times New Roman" w:hAnsi="Times New Roman"/>
                  <w:color w:val="0000FF"/>
                  <w:u w:val="single"/>
                </w:rPr>
                <w:t>e</w:t>
              </w:r>
              <w:r w:rsidRPr="001774AF">
                <w:rPr>
                  <w:rFonts w:ascii="Times New Roman" w:hAnsi="Times New Roman"/>
                  <w:color w:val="0000FF"/>
                  <w:u w:val="single"/>
                  <w:lang w:val="ru-RU"/>
                </w:rPr>
                <w:t>4</w:t>
              </w:r>
              <w:r>
                <w:rPr>
                  <w:rFonts w:ascii="Times New Roman" w:hAnsi="Times New Roman"/>
                  <w:color w:val="0000FF"/>
                  <w:u w:val="single"/>
                </w:rPr>
                <w:t>fd</w:t>
              </w:r>
              <w:r w:rsidRPr="001774AF">
                <w:rPr>
                  <w:rFonts w:ascii="Times New Roman" w:hAnsi="Times New Roman"/>
                  <w:color w:val="0000FF"/>
                  <w:u w:val="single"/>
                  <w:lang w:val="ru-RU"/>
                </w:rPr>
                <w:t>0</w:t>
              </w:r>
            </w:hyperlink>
          </w:p>
        </w:tc>
      </w:tr>
      <w:tr w:rsidR="00AF1BDF" w:rsidRPr="001774AF">
        <w:trPr>
          <w:trHeight w:val="144"/>
          <w:tblCellSpacing w:w="20" w:type="nil"/>
        </w:trPr>
        <w:tc>
          <w:tcPr>
            <w:tcW w:w="420" w:type="dxa"/>
            <w:tcMar>
              <w:top w:w="50" w:type="dxa"/>
              <w:left w:w="100" w:type="dxa"/>
            </w:tcMar>
            <w:vAlign w:val="center"/>
          </w:tcPr>
          <w:p w:rsidR="00AF1BDF" w:rsidRDefault="00C026CE">
            <w:pPr>
              <w:spacing w:after="0"/>
            </w:pPr>
            <w:r>
              <w:rPr>
                <w:rFonts w:ascii="Times New Roman" w:hAnsi="Times New Roman"/>
                <w:color w:val="000000"/>
                <w:sz w:val="24"/>
              </w:rPr>
              <w:t>52</w:t>
            </w:r>
          </w:p>
        </w:tc>
        <w:tc>
          <w:tcPr>
            <w:tcW w:w="3960" w:type="dxa"/>
            <w:tcMar>
              <w:top w:w="50" w:type="dxa"/>
              <w:left w:w="100" w:type="dxa"/>
            </w:tcMar>
            <w:vAlign w:val="center"/>
          </w:tcPr>
          <w:p w:rsidR="00AF1BDF" w:rsidRDefault="00C026CE">
            <w:pPr>
              <w:spacing w:after="0"/>
              <w:ind w:left="135"/>
            </w:pPr>
            <w:r>
              <w:rPr>
                <w:rFonts w:ascii="Times New Roman" w:hAnsi="Times New Roman"/>
                <w:color w:val="000000"/>
                <w:sz w:val="24"/>
              </w:rPr>
              <w:t>Экстремальные виды спорта</w:t>
            </w:r>
          </w:p>
        </w:tc>
        <w:tc>
          <w:tcPr>
            <w:tcW w:w="728" w:type="dxa"/>
            <w:tcMar>
              <w:top w:w="50" w:type="dxa"/>
              <w:left w:w="100" w:type="dxa"/>
            </w:tcMar>
            <w:vAlign w:val="center"/>
          </w:tcPr>
          <w:p w:rsidR="00AF1BDF" w:rsidRDefault="00C026CE">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AF1BDF" w:rsidRDefault="00AF1BDF">
            <w:pPr>
              <w:spacing w:after="0"/>
              <w:ind w:left="135"/>
              <w:jc w:val="center"/>
            </w:pPr>
          </w:p>
        </w:tc>
        <w:tc>
          <w:tcPr>
            <w:tcW w:w="1517" w:type="dxa"/>
            <w:tcMar>
              <w:top w:w="50" w:type="dxa"/>
              <w:left w:w="100" w:type="dxa"/>
            </w:tcMar>
            <w:vAlign w:val="center"/>
          </w:tcPr>
          <w:p w:rsidR="00AF1BDF" w:rsidRDefault="00AF1BDF">
            <w:pPr>
              <w:spacing w:after="0"/>
              <w:ind w:left="135"/>
              <w:jc w:val="center"/>
            </w:pPr>
          </w:p>
        </w:tc>
        <w:tc>
          <w:tcPr>
            <w:tcW w:w="1060" w:type="dxa"/>
            <w:tcMar>
              <w:top w:w="50" w:type="dxa"/>
              <w:left w:w="100" w:type="dxa"/>
            </w:tcMar>
            <w:vAlign w:val="center"/>
          </w:tcPr>
          <w:p w:rsidR="00AF1BDF" w:rsidRDefault="00AF1BDF">
            <w:pPr>
              <w:spacing w:after="0"/>
              <w:ind w:left="135"/>
            </w:pPr>
          </w:p>
        </w:tc>
        <w:tc>
          <w:tcPr>
            <w:tcW w:w="1858" w:type="dxa"/>
            <w:tcMar>
              <w:top w:w="50" w:type="dxa"/>
              <w:left w:w="100" w:type="dxa"/>
            </w:tcMar>
            <w:vAlign w:val="center"/>
          </w:tcPr>
          <w:p w:rsidR="00AF1BDF" w:rsidRPr="001774AF" w:rsidRDefault="00C026CE">
            <w:pPr>
              <w:spacing w:after="0"/>
              <w:ind w:left="135"/>
              <w:rPr>
                <w:lang w:val="ru-RU"/>
              </w:rPr>
            </w:pPr>
            <w:r w:rsidRPr="001774AF">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1774AF">
                <w:rPr>
                  <w:rFonts w:ascii="Times New Roman" w:hAnsi="Times New Roman"/>
                  <w:color w:val="0000FF"/>
                  <w:u w:val="single"/>
                  <w:lang w:val="ru-RU"/>
                </w:rPr>
                <w:t>://</w:t>
              </w:r>
              <w:r>
                <w:rPr>
                  <w:rFonts w:ascii="Times New Roman" w:hAnsi="Times New Roman"/>
                  <w:color w:val="0000FF"/>
                  <w:u w:val="single"/>
                </w:rPr>
                <w:t>m</w:t>
              </w:r>
              <w:r w:rsidRPr="001774AF">
                <w:rPr>
                  <w:rFonts w:ascii="Times New Roman" w:hAnsi="Times New Roman"/>
                  <w:color w:val="0000FF"/>
                  <w:u w:val="single"/>
                  <w:lang w:val="ru-RU"/>
                </w:rPr>
                <w:t>.</w:t>
              </w:r>
              <w:r>
                <w:rPr>
                  <w:rFonts w:ascii="Times New Roman" w:hAnsi="Times New Roman"/>
                  <w:color w:val="0000FF"/>
                  <w:u w:val="single"/>
                </w:rPr>
                <w:t>edsoo</w:t>
              </w:r>
              <w:r w:rsidRPr="001774AF">
                <w:rPr>
                  <w:rFonts w:ascii="Times New Roman" w:hAnsi="Times New Roman"/>
                  <w:color w:val="0000FF"/>
                  <w:u w:val="single"/>
                  <w:lang w:val="ru-RU"/>
                </w:rPr>
                <w:t>.</w:t>
              </w:r>
              <w:r>
                <w:rPr>
                  <w:rFonts w:ascii="Times New Roman" w:hAnsi="Times New Roman"/>
                  <w:color w:val="0000FF"/>
                  <w:u w:val="single"/>
                </w:rPr>
                <w:t>ru</w:t>
              </w:r>
              <w:r w:rsidRPr="001774AF">
                <w:rPr>
                  <w:rFonts w:ascii="Times New Roman" w:hAnsi="Times New Roman"/>
                  <w:color w:val="0000FF"/>
                  <w:u w:val="single"/>
                  <w:lang w:val="ru-RU"/>
                </w:rPr>
                <w:t>/</w:t>
              </w:r>
              <w:r>
                <w:rPr>
                  <w:rFonts w:ascii="Times New Roman" w:hAnsi="Times New Roman"/>
                  <w:color w:val="0000FF"/>
                  <w:u w:val="single"/>
                </w:rPr>
                <w:t>faeb</w:t>
              </w:r>
              <w:r w:rsidRPr="001774AF">
                <w:rPr>
                  <w:rFonts w:ascii="Times New Roman" w:hAnsi="Times New Roman"/>
                  <w:color w:val="0000FF"/>
                  <w:u w:val="single"/>
                  <w:lang w:val="ru-RU"/>
                </w:rPr>
                <w:t>5201</w:t>
              </w:r>
            </w:hyperlink>
          </w:p>
        </w:tc>
      </w:tr>
      <w:tr w:rsidR="00AF1BDF" w:rsidRPr="001774AF">
        <w:trPr>
          <w:trHeight w:val="144"/>
          <w:tblCellSpacing w:w="20" w:type="nil"/>
        </w:trPr>
        <w:tc>
          <w:tcPr>
            <w:tcW w:w="420" w:type="dxa"/>
            <w:tcMar>
              <w:top w:w="50" w:type="dxa"/>
              <w:left w:w="100" w:type="dxa"/>
            </w:tcMar>
            <w:vAlign w:val="center"/>
          </w:tcPr>
          <w:p w:rsidR="00AF1BDF" w:rsidRDefault="00C026CE">
            <w:pPr>
              <w:spacing w:after="0"/>
            </w:pPr>
            <w:r>
              <w:rPr>
                <w:rFonts w:ascii="Times New Roman" w:hAnsi="Times New Roman"/>
                <w:color w:val="000000"/>
                <w:sz w:val="24"/>
              </w:rPr>
              <w:t>53</w:t>
            </w:r>
          </w:p>
        </w:tc>
        <w:tc>
          <w:tcPr>
            <w:tcW w:w="3960" w:type="dxa"/>
            <w:tcMar>
              <w:top w:w="50" w:type="dxa"/>
              <w:left w:w="100" w:type="dxa"/>
            </w:tcMar>
            <w:vAlign w:val="center"/>
          </w:tcPr>
          <w:p w:rsidR="00AF1BDF" w:rsidRDefault="00C026CE">
            <w:pPr>
              <w:spacing w:after="0"/>
              <w:ind w:left="135"/>
            </w:pPr>
            <w:r>
              <w:rPr>
                <w:rFonts w:ascii="Times New Roman" w:hAnsi="Times New Roman"/>
                <w:color w:val="000000"/>
                <w:sz w:val="24"/>
              </w:rPr>
              <w:t>Спортивные соревнования</w:t>
            </w:r>
          </w:p>
        </w:tc>
        <w:tc>
          <w:tcPr>
            <w:tcW w:w="728" w:type="dxa"/>
            <w:tcMar>
              <w:top w:w="50" w:type="dxa"/>
              <w:left w:w="100" w:type="dxa"/>
            </w:tcMar>
            <w:vAlign w:val="center"/>
          </w:tcPr>
          <w:p w:rsidR="00AF1BDF" w:rsidRDefault="00C026CE">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AF1BDF" w:rsidRDefault="00AF1BDF">
            <w:pPr>
              <w:spacing w:after="0"/>
              <w:ind w:left="135"/>
              <w:jc w:val="center"/>
            </w:pPr>
          </w:p>
        </w:tc>
        <w:tc>
          <w:tcPr>
            <w:tcW w:w="1517" w:type="dxa"/>
            <w:tcMar>
              <w:top w:w="50" w:type="dxa"/>
              <w:left w:w="100" w:type="dxa"/>
            </w:tcMar>
            <w:vAlign w:val="center"/>
          </w:tcPr>
          <w:p w:rsidR="00AF1BDF" w:rsidRDefault="00AF1BDF">
            <w:pPr>
              <w:spacing w:after="0"/>
              <w:ind w:left="135"/>
              <w:jc w:val="center"/>
            </w:pPr>
          </w:p>
        </w:tc>
        <w:tc>
          <w:tcPr>
            <w:tcW w:w="1060" w:type="dxa"/>
            <w:tcMar>
              <w:top w:w="50" w:type="dxa"/>
              <w:left w:w="100" w:type="dxa"/>
            </w:tcMar>
            <w:vAlign w:val="center"/>
          </w:tcPr>
          <w:p w:rsidR="00AF1BDF" w:rsidRDefault="00AF1BDF">
            <w:pPr>
              <w:spacing w:after="0"/>
              <w:ind w:left="135"/>
            </w:pPr>
          </w:p>
        </w:tc>
        <w:tc>
          <w:tcPr>
            <w:tcW w:w="1858" w:type="dxa"/>
            <w:tcMar>
              <w:top w:w="50" w:type="dxa"/>
              <w:left w:w="100" w:type="dxa"/>
            </w:tcMar>
            <w:vAlign w:val="center"/>
          </w:tcPr>
          <w:p w:rsidR="00AF1BDF" w:rsidRPr="001774AF" w:rsidRDefault="00C026CE">
            <w:pPr>
              <w:spacing w:after="0"/>
              <w:ind w:left="135"/>
              <w:rPr>
                <w:lang w:val="ru-RU"/>
              </w:rPr>
            </w:pPr>
            <w:r w:rsidRPr="001774AF">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1774AF">
                <w:rPr>
                  <w:rFonts w:ascii="Times New Roman" w:hAnsi="Times New Roman"/>
                  <w:color w:val="0000FF"/>
                  <w:u w:val="single"/>
                  <w:lang w:val="ru-RU"/>
                </w:rPr>
                <w:t>://</w:t>
              </w:r>
              <w:r>
                <w:rPr>
                  <w:rFonts w:ascii="Times New Roman" w:hAnsi="Times New Roman"/>
                  <w:color w:val="0000FF"/>
                  <w:u w:val="single"/>
                </w:rPr>
                <w:t>m</w:t>
              </w:r>
              <w:r w:rsidRPr="001774AF">
                <w:rPr>
                  <w:rFonts w:ascii="Times New Roman" w:hAnsi="Times New Roman"/>
                  <w:color w:val="0000FF"/>
                  <w:u w:val="single"/>
                  <w:lang w:val="ru-RU"/>
                </w:rPr>
                <w:t>.</w:t>
              </w:r>
              <w:r>
                <w:rPr>
                  <w:rFonts w:ascii="Times New Roman" w:hAnsi="Times New Roman"/>
                  <w:color w:val="0000FF"/>
                  <w:u w:val="single"/>
                </w:rPr>
                <w:t>edsoo</w:t>
              </w:r>
              <w:r w:rsidRPr="001774AF">
                <w:rPr>
                  <w:rFonts w:ascii="Times New Roman" w:hAnsi="Times New Roman"/>
                  <w:color w:val="0000FF"/>
                  <w:u w:val="single"/>
                  <w:lang w:val="ru-RU"/>
                </w:rPr>
                <w:t>.</w:t>
              </w:r>
              <w:r>
                <w:rPr>
                  <w:rFonts w:ascii="Times New Roman" w:hAnsi="Times New Roman"/>
                  <w:color w:val="0000FF"/>
                  <w:u w:val="single"/>
                </w:rPr>
                <w:t>ru</w:t>
              </w:r>
              <w:r w:rsidRPr="001774AF">
                <w:rPr>
                  <w:rFonts w:ascii="Times New Roman" w:hAnsi="Times New Roman"/>
                  <w:color w:val="0000FF"/>
                  <w:u w:val="single"/>
                  <w:lang w:val="ru-RU"/>
                </w:rPr>
                <w:t>/16990</w:t>
              </w:r>
              <w:r>
                <w:rPr>
                  <w:rFonts w:ascii="Times New Roman" w:hAnsi="Times New Roman"/>
                  <w:color w:val="0000FF"/>
                  <w:u w:val="single"/>
                </w:rPr>
                <w:t>f</w:t>
              </w:r>
              <w:r w:rsidRPr="001774AF">
                <w:rPr>
                  <w:rFonts w:ascii="Times New Roman" w:hAnsi="Times New Roman"/>
                  <w:color w:val="0000FF"/>
                  <w:u w:val="single"/>
                  <w:lang w:val="ru-RU"/>
                </w:rPr>
                <w:t>69</w:t>
              </w:r>
            </w:hyperlink>
          </w:p>
        </w:tc>
      </w:tr>
      <w:tr w:rsidR="00AF1BDF" w:rsidRPr="001774AF">
        <w:trPr>
          <w:trHeight w:val="144"/>
          <w:tblCellSpacing w:w="20" w:type="nil"/>
        </w:trPr>
        <w:tc>
          <w:tcPr>
            <w:tcW w:w="420" w:type="dxa"/>
            <w:tcMar>
              <w:top w:w="50" w:type="dxa"/>
              <w:left w:w="100" w:type="dxa"/>
            </w:tcMar>
            <w:vAlign w:val="center"/>
          </w:tcPr>
          <w:p w:rsidR="00AF1BDF" w:rsidRDefault="00C026CE">
            <w:pPr>
              <w:spacing w:after="0"/>
            </w:pPr>
            <w:r>
              <w:rPr>
                <w:rFonts w:ascii="Times New Roman" w:hAnsi="Times New Roman"/>
                <w:color w:val="000000"/>
                <w:sz w:val="24"/>
              </w:rPr>
              <w:t>54</w:t>
            </w:r>
          </w:p>
        </w:tc>
        <w:tc>
          <w:tcPr>
            <w:tcW w:w="3960" w:type="dxa"/>
            <w:tcMar>
              <w:top w:w="50" w:type="dxa"/>
              <w:left w:w="100" w:type="dxa"/>
            </w:tcMar>
            <w:vAlign w:val="center"/>
          </w:tcPr>
          <w:p w:rsidR="00AF1BDF" w:rsidRDefault="00C026CE">
            <w:pPr>
              <w:spacing w:after="0"/>
              <w:ind w:left="135"/>
            </w:pPr>
            <w:r>
              <w:rPr>
                <w:rFonts w:ascii="Times New Roman" w:hAnsi="Times New Roman"/>
                <w:color w:val="000000"/>
                <w:sz w:val="24"/>
              </w:rPr>
              <w:t>Олимпийские игры</w:t>
            </w:r>
          </w:p>
        </w:tc>
        <w:tc>
          <w:tcPr>
            <w:tcW w:w="728" w:type="dxa"/>
            <w:tcMar>
              <w:top w:w="50" w:type="dxa"/>
              <w:left w:w="100" w:type="dxa"/>
            </w:tcMar>
            <w:vAlign w:val="center"/>
          </w:tcPr>
          <w:p w:rsidR="00AF1BDF" w:rsidRDefault="00C026CE">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AF1BDF" w:rsidRDefault="00AF1BDF">
            <w:pPr>
              <w:spacing w:after="0"/>
              <w:ind w:left="135"/>
              <w:jc w:val="center"/>
            </w:pPr>
          </w:p>
        </w:tc>
        <w:tc>
          <w:tcPr>
            <w:tcW w:w="1517" w:type="dxa"/>
            <w:tcMar>
              <w:top w:w="50" w:type="dxa"/>
              <w:left w:w="100" w:type="dxa"/>
            </w:tcMar>
            <w:vAlign w:val="center"/>
          </w:tcPr>
          <w:p w:rsidR="00AF1BDF" w:rsidRDefault="00AF1BDF">
            <w:pPr>
              <w:spacing w:after="0"/>
              <w:ind w:left="135"/>
              <w:jc w:val="center"/>
            </w:pPr>
          </w:p>
        </w:tc>
        <w:tc>
          <w:tcPr>
            <w:tcW w:w="1060" w:type="dxa"/>
            <w:tcMar>
              <w:top w:w="50" w:type="dxa"/>
              <w:left w:w="100" w:type="dxa"/>
            </w:tcMar>
            <w:vAlign w:val="center"/>
          </w:tcPr>
          <w:p w:rsidR="00AF1BDF" w:rsidRDefault="00AF1BDF">
            <w:pPr>
              <w:spacing w:after="0"/>
              <w:ind w:left="135"/>
            </w:pPr>
          </w:p>
        </w:tc>
        <w:tc>
          <w:tcPr>
            <w:tcW w:w="1858" w:type="dxa"/>
            <w:tcMar>
              <w:top w:w="50" w:type="dxa"/>
              <w:left w:w="100" w:type="dxa"/>
            </w:tcMar>
            <w:vAlign w:val="center"/>
          </w:tcPr>
          <w:p w:rsidR="00AF1BDF" w:rsidRPr="001774AF" w:rsidRDefault="00C026CE">
            <w:pPr>
              <w:spacing w:after="0"/>
              <w:ind w:left="135"/>
              <w:rPr>
                <w:lang w:val="ru-RU"/>
              </w:rPr>
            </w:pPr>
            <w:r w:rsidRPr="001774AF">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1774AF">
                <w:rPr>
                  <w:rFonts w:ascii="Times New Roman" w:hAnsi="Times New Roman"/>
                  <w:color w:val="0000FF"/>
                  <w:u w:val="single"/>
                  <w:lang w:val="ru-RU"/>
                </w:rPr>
                <w:t>://</w:t>
              </w:r>
              <w:r>
                <w:rPr>
                  <w:rFonts w:ascii="Times New Roman" w:hAnsi="Times New Roman"/>
                  <w:color w:val="0000FF"/>
                  <w:u w:val="single"/>
                </w:rPr>
                <w:t>m</w:t>
              </w:r>
              <w:r w:rsidRPr="001774AF">
                <w:rPr>
                  <w:rFonts w:ascii="Times New Roman" w:hAnsi="Times New Roman"/>
                  <w:color w:val="0000FF"/>
                  <w:u w:val="single"/>
                  <w:lang w:val="ru-RU"/>
                </w:rPr>
                <w:t>.</w:t>
              </w:r>
              <w:r>
                <w:rPr>
                  <w:rFonts w:ascii="Times New Roman" w:hAnsi="Times New Roman"/>
                  <w:color w:val="0000FF"/>
                  <w:u w:val="single"/>
                </w:rPr>
                <w:t>edsoo</w:t>
              </w:r>
              <w:r w:rsidRPr="001774AF">
                <w:rPr>
                  <w:rFonts w:ascii="Times New Roman" w:hAnsi="Times New Roman"/>
                  <w:color w:val="0000FF"/>
                  <w:u w:val="single"/>
                  <w:lang w:val="ru-RU"/>
                </w:rPr>
                <w:t>.</w:t>
              </w:r>
              <w:r>
                <w:rPr>
                  <w:rFonts w:ascii="Times New Roman" w:hAnsi="Times New Roman"/>
                  <w:color w:val="0000FF"/>
                  <w:u w:val="single"/>
                </w:rPr>
                <w:t>ru</w:t>
              </w:r>
              <w:r w:rsidRPr="001774AF">
                <w:rPr>
                  <w:rFonts w:ascii="Times New Roman" w:hAnsi="Times New Roman"/>
                  <w:color w:val="0000FF"/>
                  <w:u w:val="single"/>
                  <w:lang w:val="ru-RU"/>
                </w:rPr>
                <w:t>/</w:t>
              </w:r>
              <w:r>
                <w:rPr>
                  <w:rFonts w:ascii="Times New Roman" w:hAnsi="Times New Roman"/>
                  <w:color w:val="0000FF"/>
                  <w:u w:val="single"/>
                </w:rPr>
                <w:t>b</w:t>
              </w:r>
              <w:r w:rsidRPr="001774AF">
                <w:rPr>
                  <w:rFonts w:ascii="Times New Roman" w:hAnsi="Times New Roman"/>
                  <w:color w:val="0000FF"/>
                  <w:u w:val="single"/>
                  <w:lang w:val="ru-RU"/>
                </w:rPr>
                <w:t>0</w:t>
              </w:r>
              <w:r>
                <w:rPr>
                  <w:rFonts w:ascii="Times New Roman" w:hAnsi="Times New Roman"/>
                  <w:color w:val="0000FF"/>
                  <w:u w:val="single"/>
                </w:rPr>
                <w:t>b</w:t>
              </w:r>
              <w:r w:rsidRPr="001774AF">
                <w:rPr>
                  <w:rFonts w:ascii="Times New Roman" w:hAnsi="Times New Roman"/>
                  <w:color w:val="0000FF"/>
                  <w:u w:val="single"/>
                  <w:lang w:val="ru-RU"/>
                </w:rPr>
                <w:t>53</w:t>
              </w:r>
              <w:r>
                <w:rPr>
                  <w:rFonts w:ascii="Times New Roman" w:hAnsi="Times New Roman"/>
                  <w:color w:val="0000FF"/>
                  <w:u w:val="single"/>
                </w:rPr>
                <w:t>f</w:t>
              </w:r>
              <w:r w:rsidRPr="001774AF">
                <w:rPr>
                  <w:rFonts w:ascii="Times New Roman" w:hAnsi="Times New Roman"/>
                  <w:color w:val="0000FF"/>
                  <w:u w:val="single"/>
                  <w:lang w:val="ru-RU"/>
                </w:rPr>
                <w:t>8</w:t>
              </w:r>
              <w:r>
                <w:rPr>
                  <w:rFonts w:ascii="Times New Roman" w:hAnsi="Times New Roman"/>
                  <w:color w:val="0000FF"/>
                  <w:u w:val="single"/>
                </w:rPr>
                <w:t>d</w:t>
              </w:r>
            </w:hyperlink>
          </w:p>
        </w:tc>
      </w:tr>
      <w:tr w:rsidR="00AF1BDF" w:rsidRPr="001774AF">
        <w:trPr>
          <w:trHeight w:val="144"/>
          <w:tblCellSpacing w:w="20" w:type="nil"/>
        </w:trPr>
        <w:tc>
          <w:tcPr>
            <w:tcW w:w="420" w:type="dxa"/>
            <w:tcMar>
              <w:top w:w="50" w:type="dxa"/>
              <w:left w:w="100" w:type="dxa"/>
            </w:tcMar>
            <w:vAlign w:val="center"/>
          </w:tcPr>
          <w:p w:rsidR="00AF1BDF" w:rsidRDefault="00C026CE">
            <w:pPr>
              <w:spacing w:after="0"/>
            </w:pPr>
            <w:r>
              <w:rPr>
                <w:rFonts w:ascii="Times New Roman" w:hAnsi="Times New Roman"/>
                <w:color w:val="000000"/>
                <w:sz w:val="24"/>
              </w:rPr>
              <w:t>55</w:t>
            </w:r>
          </w:p>
        </w:tc>
        <w:tc>
          <w:tcPr>
            <w:tcW w:w="3960" w:type="dxa"/>
            <w:tcMar>
              <w:top w:w="50" w:type="dxa"/>
              <w:left w:w="100" w:type="dxa"/>
            </w:tcMar>
            <w:vAlign w:val="center"/>
          </w:tcPr>
          <w:p w:rsidR="00AF1BDF" w:rsidRPr="001774AF" w:rsidRDefault="00C026CE">
            <w:pPr>
              <w:spacing w:after="0"/>
              <w:ind w:left="135"/>
              <w:rPr>
                <w:lang w:val="ru-RU"/>
              </w:rPr>
            </w:pPr>
            <w:r w:rsidRPr="001774AF">
              <w:rPr>
                <w:rFonts w:ascii="Times New Roman" w:hAnsi="Times New Roman"/>
                <w:color w:val="000000"/>
                <w:sz w:val="24"/>
                <w:lang w:val="ru-RU"/>
              </w:rPr>
              <w:t>Спорт в жизни каждого человека</w:t>
            </w:r>
          </w:p>
        </w:tc>
        <w:tc>
          <w:tcPr>
            <w:tcW w:w="728" w:type="dxa"/>
            <w:tcMar>
              <w:top w:w="50" w:type="dxa"/>
              <w:left w:w="100" w:type="dxa"/>
            </w:tcMar>
            <w:vAlign w:val="center"/>
          </w:tcPr>
          <w:p w:rsidR="00AF1BDF" w:rsidRDefault="00C026CE">
            <w:pPr>
              <w:spacing w:after="0"/>
              <w:ind w:left="135"/>
              <w:jc w:val="center"/>
            </w:pPr>
            <w:r w:rsidRPr="001774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AF1BDF" w:rsidRDefault="00AF1BDF">
            <w:pPr>
              <w:spacing w:after="0"/>
              <w:ind w:left="135"/>
              <w:jc w:val="center"/>
            </w:pPr>
          </w:p>
        </w:tc>
        <w:tc>
          <w:tcPr>
            <w:tcW w:w="1517" w:type="dxa"/>
            <w:tcMar>
              <w:top w:w="50" w:type="dxa"/>
              <w:left w:w="100" w:type="dxa"/>
            </w:tcMar>
            <w:vAlign w:val="center"/>
          </w:tcPr>
          <w:p w:rsidR="00AF1BDF" w:rsidRDefault="00AF1BDF">
            <w:pPr>
              <w:spacing w:after="0"/>
              <w:ind w:left="135"/>
              <w:jc w:val="center"/>
            </w:pPr>
          </w:p>
        </w:tc>
        <w:tc>
          <w:tcPr>
            <w:tcW w:w="1060" w:type="dxa"/>
            <w:tcMar>
              <w:top w:w="50" w:type="dxa"/>
              <w:left w:w="100" w:type="dxa"/>
            </w:tcMar>
            <w:vAlign w:val="center"/>
          </w:tcPr>
          <w:p w:rsidR="00AF1BDF" w:rsidRDefault="00AF1BDF">
            <w:pPr>
              <w:spacing w:after="0"/>
              <w:ind w:left="135"/>
            </w:pPr>
          </w:p>
        </w:tc>
        <w:tc>
          <w:tcPr>
            <w:tcW w:w="1858" w:type="dxa"/>
            <w:tcMar>
              <w:top w:w="50" w:type="dxa"/>
              <w:left w:w="100" w:type="dxa"/>
            </w:tcMar>
            <w:vAlign w:val="center"/>
          </w:tcPr>
          <w:p w:rsidR="00AF1BDF" w:rsidRPr="001774AF" w:rsidRDefault="00C026CE">
            <w:pPr>
              <w:spacing w:after="0"/>
              <w:ind w:left="135"/>
              <w:rPr>
                <w:lang w:val="ru-RU"/>
              </w:rPr>
            </w:pPr>
            <w:r w:rsidRPr="001774AF">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1774AF">
                <w:rPr>
                  <w:rFonts w:ascii="Times New Roman" w:hAnsi="Times New Roman"/>
                  <w:color w:val="0000FF"/>
                  <w:u w:val="single"/>
                  <w:lang w:val="ru-RU"/>
                </w:rPr>
                <w:t>://</w:t>
              </w:r>
              <w:r>
                <w:rPr>
                  <w:rFonts w:ascii="Times New Roman" w:hAnsi="Times New Roman"/>
                  <w:color w:val="0000FF"/>
                  <w:u w:val="single"/>
                </w:rPr>
                <w:t>m</w:t>
              </w:r>
              <w:r w:rsidRPr="001774AF">
                <w:rPr>
                  <w:rFonts w:ascii="Times New Roman" w:hAnsi="Times New Roman"/>
                  <w:color w:val="0000FF"/>
                  <w:u w:val="single"/>
                  <w:lang w:val="ru-RU"/>
                </w:rPr>
                <w:t>.</w:t>
              </w:r>
              <w:r>
                <w:rPr>
                  <w:rFonts w:ascii="Times New Roman" w:hAnsi="Times New Roman"/>
                  <w:color w:val="0000FF"/>
                  <w:u w:val="single"/>
                </w:rPr>
                <w:t>edsoo</w:t>
              </w:r>
              <w:r w:rsidRPr="001774AF">
                <w:rPr>
                  <w:rFonts w:ascii="Times New Roman" w:hAnsi="Times New Roman"/>
                  <w:color w:val="0000FF"/>
                  <w:u w:val="single"/>
                  <w:lang w:val="ru-RU"/>
                </w:rPr>
                <w:t>.</w:t>
              </w:r>
              <w:r>
                <w:rPr>
                  <w:rFonts w:ascii="Times New Roman" w:hAnsi="Times New Roman"/>
                  <w:color w:val="0000FF"/>
                  <w:u w:val="single"/>
                </w:rPr>
                <w:t>ru</w:t>
              </w:r>
              <w:r w:rsidRPr="001774AF">
                <w:rPr>
                  <w:rFonts w:ascii="Times New Roman" w:hAnsi="Times New Roman"/>
                  <w:color w:val="0000FF"/>
                  <w:u w:val="single"/>
                  <w:lang w:val="ru-RU"/>
                </w:rPr>
                <w:t>/052</w:t>
              </w:r>
              <w:r>
                <w:rPr>
                  <w:rFonts w:ascii="Times New Roman" w:hAnsi="Times New Roman"/>
                  <w:color w:val="0000FF"/>
                  <w:u w:val="single"/>
                </w:rPr>
                <w:t>fda</w:t>
              </w:r>
              <w:r w:rsidRPr="001774AF">
                <w:rPr>
                  <w:rFonts w:ascii="Times New Roman" w:hAnsi="Times New Roman"/>
                  <w:color w:val="0000FF"/>
                  <w:u w:val="single"/>
                  <w:lang w:val="ru-RU"/>
                </w:rPr>
                <w:t>2</w:t>
              </w:r>
              <w:r>
                <w:rPr>
                  <w:rFonts w:ascii="Times New Roman" w:hAnsi="Times New Roman"/>
                  <w:color w:val="0000FF"/>
                  <w:u w:val="single"/>
                </w:rPr>
                <w:t>c</w:t>
              </w:r>
            </w:hyperlink>
          </w:p>
        </w:tc>
      </w:tr>
      <w:tr w:rsidR="00AF1BDF" w:rsidRPr="001774AF">
        <w:trPr>
          <w:trHeight w:val="144"/>
          <w:tblCellSpacing w:w="20" w:type="nil"/>
        </w:trPr>
        <w:tc>
          <w:tcPr>
            <w:tcW w:w="420" w:type="dxa"/>
            <w:tcMar>
              <w:top w:w="50" w:type="dxa"/>
              <w:left w:w="100" w:type="dxa"/>
            </w:tcMar>
            <w:vAlign w:val="center"/>
          </w:tcPr>
          <w:p w:rsidR="00AF1BDF" w:rsidRDefault="00C026CE">
            <w:pPr>
              <w:spacing w:after="0"/>
            </w:pPr>
            <w:r>
              <w:rPr>
                <w:rFonts w:ascii="Times New Roman" w:hAnsi="Times New Roman"/>
                <w:color w:val="000000"/>
                <w:sz w:val="24"/>
              </w:rPr>
              <w:t>56</w:t>
            </w:r>
          </w:p>
        </w:tc>
        <w:tc>
          <w:tcPr>
            <w:tcW w:w="3960" w:type="dxa"/>
            <w:tcMar>
              <w:top w:w="50" w:type="dxa"/>
              <w:left w:w="100" w:type="dxa"/>
            </w:tcMar>
            <w:vAlign w:val="center"/>
          </w:tcPr>
          <w:p w:rsidR="00AF1BDF" w:rsidRPr="001774AF" w:rsidRDefault="00C026CE">
            <w:pPr>
              <w:spacing w:after="0"/>
              <w:ind w:left="135"/>
              <w:rPr>
                <w:lang w:val="ru-RU"/>
              </w:rPr>
            </w:pPr>
            <w:r w:rsidRPr="001774AF">
              <w:rPr>
                <w:rFonts w:ascii="Times New Roman" w:hAnsi="Times New Roman"/>
                <w:color w:val="000000"/>
                <w:sz w:val="24"/>
                <w:lang w:val="ru-RU"/>
              </w:rPr>
              <w:t>Обобщение по теме "Роль спорта в современной жизни: виды спорта, экстремальный спорт, спортивные соревнования, Олимпийские игры"</w:t>
            </w:r>
          </w:p>
        </w:tc>
        <w:tc>
          <w:tcPr>
            <w:tcW w:w="728" w:type="dxa"/>
            <w:tcMar>
              <w:top w:w="50" w:type="dxa"/>
              <w:left w:w="100" w:type="dxa"/>
            </w:tcMar>
            <w:vAlign w:val="center"/>
          </w:tcPr>
          <w:p w:rsidR="00AF1BDF" w:rsidRDefault="00C026CE">
            <w:pPr>
              <w:spacing w:after="0"/>
              <w:ind w:left="135"/>
              <w:jc w:val="center"/>
            </w:pPr>
            <w:r w:rsidRPr="001774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AF1BDF" w:rsidRDefault="00AF1BDF">
            <w:pPr>
              <w:spacing w:after="0"/>
              <w:ind w:left="135"/>
              <w:jc w:val="center"/>
            </w:pPr>
          </w:p>
        </w:tc>
        <w:tc>
          <w:tcPr>
            <w:tcW w:w="1517" w:type="dxa"/>
            <w:tcMar>
              <w:top w:w="50" w:type="dxa"/>
              <w:left w:w="100" w:type="dxa"/>
            </w:tcMar>
            <w:vAlign w:val="center"/>
          </w:tcPr>
          <w:p w:rsidR="00AF1BDF" w:rsidRDefault="00AF1BDF">
            <w:pPr>
              <w:spacing w:after="0"/>
              <w:ind w:left="135"/>
              <w:jc w:val="center"/>
            </w:pPr>
          </w:p>
        </w:tc>
        <w:tc>
          <w:tcPr>
            <w:tcW w:w="1060" w:type="dxa"/>
            <w:tcMar>
              <w:top w:w="50" w:type="dxa"/>
              <w:left w:w="100" w:type="dxa"/>
            </w:tcMar>
            <w:vAlign w:val="center"/>
          </w:tcPr>
          <w:p w:rsidR="00AF1BDF" w:rsidRDefault="00AF1BDF">
            <w:pPr>
              <w:spacing w:after="0"/>
              <w:ind w:left="135"/>
            </w:pPr>
          </w:p>
        </w:tc>
        <w:tc>
          <w:tcPr>
            <w:tcW w:w="1858" w:type="dxa"/>
            <w:tcMar>
              <w:top w:w="50" w:type="dxa"/>
              <w:left w:w="100" w:type="dxa"/>
            </w:tcMar>
            <w:vAlign w:val="center"/>
          </w:tcPr>
          <w:p w:rsidR="00AF1BDF" w:rsidRPr="001774AF" w:rsidRDefault="00C026CE">
            <w:pPr>
              <w:spacing w:after="0"/>
              <w:ind w:left="135"/>
              <w:rPr>
                <w:lang w:val="ru-RU"/>
              </w:rPr>
            </w:pPr>
            <w:r w:rsidRPr="001774AF">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1774AF">
                <w:rPr>
                  <w:rFonts w:ascii="Times New Roman" w:hAnsi="Times New Roman"/>
                  <w:color w:val="0000FF"/>
                  <w:u w:val="single"/>
                  <w:lang w:val="ru-RU"/>
                </w:rPr>
                <w:t>://</w:t>
              </w:r>
              <w:r>
                <w:rPr>
                  <w:rFonts w:ascii="Times New Roman" w:hAnsi="Times New Roman"/>
                  <w:color w:val="0000FF"/>
                  <w:u w:val="single"/>
                </w:rPr>
                <w:t>m</w:t>
              </w:r>
              <w:r w:rsidRPr="001774AF">
                <w:rPr>
                  <w:rFonts w:ascii="Times New Roman" w:hAnsi="Times New Roman"/>
                  <w:color w:val="0000FF"/>
                  <w:u w:val="single"/>
                  <w:lang w:val="ru-RU"/>
                </w:rPr>
                <w:t>.</w:t>
              </w:r>
              <w:r>
                <w:rPr>
                  <w:rFonts w:ascii="Times New Roman" w:hAnsi="Times New Roman"/>
                  <w:color w:val="0000FF"/>
                  <w:u w:val="single"/>
                </w:rPr>
                <w:t>edsoo</w:t>
              </w:r>
              <w:r w:rsidRPr="001774AF">
                <w:rPr>
                  <w:rFonts w:ascii="Times New Roman" w:hAnsi="Times New Roman"/>
                  <w:color w:val="0000FF"/>
                  <w:u w:val="single"/>
                  <w:lang w:val="ru-RU"/>
                </w:rPr>
                <w:t>.</w:t>
              </w:r>
              <w:r>
                <w:rPr>
                  <w:rFonts w:ascii="Times New Roman" w:hAnsi="Times New Roman"/>
                  <w:color w:val="0000FF"/>
                  <w:u w:val="single"/>
                </w:rPr>
                <w:t>ru</w:t>
              </w:r>
              <w:r w:rsidRPr="001774AF">
                <w:rPr>
                  <w:rFonts w:ascii="Times New Roman" w:hAnsi="Times New Roman"/>
                  <w:color w:val="0000FF"/>
                  <w:u w:val="single"/>
                  <w:lang w:val="ru-RU"/>
                </w:rPr>
                <w:t>/</w:t>
              </w:r>
              <w:r>
                <w:rPr>
                  <w:rFonts w:ascii="Times New Roman" w:hAnsi="Times New Roman"/>
                  <w:color w:val="0000FF"/>
                  <w:u w:val="single"/>
                </w:rPr>
                <w:t>f</w:t>
              </w:r>
              <w:r w:rsidRPr="001774AF">
                <w:rPr>
                  <w:rFonts w:ascii="Times New Roman" w:hAnsi="Times New Roman"/>
                  <w:color w:val="0000FF"/>
                  <w:u w:val="single"/>
                  <w:lang w:val="ru-RU"/>
                </w:rPr>
                <w:t>5643207</w:t>
              </w:r>
            </w:hyperlink>
          </w:p>
        </w:tc>
      </w:tr>
      <w:tr w:rsidR="00AF1BDF" w:rsidRPr="001774AF">
        <w:trPr>
          <w:trHeight w:val="144"/>
          <w:tblCellSpacing w:w="20" w:type="nil"/>
        </w:trPr>
        <w:tc>
          <w:tcPr>
            <w:tcW w:w="420" w:type="dxa"/>
            <w:tcMar>
              <w:top w:w="50" w:type="dxa"/>
              <w:left w:w="100" w:type="dxa"/>
            </w:tcMar>
            <w:vAlign w:val="center"/>
          </w:tcPr>
          <w:p w:rsidR="00AF1BDF" w:rsidRDefault="00C026CE">
            <w:pPr>
              <w:spacing w:after="0"/>
            </w:pPr>
            <w:r>
              <w:rPr>
                <w:rFonts w:ascii="Times New Roman" w:hAnsi="Times New Roman"/>
                <w:color w:val="000000"/>
                <w:sz w:val="24"/>
              </w:rPr>
              <w:t>57</w:t>
            </w:r>
          </w:p>
        </w:tc>
        <w:tc>
          <w:tcPr>
            <w:tcW w:w="3960" w:type="dxa"/>
            <w:tcMar>
              <w:top w:w="50" w:type="dxa"/>
              <w:left w:w="100" w:type="dxa"/>
            </w:tcMar>
            <w:vAlign w:val="center"/>
          </w:tcPr>
          <w:p w:rsidR="00AF1BDF" w:rsidRDefault="00C026CE">
            <w:pPr>
              <w:spacing w:after="0"/>
              <w:ind w:left="135"/>
            </w:pPr>
            <w:r>
              <w:rPr>
                <w:rFonts w:ascii="Times New Roman" w:hAnsi="Times New Roman"/>
                <w:color w:val="000000"/>
                <w:sz w:val="24"/>
              </w:rPr>
              <w:t>Путешествие по зарубежным странам</w:t>
            </w:r>
          </w:p>
        </w:tc>
        <w:tc>
          <w:tcPr>
            <w:tcW w:w="728" w:type="dxa"/>
            <w:tcMar>
              <w:top w:w="50" w:type="dxa"/>
              <w:left w:w="100" w:type="dxa"/>
            </w:tcMar>
            <w:vAlign w:val="center"/>
          </w:tcPr>
          <w:p w:rsidR="00AF1BDF" w:rsidRDefault="00C026CE">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AF1BDF" w:rsidRDefault="00AF1BDF">
            <w:pPr>
              <w:spacing w:after="0"/>
              <w:ind w:left="135"/>
              <w:jc w:val="center"/>
            </w:pPr>
          </w:p>
        </w:tc>
        <w:tc>
          <w:tcPr>
            <w:tcW w:w="1517" w:type="dxa"/>
            <w:tcMar>
              <w:top w:w="50" w:type="dxa"/>
              <w:left w:w="100" w:type="dxa"/>
            </w:tcMar>
            <w:vAlign w:val="center"/>
          </w:tcPr>
          <w:p w:rsidR="00AF1BDF" w:rsidRDefault="00AF1BDF">
            <w:pPr>
              <w:spacing w:after="0"/>
              <w:ind w:left="135"/>
              <w:jc w:val="center"/>
            </w:pPr>
          </w:p>
        </w:tc>
        <w:tc>
          <w:tcPr>
            <w:tcW w:w="1060" w:type="dxa"/>
            <w:tcMar>
              <w:top w:w="50" w:type="dxa"/>
              <w:left w:w="100" w:type="dxa"/>
            </w:tcMar>
            <w:vAlign w:val="center"/>
          </w:tcPr>
          <w:p w:rsidR="00AF1BDF" w:rsidRDefault="00AF1BDF">
            <w:pPr>
              <w:spacing w:after="0"/>
              <w:ind w:left="135"/>
            </w:pPr>
          </w:p>
        </w:tc>
        <w:tc>
          <w:tcPr>
            <w:tcW w:w="1858" w:type="dxa"/>
            <w:tcMar>
              <w:top w:w="50" w:type="dxa"/>
              <w:left w:w="100" w:type="dxa"/>
            </w:tcMar>
            <w:vAlign w:val="center"/>
          </w:tcPr>
          <w:p w:rsidR="00AF1BDF" w:rsidRPr="001774AF" w:rsidRDefault="00C026CE">
            <w:pPr>
              <w:spacing w:after="0"/>
              <w:ind w:left="135"/>
              <w:rPr>
                <w:lang w:val="ru-RU"/>
              </w:rPr>
            </w:pPr>
            <w:r w:rsidRPr="001774AF">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1774AF">
                <w:rPr>
                  <w:rFonts w:ascii="Times New Roman" w:hAnsi="Times New Roman"/>
                  <w:color w:val="0000FF"/>
                  <w:u w:val="single"/>
                  <w:lang w:val="ru-RU"/>
                </w:rPr>
                <w:t>://</w:t>
              </w:r>
              <w:r>
                <w:rPr>
                  <w:rFonts w:ascii="Times New Roman" w:hAnsi="Times New Roman"/>
                  <w:color w:val="0000FF"/>
                  <w:u w:val="single"/>
                </w:rPr>
                <w:t>m</w:t>
              </w:r>
              <w:r w:rsidRPr="001774AF">
                <w:rPr>
                  <w:rFonts w:ascii="Times New Roman" w:hAnsi="Times New Roman"/>
                  <w:color w:val="0000FF"/>
                  <w:u w:val="single"/>
                  <w:lang w:val="ru-RU"/>
                </w:rPr>
                <w:t>.</w:t>
              </w:r>
              <w:r>
                <w:rPr>
                  <w:rFonts w:ascii="Times New Roman" w:hAnsi="Times New Roman"/>
                  <w:color w:val="0000FF"/>
                  <w:u w:val="single"/>
                </w:rPr>
                <w:t>edsoo</w:t>
              </w:r>
              <w:r w:rsidRPr="001774AF">
                <w:rPr>
                  <w:rFonts w:ascii="Times New Roman" w:hAnsi="Times New Roman"/>
                  <w:color w:val="0000FF"/>
                  <w:u w:val="single"/>
                  <w:lang w:val="ru-RU"/>
                </w:rPr>
                <w:t>.</w:t>
              </w:r>
              <w:r>
                <w:rPr>
                  <w:rFonts w:ascii="Times New Roman" w:hAnsi="Times New Roman"/>
                  <w:color w:val="0000FF"/>
                  <w:u w:val="single"/>
                </w:rPr>
                <w:t>ru</w:t>
              </w:r>
              <w:r w:rsidRPr="001774AF">
                <w:rPr>
                  <w:rFonts w:ascii="Times New Roman" w:hAnsi="Times New Roman"/>
                  <w:color w:val="0000FF"/>
                  <w:u w:val="single"/>
                  <w:lang w:val="ru-RU"/>
                </w:rPr>
                <w:t>/</w:t>
              </w:r>
              <w:r>
                <w:rPr>
                  <w:rFonts w:ascii="Times New Roman" w:hAnsi="Times New Roman"/>
                  <w:color w:val="0000FF"/>
                  <w:u w:val="single"/>
                </w:rPr>
                <w:t>ee</w:t>
              </w:r>
              <w:r w:rsidRPr="001774AF">
                <w:rPr>
                  <w:rFonts w:ascii="Times New Roman" w:hAnsi="Times New Roman"/>
                  <w:color w:val="0000FF"/>
                  <w:u w:val="single"/>
                  <w:lang w:val="ru-RU"/>
                </w:rPr>
                <w:t>0</w:t>
              </w:r>
              <w:r>
                <w:rPr>
                  <w:rFonts w:ascii="Times New Roman" w:hAnsi="Times New Roman"/>
                  <w:color w:val="0000FF"/>
                  <w:u w:val="single"/>
                </w:rPr>
                <w:t>a</w:t>
              </w:r>
              <w:r w:rsidRPr="001774AF">
                <w:rPr>
                  <w:rFonts w:ascii="Times New Roman" w:hAnsi="Times New Roman"/>
                  <w:color w:val="0000FF"/>
                  <w:u w:val="single"/>
                  <w:lang w:val="ru-RU"/>
                </w:rPr>
                <w:t>863</w:t>
              </w:r>
              <w:r>
                <w:rPr>
                  <w:rFonts w:ascii="Times New Roman" w:hAnsi="Times New Roman"/>
                  <w:color w:val="0000FF"/>
                  <w:u w:val="single"/>
                </w:rPr>
                <w:t>c</w:t>
              </w:r>
            </w:hyperlink>
          </w:p>
        </w:tc>
      </w:tr>
      <w:tr w:rsidR="00AF1BDF" w:rsidRPr="001774AF">
        <w:trPr>
          <w:trHeight w:val="144"/>
          <w:tblCellSpacing w:w="20" w:type="nil"/>
        </w:trPr>
        <w:tc>
          <w:tcPr>
            <w:tcW w:w="420" w:type="dxa"/>
            <w:tcMar>
              <w:top w:w="50" w:type="dxa"/>
              <w:left w:w="100" w:type="dxa"/>
            </w:tcMar>
            <w:vAlign w:val="center"/>
          </w:tcPr>
          <w:p w:rsidR="00AF1BDF" w:rsidRDefault="00C026CE">
            <w:pPr>
              <w:spacing w:after="0"/>
            </w:pPr>
            <w:r>
              <w:rPr>
                <w:rFonts w:ascii="Times New Roman" w:hAnsi="Times New Roman"/>
                <w:color w:val="000000"/>
                <w:sz w:val="24"/>
              </w:rPr>
              <w:t>58</w:t>
            </w:r>
          </w:p>
        </w:tc>
        <w:tc>
          <w:tcPr>
            <w:tcW w:w="3960" w:type="dxa"/>
            <w:tcMar>
              <w:top w:w="50" w:type="dxa"/>
              <w:left w:w="100" w:type="dxa"/>
            </w:tcMar>
            <w:vAlign w:val="center"/>
          </w:tcPr>
          <w:p w:rsidR="00AF1BDF" w:rsidRDefault="00C026CE">
            <w:pPr>
              <w:spacing w:after="0"/>
              <w:ind w:left="135"/>
            </w:pPr>
            <w:r>
              <w:rPr>
                <w:rFonts w:ascii="Times New Roman" w:hAnsi="Times New Roman"/>
                <w:color w:val="000000"/>
                <w:sz w:val="24"/>
              </w:rPr>
              <w:t>Путешествия. Виды транстпорта</w:t>
            </w:r>
          </w:p>
        </w:tc>
        <w:tc>
          <w:tcPr>
            <w:tcW w:w="728" w:type="dxa"/>
            <w:tcMar>
              <w:top w:w="50" w:type="dxa"/>
              <w:left w:w="100" w:type="dxa"/>
            </w:tcMar>
            <w:vAlign w:val="center"/>
          </w:tcPr>
          <w:p w:rsidR="00AF1BDF" w:rsidRDefault="00C026CE">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AF1BDF" w:rsidRDefault="00AF1BDF">
            <w:pPr>
              <w:spacing w:after="0"/>
              <w:ind w:left="135"/>
              <w:jc w:val="center"/>
            </w:pPr>
          </w:p>
        </w:tc>
        <w:tc>
          <w:tcPr>
            <w:tcW w:w="1517" w:type="dxa"/>
            <w:tcMar>
              <w:top w:w="50" w:type="dxa"/>
              <w:left w:w="100" w:type="dxa"/>
            </w:tcMar>
            <w:vAlign w:val="center"/>
          </w:tcPr>
          <w:p w:rsidR="00AF1BDF" w:rsidRDefault="00AF1BDF">
            <w:pPr>
              <w:spacing w:after="0"/>
              <w:ind w:left="135"/>
              <w:jc w:val="center"/>
            </w:pPr>
          </w:p>
        </w:tc>
        <w:tc>
          <w:tcPr>
            <w:tcW w:w="1060" w:type="dxa"/>
            <w:tcMar>
              <w:top w:w="50" w:type="dxa"/>
              <w:left w:w="100" w:type="dxa"/>
            </w:tcMar>
            <w:vAlign w:val="center"/>
          </w:tcPr>
          <w:p w:rsidR="00AF1BDF" w:rsidRDefault="00AF1BDF">
            <w:pPr>
              <w:spacing w:after="0"/>
              <w:ind w:left="135"/>
            </w:pPr>
          </w:p>
        </w:tc>
        <w:tc>
          <w:tcPr>
            <w:tcW w:w="1858" w:type="dxa"/>
            <w:tcMar>
              <w:top w:w="50" w:type="dxa"/>
              <w:left w:w="100" w:type="dxa"/>
            </w:tcMar>
            <w:vAlign w:val="center"/>
          </w:tcPr>
          <w:p w:rsidR="00AF1BDF" w:rsidRPr="001774AF" w:rsidRDefault="00C026CE">
            <w:pPr>
              <w:spacing w:after="0"/>
              <w:ind w:left="135"/>
              <w:rPr>
                <w:lang w:val="ru-RU"/>
              </w:rPr>
            </w:pPr>
            <w:r w:rsidRPr="001774AF">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1774AF">
                <w:rPr>
                  <w:rFonts w:ascii="Times New Roman" w:hAnsi="Times New Roman"/>
                  <w:color w:val="0000FF"/>
                  <w:u w:val="single"/>
                  <w:lang w:val="ru-RU"/>
                </w:rPr>
                <w:t>://</w:t>
              </w:r>
              <w:r>
                <w:rPr>
                  <w:rFonts w:ascii="Times New Roman" w:hAnsi="Times New Roman"/>
                  <w:color w:val="0000FF"/>
                  <w:u w:val="single"/>
                </w:rPr>
                <w:t>m</w:t>
              </w:r>
              <w:r w:rsidRPr="001774AF">
                <w:rPr>
                  <w:rFonts w:ascii="Times New Roman" w:hAnsi="Times New Roman"/>
                  <w:color w:val="0000FF"/>
                  <w:u w:val="single"/>
                  <w:lang w:val="ru-RU"/>
                </w:rPr>
                <w:t>.</w:t>
              </w:r>
              <w:r>
                <w:rPr>
                  <w:rFonts w:ascii="Times New Roman" w:hAnsi="Times New Roman"/>
                  <w:color w:val="0000FF"/>
                  <w:u w:val="single"/>
                </w:rPr>
                <w:t>edsoo</w:t>
              </w:r>
              <w:r w:rsidRPr="001774AF">
                <w:rPr>
                  <w:rFonts w:ascii="Times New Roman" w:hAnsi="Times New Roman"/>
                  <w:color w:val="0000FF"/>
                  <w:u w:val="single"/>
                  <w:lang w:val="ru-RU"/>
                </w:rPr>
                <w:t>.</w:t>
              </w:r>
              <w:r>
                <w:rPr>
                  <w:rFonts w:ascii="Times New Roman" w:hAnsi="Times New Roman"/>
                  <w:color w:val="0000FF"/>
                  <w:u w:val="single"/>
                </w:rPr>
                <w:t>ru</w:t>
              </w:r>
              <w:r w:rsidRPr="001774AF">
                <w:rPr>
                  <w:rFonts w:ascii="Times New Roman" w:hAnsi="Times New Roman"/>
                  <w:color w:val="0000FF"/>
                  <w:u w:val="single"/>
                  <w:lang w:val="ru-RU"/>
                </w:rPr>
                <w:t>/85</w:t>
              </w:r>
              <w:r>
                <w:rPr>
                  <w:rFonts w:ascii="Times New Roman" w:hAnsi="Times New Roman"/>
                  <w:color w:val="0000FF"/>
                  <w:u w:val="single"/>
                </w:rPr>
                <w:t>a</w:t>
              </w:r>
              <w:r w:rsidRPr="001774AF">
                <w:rPr>
                  <w:rFonts w:ascii="Times New Roman" w:hAnsi="Times New Roman"/>
                  <w:color w:val="0000FF"/>
                  <w:u w:val="single"/>
                  <w:lang w:val="ru-RU"/>
                </w:rPr>
                <w:t>66</w:t>
              </w:r>
              <w:r>
                <w:rPr>
                  <w:rFonts w:ascii="Times New Roman" w:hAnsi="Times New Roman"/>
                  <w:color w:val="0000FF"/>
                  <w:u w:val="single"/>
                </w:rPr>
                <w:t>e</w:t>
              </w:r>
              <w:r w:rsidRPr="001774AF">
                <w:rPr>
                  <w:rFonts w:ascii="Times New Roman" w:hAnsi="Times New Roman"/>
                  <w:color w:val="0000FF"/>
                  <w:u w:val="single"/>
                  <w:lang w:val="ru-RU"/>
                </w:rPr>
                <w:t>88</w:t>
              </w:r>
            </w:hyperlink>
          </w:p>
        </w:tc>
      </w:tr>
      <w:tr w:rsidR="00AF1BDF" w:rsidRPr="001774AF">
        <w:trPr>
          <w:trHeight w:val="144"/>
          <w:tblCellSpacing w:w="20" w:type="nil"/>
        </w:trPr>
        <w:tc>
          <w:tcPr>
            <w:tcW w:w="420" w:type="dxa"/>
            <w:tcMar>
              <w:top w:w="50" w:type="dxa"/>
              <w:left w:w="100" w:type="dxa"/>
            </w:tcMar>
            <w:vAlign w:val="center"/>
          </w:tcPr>
          <w:p w:rsidR="00AF1BDF" w:rsidRDefault="00C026CE">
            <w:pPr>
              <w:spacing w:after="0"/>
            </w:pPr>
            <w:r>
              <w:rPr>
                <w:rFonts w:ascii="Times New Roman" w:hAnsi="Times New Roman"/>
                <w:color w:val="000000"/>
                <w:sz w:val="24"/>
              </w:rPr>
              <w:lastRenderedPageBreak/>
              <w:t>59</w:t>
            </w:r>
          </w:p>
        </w:tc>
        <w:tc>
          <w:tcPr>
            <w:tcW w:w="3960" w:type="dxa"/>
            <w:tcMar>
              <w:top w:w="50" w:type="dxa"/>
              <w:left w:w="100" w:type="dxa"/>
            </w:tcMar>
            <w:vAlign w:val="center"/>
          </w:tcPr>
          <w:p w:rsidR="00AF1BDF" w:rsidRPr="001774AF" w:rsidRDefault="00C026CE">
            <w:pPr>
              <w:spacing w:after="0"/>
              <w:ind w:left="135"/>
              <w:rPr>
                <w:lang w:val="ru-RU"/>
              </w:rPr>
            </w:pPr>
            <w:r w:rsidRPr="001774AF">
              <w:rPr>
                <w:rFonts w:ascii="Times New Roman" w:hAnsi="Times New Roman"/>
                <w:color w:val="000000"/>
                <w:sz w:val="24"/>
                <w:lang w:val="ru-RU"/>
              </w:rPr>
              <w:t>Оформление поездки. Регистрация. Организационные моменты путешествия</w:t>
            </w:r>
          </w:p>
        </w:tc>
        <w:tc>
          <w:tcPr>
            <w:tcW w:w="728" w:type="dxa"/>
            <w:tcMar>
              <w:top w:w="50" w:type="dxa"/>
              <w:left w:w="100" w:type="dxa"/>
            </w:tcMar>
            <w:vAlign w:val="center"/>
          </w:tcPr>
          <w:p w:rsidR="00AF1BDF" w:rsidRDefault="00C026CE">
            <w:pPr>
              <w:spacing w:after="0"/>
              <w:ind w:left="135"/>
              <w:jc w:val="center"/>
            </w:pPr>
            <w:r w:rsidRPr="001774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AF1BDF" w:rsidRDefault="00AF1BDF">
            <w:pPr>
              <w:spacing w:after="0"/>
              <w:ind w:left="135"/>
              <w:jc w:val="center"/>
            </w:pPr>
          </w:p>
        </w:tc>
        <w:tc>
          <w:tcPr>
            <w:tcW w:w="1517" w:type="dxa"/>
            <w:tcMar>
              <w:top w:w="50" w:type="dxa"/>
              <w:left w:w="100" w:type="dxa"/>
            </w:tcMar>
            <w:vAlign w:val="center"/>
          </w:tcPr>
          <w:p w:rsidR="00AF1BDF" w:rsidRDefault="00AF1BDF">
            <w:pPr>
              <w:spacing w:after="0"/>
              <w:ind w:left="135"/>
              <w:jc w:val="center"/>
            </w:pPr>
          </w:p>
        </w:tc>
        <w:tc>
          <w:tcPr>
            <w:tcW w:w="1060" w:type="dxa"/>
            <w:tcMar>
              <w:top w:w="50" w:type="dxa"/>
              <w:left w:w="100" w:type="dxa"/>
            </w:tcMar>
            <w:vAlign w:val="center"/>
          </w:tcPr>
          <w:p w:rsidR="00AF1BDF" w:rsidRDefault="00AF1BDF">
            <w:pPr>
              <w:spacing w:after="0"/>
              <w:ind w:left="135"/>
            </w:pPr>
          </w:p>
        </w:tc>
        <w:tc>
          <w:tcPr>
            <w:tcW w:w="1858" w:type="dxa"/>
            <w:tcMar>
              <w:top w:w="50" w:type="dxa"/>
              <w:left w:w="100" w:type="dxa"/>
            </w:tcMar>
            <w:vAlign w:val="center"/>
          </w:tcPr>
          <w:p w:rsidR="00AF1BDF" w:rsidRPr="001774AF" w:rsidRDefault="00C026CE">
            <w:pPr>
              <w:spacing w:after="0"/>
              <w:ind w:left="135"/>
              <w:rPr>
                <w:lang w:val="ru-RU"/>
              </w:rPr>
            </w:pPr>
            <w:r w:rsidRPr="001774AF">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1774AF">
                <w:rPr>
                  <w:rFonts w:ascii="Times New Roman" w:hAnsi="Times New Roman"/>
                  <w:color w:val="0000FF"/>
                  <w:u w:val="single"/>
                  <w:lang w:val="ru-RU"/>
                </w:rPr>
                <w:t>://</w:t>
              </w:r>
              <w:r>
                <w:rPr>
                  <w:rFonts w:ascii="Times New Roman" w:hAnsi="Times New Roman"/>
                  <w:color w:val="0000FF"/>
                  <w:u w:val="single"/>
                </w:rPr>
                <w:t>m</w:t>
              </w:r>
              <w:r w:rsidRPr="001774AF">
                <w:rPr>
                  <w:rFonts w:ascii="Times New Roman" w:hAnsi="Times New Roman"/>
                  <w:color w:val="0000FF"/>
                  <w:u w:val="single"/>
                  <w:lang w:val="ru-RU"/>
                </w:rPr>
                <w:t>.</w:t>
              </w:r>
              <w:r>
                <w:rPr>
                  <w:rFonts w:ascii="Times New Roman" w:hAnsi="Times New Roman"/>
                  <w:color w:val="0000FF"/>
                  <w:u w:val="single"/>
                </w:rPr>
                <w:t>edsoo</w:t>
              </w:r>
              <w:r w:rsidRPr="001774AF">
                <w:rPr>
                  <w:rFonts w:ascii="Times New Roman" w:hAnsi="Times New Roman"/>
                  <w:color w:val="0000FF"/>
                  <w:u w:val="single"/>
                  <w:lang w:val="ru-RU"/>
                </w:rPr>
                <w:t>.</w:t>
              </w:r>
              <w:r>
                <w:rPr>
                  <w:rFonts w:ascii="Times New Roman" w:hAnsi="Times New Roman"/>
                  <w:color w:val="0000FF"/>
                  <w:u w:val="single"/>
                </w:rPr>
                <w:t>ru</w:t>
              </w:r>
              <w:r w:rsidRPr="001774AF">
                <w:rPr>
                  <w:rFonts w:ascii="Times New Roman" w:hAnsi="Times New Roman"/>
                  <w:color w:val="0000FF"/>
                  <w:u w:val="single"/>
                  <w:lang w:val="ru-RU"/>
                </w:rPr>
                <w:t>/2600</w:t>
              </w:r>
              <w:r>
                <w:rPr>
                  <w:rFonts w:ascii="Times New Roman" w:hAnsi="Times New Roman"/>
                  <w:color w:val="0000FF"/>
                  <w:u w:val="single"/>
                </w:rPr>
                <w:t>e</w:t>
              </w:r>
              <w:r w:rsidRPr="001774AF">
                <w:rPr>
                  <w:rFonts w:ascii="Times New Roman" w:hAnsi="Times New Roman"/>
                  <w:color w:val="0000FF"/>
                  <w:u w:val="single"/>
                  <w:lang w:val="ru-RU"/>
                </w:rPr>
                <w:t>09</w:t>
              </w:r>
              <w:r>
                <w:rPr>
                  <w:rFonts w:ascii="Times New Roman" w:hAnsi="Times New Roman"/>
                  <w:color w:val="0000FF"/>
                  <w:u w:val="single"/>
                </w:rPr>
                <w:t>a</w:t>
              </w:r>
            </w:hyperlink>
          </w:p>
        </w:tc>
      </w:tr>
      <w:tr w:rsidR="00AF1BDF" w:rsidRPr="001774AF">
        <w:trPr>
          <w:trHeight w:val="144"/>
          <w:tblCellSpacing w:w="20" w:type="nil"/>
        </w:trPr>
        <w:tc>
          <w:tcPr>
            <w:tcW w:w="420" w:type="dxa"/>
            <w:tcMar>
              <w:top w:w="50" w:type="dxa"/>
              <w:left w:w="100" w:type="dxa"/>
            </w:tcMar>
            <w:vAlign w:val="center"/>
          </w:tcPr>
          <w:p w:rsidR="00AF1BDF" w:rsidRDefault="00C026CE">
            <w:pPr>
              <w:spacing w:after="0"/>
            </w:pPr>
            <w:r>
              <w:rPr>
                <w:rFonts w:ascii="Times New Roman" w:hAnsi="Times New Roman"/>
                <w:color w:val="000000"/>
                <w:sz w:val="24"/>
              </w:rPr>
              <w:t>60</w:t>
            </w:r>
          </w:p>
        </w:tc>
        <w:tc>
          <w:tcPr>
            <w:tcW w:w="3960" w:type="dxa"/>
            <w:tcMar>
              <w:top w:w="50" w:type="dxa"/>
              <w:left w:w="100" w:type="dxa"/>
            </w:tcMar>
            <w:vAlign w:val="center"/>
          </w:tcPr>
          <w:p w:rsidR="00AF1BDF" w:rsidRDefault="00C026CE">
            <w:pPr>
              <w:spacing w:after="0"/>
              <w:ind w:left="135"/>
            </w:pPr>
            <w:r>
              <w:rPr>
                <w:rFonts w:ascii="Times New Roman" w:hAnsi="Times New Roman"/>
                <w:color w:val="000000"/>
                <w:sz w:val="24"/>
              </w:rPr>
              <w:t>Путешествие. Любимое место</w:t>
            </w:r>
          </w:p>
        </w:tc>
        <w:tc>
          <w:tcPr>
            <w:tcW w:w="728" w:type="dxa"/>
            <w:tcMar>
              <w:top w:w="50" w:type="dxa"/>
              <w:left w:w="100" w:type="dxa"/>
            </w:tcMar>
            <w:vAlign w:val="center"/>
          </w:tcPr>
          <w:p w:rsidR="00AF1BDF" w:rsidRDefault="00C026CE">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AF1BDF" w:rsidRDefault="00AF1BDF">
            <w:pPr>
              <w:spacing w:after="0"/>
              <w:ind w:left="135"/>
              <w:jc w:val="center"/>
            </w:pPr>
          </w:p>
        </w:tc>
        <w:tc>
          <w:tcPr>
            <w:tcW w:w="1517" w:type="dxa"/>
            <w:tcMar>
              <w:top w:w="50" w:type="dxa"/>
              <w:left w:w="100" w:type="dxa"/>
            </w:tcMar>
            <w:vAlign w:val="center"/>
          </w:tcPr>
          <w:p w:rsidR="00AF1BDF" w:rsidRDefault="00AF1BDF">
            <w:pPr>
              <w:spacing w:after="0"/>
              <w:ind w:left="135"/>
              <w:jc w:val="center"/>
            </w:pPr>
          </w:p>
        </w:tc>
        <w:tc>
          <w:tcPr>
            <w:tcW w:w="1060" w:type="dxa"/>
            <w:tcMar>
              <w:top w:w="50" w:type="dxa"/>
              <w:left w:w="100" w:type="dxa"/>
            </w:tcMar>
            <w:vAlign w:val="center"/>
          </w:tcPr>
          <w:p w:rsidR="00AF1BDF" w:rsidRDefault="00AF1BDF">
            <w:pPr>
              <w:spacing w:after="0"/>
              <w:ind w:left="135"/>
            </w:pPr>
          </w:p>
        </w:tc>
        <w:tc>
          <w:tcPr>
            <w:tcW w:w="1858" w:type="dxa"/>
            <w:tcMar>
              <w:top w:w="50" w:type="dxa"/>
              <w:left w:w="100" w:type="dxa"/>
            </w:tcMar>
            <w:vAlign w:val="center"/>
          </w:tcPr>
          <w:p w:rsidR="00AF1BDF" w:rsidRPr="001774AF" w:rsidRDefault="00C026CE">
            <w:pPr>
              <w:spacing w:after="0"/>
              <w:ind w:left="135"/>
              <w:rPr>
                <w:lang w:val="ru-RU"/>
              </w:rPr>
            </w:pPr>
            <w:r w:rsidRPr="001774AF">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1774AF">
                <w:rPr>
                  <w:rFonts w:ascii="Times New Roman" w:hAnsi="Times New Roman"/>
                  <w:color w:val="0000FF"/>
                  <w:u w:val="single"/>
                  <w:lang w:val="ru-RU"/>
                </w:rPr>
                <w:t>://</w:t>
              </w:r>
              <w:r>
                <w:rPr>
                  <w:rFonts w:ascii="Times New Roman" w:hAnsi="Times New Roman"/>
                  <w:color w:val="0000FF"/>
                  <w:u w:val="single"/>
                </w:rPr>
                <w:t>m</w:t>
              </w:r>
              <w:r w:rsidRPr="001774AF">
                <w:rPr>
                  <w:rFonts w:ascii="Times New Roman" w:hAnsi="Times New Roman"/>
                  <w:color w:val="0000FF"/>
                  <w:u w:val="single"/>
                  <w:lang w:val="ru-RU"/>
                </w:rPr>
                <w:t>.</w:t>
              </w:r>
              <w:r>
                <w:rPr>
                  <w:rFonts w:ascii="Times New Roman" w:hAnsi="Times New Roman"/>
                  <w:color w:val="0000FF"/>
                  <w:u w:val="single"/>
                </w:rPr>
                <w:t>edsoo</w:t>
              </w:r>
              <w:r w:rsidRPr="001774AF">
                <w:rPr>
                  <w:rFonts w:ascii="Times New Roman" w:hAnsi="Times New Roman"/>
                  <w:color w:val="0000FF"/>
                  <w:u w:val="single"/>
                  <w:lang w:val="ru-RU"/>
                </w:rPr>
                <w:t>.</w:t>
              </w:r>
              <w:r>
                <w:rPr>
                  <w:rFonts w:ascii="Times New Roman" w:hAnsi="Times New Roman"/>
                  <w:color w:val="0000FF"/>
                  <w:u w:val="single"/>
                </w:rPr>
                <w:t>ru</w:t>
              </w:r>
              <w:r w:rsidRPr="001774AF">
                <w:rPr>
                  <w:rFonts w:ascii="Times New Roman" w:hAnsi="Times New Roman"/>
                  <w:color w:val="0000FF"/>
                  <w:u w:val="single"/>
                  <w:lang w:val="ru-RU"/>
                </w:rPr>
                <w:t>/</w:t>
              </w:r>
              <w:r>
                <w:rPr>
                  <w:rFonts w:ascii="Times New Roman" w:hAnsi="Times New Roman"/>
                  <w:color w:val="0000FF"/>
                  <w:u w:val="single"/>
                </w:rPr>
                <w:t>fa</w:t>
              </w:r>
              <w:r w:rsidRPr="001774AF">
                <w:rPr>
                  <w:rFonts w:ascii="Times New Roman" w:hAnsi="Times New Roman"/>
                  <w:color w:val="0000FF"/>
                  <w:u w:val="single"/>
                  <w:lang w:val="ru-RU"/>
                </w:rPr>
                <w:t>4</w:t>
              </w:r>
              <w:r>
                <w:rPr>
                  <w:rFonts w:ascii="Times New Roman" w:hAnsi="Times New Roman"/>
                  <w:color w:val="0000FF"/>
                  <w:u w:val="single"/>
                </w:rPr>
                <w:t>ce</w:t>
              </w:r>
              <w:r w:rsidRPr="001774AF">
                <w:rPr>
                  <w:rFonts w:ascii="Times New Roman" w:hAnsi="Times New Roman"/>
                  <w:color w:val="0000FF"/>
                  <w:u w:val="single"/>
                  <w:lang w:val="ru-RU"/>
                </w:rPr>
                <w:t>21</w:t>
              </w:r>
              <w:r>
                <w:rPr>
                  <w:rFonts w:ascii="Times New Roman" w:hAnsi="Times New Roman"/>
                  <w:color w:val="0000FF"/>
                  <w:u w:val="single"/>
                </w:rPr>
                <w:t>d</w:t>
              </w:r>
            </w:hyperlink>
          </w:p>
        </w:tc>
      </w:tr>
      <w:tr w:rsidR="00AF1BDF" w:rsidRPr="001774AF">
        <w:trPr>
          <w:trHeight w:val="144"/>
          <w:tblCellSpacing w:w="20" w:type="nil"/>
        </w:trPr>
        <w:tc>
          <w:tcPr>
            <w:tcW w:w="420" w:type="dxa"/>
            <w:tcMar>
              <w:top w:w="50" w:type="dxa"/>
              <w:left w:w="100" w:type="dxa"/>
            </w:tcMar>
            <w:vAlign w:val="center"/>
          </w:tcPr>
          <w:p w:rsidR="00AF1BDF" w:rsidRDefault="00C026CE">
            <w:pPr>
              <w:spacing w:after="0"/>
            </w:pPr>
            <w:r>
              <w:rPr>
                <w:rFonts w:ascii="Times New Roman" w:hAnsi="Times New Roman"/>
                <w:color w:val="000000"/>
                <w:sz w:val="24"/>
              </w:rPr>
              <w:t>61</w:t>
            </w:r>
          </w:p>
        </w:tc>
        <w:tc>
          <w:tcPr>
            <w:tcW w:w="3960" w:type="dxa"/>
            <w:tcMar>
              <w:top w:w="50" w:type="dxa"/>
              <w:left w:w="100" w:type="dxa"/>
            </w:tcMar>
            <w:vAlign w:val="center"/>
          </w:tcPr>
          <w:p w:rsidR="00AF1BDF" w:rsidRPr="001774AF" w:rsidRDefault="00C026CE">
            <w:pPr>
              <w:spacing w:after="0"/>
              <w:ind w:left="135"/>
              <w:rPr>
                <w:lang w:val="ru-RU"/>
              </w:rPr>
            </w:pPr>
            <w:r w:rsidRPr="001774AF">
              <w:rPr>
                <w:rFonts w:ascii="Times New Roman" w:hAnsi="Times New Roman"/>
                <w:color w:val="000000"/>
                <w:sz w:val="24"/>
                <w:lang w:val="ru-RU"/>
              </w:rPr>
              <w:t>Особенности культуры и поведения в другой стране при путешествии</w:t>
            </w:r>
          </w:p>
        </w:tc>
        <w:tc>
          <w:tcPr>
            <w:tcW w:w="728" w:type="dxa"/>
            <w:tcMar>
              <w:top w:w="50" w:type="dxa"/>
              <w:left w:w="100" w:type="dxa"/>
            </w:tcMar>
            <w:vAlign w:val="center"/>
          </w:tcPr>
          <w:p w:rsidR="00AF1BDF" w:rsidRDefault="00C026CE">
            <w:pPr>
              <w:spacing w:after="0"/>
              <w:ind w:left="135"/>
              <w:jc w:val="center"/>
            </w:pPr>
            <w:r w:rsidRPr="001774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AF1BDF" w:rsidRDefault="00AF1BDF">
            <w:pPr>
              <w:spacing w:after="0"/>
              <w:ind w:left="135"/>
              <w:jc w:val="center"/>
            </w:pPr>
          </w:p>
        </w:tc>
        <w:tc>
          <w:tcPr>
            <w:tcW w:w="1517" w:type="dxa"/>
            <w:tcMar>
              <w:top w:w="50" w:type="dxa"/>
              <w:left w:w="100" w:type="dxa"/>
            </w:tcMar>
            <w:vAlign w:val="center"/>
          </w:tcPr>
          <w:p w:rsidR="00AF1BDF" w:rsidRDefault="00AF1BDF">
            <w:pPr>
              <w:spacing w:after="0"/>
              <w:ind w:left="135"/>
              <w:jc w:val="center"/>
            </w:pPr>
          </w:p>
        </w:tc>
        <w:tc>
          <w:tcPr>
            <w:tcW w:w="1060" w:type="dxa"/>
            <w:tcMar>
              <w:top w:w="50" w:type="dxa"/>
              <w:left w:w="100" w:type="dxa"/>
            </w:tcMar>
            <w:vAlign w:val="center"/>
          </w:tcPr>
          <w:p w:rsidR="00AF1BDF" w:rsidRDefault="00AF1BDF">
            <w:pPr>
              <w:spacing w:after="0"/>
              <w:ind w:left="135"/>
            </w:pPr>
          </w:p>
        </w:tc>
        <w:tc>
          <w:tcPr>
            <w:tcW w:w="1858" w:type="dxa"/>
            <w:tcMar>
              <w:top w:w="50" w:type="dxa"/>
              <w:left w:w="100" w:type="dxa"/>
            </w:tcMar>
            <w:vAlign w:val="center"/>
          </w:tcPr>
          <w:p w:rsidR="00AF1BDF" w:rsidRPr="001774AF" w:rsidRDefault="00C026CE">
            <w:pPr>
              <w:spacing w:after="0"/>
              <w:ind w:left="135"/>
              <w:rPr>
                <w:lang w:val="ru-RU"/>
              </w:rPr>
            </w:pPr>
            <w:r w:rsidRPr="001774AF">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1774AF">
                <w:rPr>
                  <w:rFonts w:ascii="Times New Roman" w:hAnsi="Times New Roman"/>
                  <w:color w:val="0000FF"/>
                  <w:u w:val="single"/>
                  <w:lang w:val="ru-RU"/>
                </w:rPr>
                <w:t>://</w:t>
              </w:r>
              <w:r>
                <w:rPr>
                  <w:rFonts w:ascii="Times New Roman" w:hAnsi="Times New Roman"/>
                  <w:color w:val="0000FF"/>
                  <w:u w:val="single"/>
                </w:rPr>
                <w:t>m</w:t>
              </w:r>
              <w:r w:rsidRPr="001774AF">
                <w:rPr>
                  <w:rFonts w:ascii="Times New Roman" w:hAnsi="Times New Roman"/>
                  <w:color w:val="0000FF"/>
                  <w:u w:val="single"/>
                  <w:lang w:val="ru-RU"/>
                </w:rPr>
                <w:t>.</w:t>
              </w:r>
              <w:r>
                <w:rPr>
                  <w:rFonts w:ascii="Times New Roman" w:hAnsi="Times New Roman"/>
                  <w:color w:val="0000FF"/>
                  <w:u w:val="single"/>
                </w:rPr>
                <w:t>edsoo</w:t>
              </w:r>
              <w:r w:rsidRPr="001774AF">
                <w:rPr>
                  <w:rFonts w:ascii="Times New Roman" w:hAnsi="Times New Roman"/>
                  <w:color w:val="0000FF"/>
                  <w:u w:val="single"/>
                  <w:lang w:val="ru-RU"/>
                </w:rPr>
                <w:t>.</w:t>
              </w:r>
              <w:r>
                <w:rPr>
                  <w:rFonts w:ascii="Times New Roman" w:hAnsi="Times New Roman"/>
                  <w:color w:val="0000FF"/>
                  <w:u w:val="single"/>
                </w:rPr>
                <w:t>ru</w:t>
              </w:r>
              <w:r w:rsidRPr="001774AF">
                <w:rPr>
                  <w:rFonts w:ascii="Times New Roman" w:hAnsi="Times New Roman"/>
                  <w:color w:val="0000FF"/>
                  <w:u w:val="single"/>
                  <w:lang w:val="ru-RU"/>
                </w:rPr>
                <w:t>/</w:t>
              </w:r>
              <w:r>
                <w:rPr>
                  <w:rFonts w:ascii="Times New Roman" w:hAnsi="Times New Roman"/>
                  <w:color w:val="0000FF"/>
                  <w:u w:val="single"/>
                </w:rPr>
                <w:t>e</w:t>
              </w:r>
              <w:r w:rsidRPr="001774AF">
                <w:rPr>
                  <w:rFonts w:ascii="Times New Roman" w:hAnsi="Times New Roman"/>
                  <w:color w:val="0000FF"/>
                  <w:u w:val="single"/>
                  <w:lang w:val="ru-RU"/>
                </w:rPr>
                <w:t>69234</w:t>
              </w:r>
              <w:r>
                <w:rPr>
                  <w:rFonts w:ascii="Times New Roman" w:hAnsi="Times New Roman"/>
                  <w:color w:val="0000FF"/>
                  <w:u w:val="single"/>
                </w:rPr>
                <w:t>f</w:t>
              </w:r>
              <w:r w:rsidRPr="001774AF">
                <w:rPr>
                  <w:rFonts w:ascii="Times New Roman" w:hAnsi="Times New Roman"/>
                  <w:color w:val="0000FF"/>
                  <w:u w:val="single"/>
                  <w:lang w:val="ru-RU"/>
                </w:rPr>
                <w:t>5</w:t>
              </w:r>
            </w:hyperlink>
          </w:p>
        </w:tc>
      </w:tr>
      <w:tr w:rsidR="00AF1BDF" w:rsidRPr="001774AF">
        <w:trPr>
          <w:trHeight w:val="144"/>
          <w:tblCellSpacing w:w="20" w:type="nil"/>
        </w:trPr>
        <w:tc>
          <w:tcPr>
            <w:tcW w:w="420" w:type="dxa"/>
            <w:tcMar>
              <w:top w:w="50" w:type="dxa"/>
              <w:left w:w="100" w:type="dxa"/>
            </w:tcMar>
            <w:vAlign w:val="center"/>
          </w:tcPr>
          <w:p w:rsidR="00AF1BDF" w:rsidRDefault="00C026CE">
            <w:pPr>
              <w:spacing w:after="0"/>
            </w:pPr>
            <w:r>
              <w:rPr>
                <w:rFonts w:ascii="Times New Roman" w:hAnsi="Times New Roman"/>
                <w:color w:val="000000"/>
                <w:sz w:val="24"/>
              </w:rPr>
              <w:t>62</w:t>
            </w:r>
          </w:p>
        </w:tc>
        <w:tc>
          <w:tcPr>
            <w:tcW w:w="3960" w:type="dxa"/>
            <w:tcMar>
              <w:top w:w="50" w:type="dxa"/>
              <w:left w:w="100" w:type="dxa"/>
            </w:tcMar>
            <w:vAlign w:val="center"/>
          </w:tcPr>
          <w:p w:rsidR="00AF1BDF" w:rsidRDefault="00C026CE">
            <w:pPr>
              <w:spacing w:after="0"/>
              <w:ind w:left="135"/>
            </w:pPr>
            <w:r>
              <w:rPr>
                <w:rFonts w:ascii="Times New Roman" w:hAnsi="Times New Roman"/>
                <w:color w:val="000000"/>
                <w:sz w:val="24"/>
              </w:rPr>
              <w:t>Экотуризм</w:t>
            </w:r>
          </w:p>
        </w:tc>
        <w:tc>
          <w:tcPr>
            <w:tcW w:w="728" w:type="dxa"/>
            <w:tcMar>
              <w:top w:w="50" w:type="dxa"/>
              <w:left w:w="100" w:type="dxa"/>
            </w:tcMar>
            <w:vAlign w:val="center"/>
          </w:tcPr>
          <w:p w:rsidR="00AF1BDF" w:rsidRDefault="00C026CE">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AF1BDF" w:rsidRDefault="00AF1BDF">
            <w:pPr>
              <w:spacing w:after="0"/>
              <w:ind w:left="135"/>
              <w:jc w:val="center"/>
            </w:pPr>
          </w:p>
        </w:tc>
        <w:tc>
          <w:tcPr>
            <w:tcW w:w="1517" w:type="dxa"/>
            <w:tcMar>
              <w:top w:w="50" w:type="dxa"/>
              <w:left w:w="100" w:type="dxa"/>
            </w:tcMar>
            <w:vAlign w:val="center"/>
          </w:tcPr>
          <w:p w:rsidR="00AF1BDF" w:rsidRDefault="00AF1BDF">
            <w:pPr>
              <w:spacing w:after="0"/>
              <w:ind w:left="135"/>
              <w:jc w:val="center"/>
            </w:pPr>
          </w:p>
        </w:tc>
        <w:tc>
          <w:tcPr>
            <w:tcW w:w="1060" w:type="dxa"/>
            <w:tcMar>
              <w:top w:w="50" w:type="dxa"/>
              <w:left w:w="100" w:type="dxa"/>
            </w:tcMar>
            <w:vAlign w:val="center"/>
          </w:tcPr>
          <w:p w:rsidR="00AF1BDF" w:rsidRDefault="00AF1BDF">
            <w:pPr>
              <w:spacing w:after="0"/>
              <w:ind w:left="135"/>
            </w:pPr>
          </w:p>
        </w:tc>
        <w:tc>
          <w:tcPr>
            <w:tcW w:w="1858" w:type="dxa"/>
            <w:tcMar>
              <w:top w:w="50" w:type="dxa"/>
              <w:left w:w="100" w:type="dxa"/>
            </w:tcMar>
            <w:vAlign w:val="center"/>
          </w:tcPr>
          <w:p w:rsidR="00AF1BDF" w:rsidRPr="001774AF" w:rsidRDefault="00C026CE">
            <w:pPr>
              <w:spacing w:after="0"/>
              <w:ind w:left="135"/>
              <w:rPr>
                <w:lang w:val="ru-RU"/>
              </w:rPr>
            </w:pPr>
            <w:r w:rsidRPr="001774AF">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1774AF">
                <w:rPr>
                  <w:rFonts w:ascii="Times New Roman" w:hAnsi="Times New Roman"/>
                  <w:color w:val="0000FF"/>
                  <w:u w:val="single"/>
                  <w:lang w:val="ru-RU"/>
                </w:rPr>
                <w:t>://</w:t>
              </w:r>
              <w:r>
                <w:rPr>
                  <w:rFonts w:ascii="Times New Roman" w:hAnsi="Times New Roman"/>
                  <w:color w:val="0000FF"/>
                  <w:u w:val="single"/>
                </w:rPr>
                <w:t>m</w:t>
              </w:r>
              <w:r w:rsidRPr="001774AF">
                <w:rPr>
                  <w:rFonts w:ascii="Times New Roman" w:hAnsi="Times New Roman"/>
                  <w:color w:val="0000FF"/>
                  <w:u w:val="single"/>
                  <w:lang w:val="ru-RU"/>
                </w:rPr>
                <w:t>.</w:t>
              </w:r>
              <w:r>
                <w:rPr>
                  <w:rFonts w:ascii="Times New Roman" w:hAnsi="Times New Roman"/>
                  <w:color w:val="0000FF"/>
                  <w:u w:val="single"/>
                </w:rPr>
                <w:t>edsoo</w:t>
              </w:r>
              <w:r w:rsidRPr="001774AF">
                <w:rPr>
                  <w:rFonts w:ascii="Times New Roman" w:hAnsi="Times New Roman"/>
                  <w:color w:val="0000FF"/>
                  <w:u w:val="single"/>
                  <w:lang w:val="ru-RU"/>
                </w:rPr>
                <w:t>.</w:t>
              </w:r>
              <w:r>
                <w:rPr>
                  <w:rFonts w:ascii="Times New Roman" w:hAnsi="Times New Roman"/>
                  <w:color w:val="0000FF"/>
                  <w:u w:val="single"/>
                </w:rPr>
                <w:t>ru</w:t>
              </w:r>
              <w:r w:rsidRPr="001774AF">
                <w:rPr>
                  <w:rFonts w:ascii="Times New Roman" w:hAnsi="Times New Roman"/>
                  <w:color w:val="0000FF"/>
                  <w:u w:val="single"/>
                  <w:lang w:val="ru-RU"/>
                </w:rPr>
                <w:t>/</w:t>
              </w:r>
              <w:r>
                <w:rPr>
                  <w:rFonts w:ascii="Times New Roman" w:hAnsi="Times New Roman"/>
                  <w:color w:val="0000FF"/>
                  <w:u w:val="single"/>
                </w:rPr>
                <w:t>d</w:t>
              </w:r>
              <w:r w:rsidRPr="001774AF">
                <w:rPr>
                  <w:rFonts w:ascii="Times New Roman" w:hAnsi="Times New Roman"/>
                  <w:color w:val="0000FF"/>
                  <w:u w:val="single"/>
                  <w:lang w:val="ru-RU"/>
                </w:rPr>
                <w:t>34837</w:t>
              </w:r>
              <w:r>
                <w:rPr>
                  <w:rFonts w:ascii="Times New Roman" w:hAnsi="Times New Roman"/>
                  <w:color w:val="0000FF"/>
                  <w:u w:val="single"/>
                </w:rPr>
                <w:t>e</w:t>
              </w:r>
              <w:r w:rsidRPr="001774AF">
                <w:rPr>
                  <w:rFonts w:ascii="Times New Roman" w:hAnsi="Times New Roman"/>
                  <w:color w:val="0000FF"/>
                  <w:u w:val="single"/>
                  <w:lang w:val="ru-RU"/>
                </w:rPr>
                <w:t>4</w:t>
              </w:r>
            </w:hyperlink>
          </w:p>
        </w:tc>
      </w:tr>
      <w:tr w:rsidR="00AF1BDF" w:rsidRPr="001774AF">
        <w:trPr>
          <w:trHeight w:val="144"/>
          <w:tblCellSpacing w:w="20" w:type="nil"/>
        </w:trPr>
        <w:tc>
          <w:tcPr>
            <w:tcW w:w="420" w:type="dxa"/>
            <w:tcMar>
              <w:top w:w="50" w:type="dxa"/>
              <w:left w:w="100" w:type="dxa"/>
            </w:tcMar>
            <w:vAlign w:val="center"/>
          </w:tcPr>
          <w:p w:rsidR="00AF1BDF" w:rsidRDefault="00C026CE">
            <w:pPr>
              <w:spacing w:after="0"/>
            </w:pPr>
            <w:r>
              <w:rPr>
                <w:rFonts w:ascii="Times New Roman" w:hAnsi="Times New Roman"/>
                <w:color w:val="000000"/>
                <w:sz w:val="24"/>
              </w:rPr>
              <w:t>63</w:t>
            </w:r>
          </w:p>
        </w:tc>
        <w:tc>
          <w:tcPr>
            <w:tcW w:w="3960" w:type="dxa"/>
            <w:tcMar>
              <w:top w:w="50" w:type="dxa"/>
              <w:left w:w="100" w:type="dxa"/>
            </w:tcMar>
            <w:vAlign w:val="center"/>
          </w:tcPr>
          <w:p w:rsidR="00AF1BDF" w:rsidRPr="001774AF" w:rsidRDefault="00C026CE">
            <w:pPr>
              <w:spacing w:after="0"/>
              <w:ind w:left="135"/>
              <w:rPr>
                <w:lang w:val="ru-RU"/>
              </w:rPr>
            </w:pPr>
            <w:r w:rsidRPr="001774AF">
              <w:rPr>
                <w:rFonts w:ascii="Times New Roman" w:hAnsi="Times New Roman"/>
                <w:color w:val="000000"/>
                <w:sz w:val="24"/>
                <w:lang w:val="ru-RU"/>
              </w:rPr>
              <w:t>Обобщение по теме "Туризм. Виды отдыха. Экотуризм. Путешествия по России и зарубежным странам"</w:t>
            </w:r>
          </w:p>
        </w:tc>
        <w:tc>
          <w:tcPr>
            <w:tcW w:w="728" w:type="dxa"/>
            <w:tcMar>
              <w:top w:w="50" w:type="dxa"/>
              <w:left w:w="100" w:type="dxa"/>
            </w:tcMar>
            <w:vAlign w:val="center"/>
          </w:tcPr>
          <w:p w:rsidR="00AF1BDF" w:rsidRDefault="00C026CE">
            <w:pPr>
              <w:spacing w:after="0"/>
              <w:ind w:left="135"/>
              <w:jc w:val="center"/>
            </w:pPr>
            <w:r w:rsidRPr="001774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AF1BDF" w:rsidRDefault="00AF1BDF">
            <w:pPr>
              <w:spacing w:after="0"/>
              <w:ind w:left="135"/>
              <w:jc w:val="center"/>
            </w:pPr>
          </w:p>
        </w:tc>
        <w:tc>
          <w:tcPr>
            <w:tcW w:w="1517" w:type="dxa"/>
            <w:tcMar>
              <w:top w:w="50" w:type="dxa"/>
              <w:left w:w="100" w:type="dxa"/>
            </w:tcMar>
            <w:vAlign w:val="center"/>
          </w:tcPr>
          <w:p w:rsidR="00AF1BDF" w:rsidRDefault="00AF1BDF">
            <w:pPr>
              <w:spacing w:after="0"/>
              <w:ind w:left="135"/>
              <w:jc w:val="center"/>
            </w:pPr>
          </w:p>
        </w:tc>
        <w:tc>
          <w:tcPr>
            <w:tcW w:w="1060" w:type="dxa"/>
            <w:tcMar>
              <w:top w:w="50" w:type="dxa"/>
              <w:left w:w="100" w:type="dxa"/>
            </w:tcMar>
            <w:vAlign w:val="center"/>
          </w:tcPr>
          <w:p w:rsidR="00AF1BDF" w:rsidRDefault="00AF1BDF">
            <w:pPr>
              <w:spacing w:after="0"/>
              <w:ind w:left="135"/>
            </w:pPr>
          </w:p>
        </w:tc>
        <w:tc>
          <w:tcPr>
            <w:tcW w:w="1858" w:type="dxa"/>
            <w:tcMar>
              <w:top w:w="50" w:type="dxa"/>
              <w:left w:w="100" w:type="dxa"/>
            </w:tcMar>
            <w:vAlign w:val="center"/>
          </w:tcPr>
          <w:p w:rsidR="00AF1BDF" w:rsidRPr="001774AF" w:rsidRDefault="00C026CE">
            <w:pPr>
              <w:spacing w:after="0"/>
              <w:ind w:left="135"/>
              <w:rPr>
                <w:lang w:val="ru-RU"/>
              </w:rPr>
            </w:pPr>
            <w:r w:rsidRPr="001774AF">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1774AF">
                <w:rPr>
                  <w:rFonts w:ascii="Times New Roman" w:hAnsi="Times New Roman"/>
                  <w:color w:val="0000FF"/>
                  <w:u w:val="single"/>
                  <w:lang w:val="ru-RU"/>
                </w:rPr>
                <w:t>://</w:t>
              </w:r>
              <w:r>
                <w:rPr>
                  <w:rFonts w:ascii="Times New Roman" w:hAnsi="Times New Roman"/>
                  <w:color w:val="0000FF"/>
                  <w:u w:val="single"/>
                </w:rPr>
                <w:t>m</w:t>
              </w:r>
              <w:r w:rsidRPr="001774AF">
                <w:rPr>
                  <w:rFonts w:ascii="Times New Roman" w:hAnsi="Times New Roman"/>
                  <w:color w:val="0000FF"/>
                  <w:u w:val="single"/>
                  <w:lang w:val="ru-RU"/>
                </w:rPr>
                <w:t>.</w:t>
              </w:r>
              <w:r>
                <w:rPr>
                  <w:rFonts w:ascii="Times New Roman" w:hAnsi="Times New Roman"/>
                  <w:color w:val="0000FF"/>
                  <w:u w:val="single"/>
                </w:rPr>
                <w:t>edsoo</w:t>
              </w:r>
              <w:r w:rsidRPr="001774AF">
                <w:rPr>
                  <w:rFonts w:ascii="Times New Roman" w:hAnsi="Times New Roman"/>
                  <w:color w:val="0000FF"/>
                  <w:u w:val="single"/>
                  <w:lang w:val="ru-RU"/>
                </w:rPr>
                <w:t>.</w:t>
              </w:r>
              <w:r>
                <w:rPr>
                  <w:rFonts w:ascii="Times New Roman" w:hAnsi="Times New Roman"/>
                  <w:color w:val="0000FF"/>
                  <w:u w:val="single"/>
                </w:rPr>
                <w:t>ru</w:t>
              </w:r>
              <w:r w:rsidRPr="001774AF">
                <w:rPr>
                  <w:rFonts w:ascii="Times New Roman" w:hAnsi="Times New Roman"/>
                  <w:color w:val="0000FF"/>
                  <w:u w:val="single"/>
                  <w:lang w:val="ru-RU"/>
                </w:rPr>
                <w:t>/76261698</w:t>
              </w:r>
            </w:hyperlink>
          </w:p>
        </w:tc>
      </w:tr>
      <w:tr w:rsidR="00AF1BDF" w:rsidRPr="001774AF">
        <w:trPr>
          <w:trHeight w:val="144"/>
          <w:tblCellSpacing w:w="20" w:type="nil"/>
        </w:trPr>
        <w:tc>
          <w:tcPr>
            <w:tcW w:w="420" w:type="dxa"/>
            <w:tcMar>
              <w:top w:w="50" w:type="dxa"/>
              <w:left w:w="100" w:type="dxa"/>
            </w:tcMar>
            <w:vAlign w:val="center"/>
          </w:tcPr>
          <w:p w:rsidR="00AF1BDF" w:rsidRDefault="00C026CE">
            <w:pPr>
              <w:spacing w:after="0"/>
            </w:pPr>
            <w:r>
              <w:rPr>
                <w:rFonts w:ascii="Times New Roman" w:hAnsi="Times New Roman"/>
                <w:color w:val="000000"/>
                <w:sz w:val="24"/>
              </w:rPr>
              <w:t>64</w:t>
            </w:r>
          </w:p>
        </w:tc>
        <w:tc>
          <w:tcPr>
            <w:tcW w:w="3960" w:type="dxa"/>
            <w:tcMar>
              <w:top w:w="50" w:type="dxa"/>
              <w:left w:w="100" w:type="dxa"/>
            </w:tcMar>
            <w:vAlign w:val="center"/>
          </w:tcPr>
          <w:p w:rsidR="00AF1BDF" w:rsidRPr="001774AF" w:rsidRDefault="00C026CE">
            <w:pPr>
              <w:spacing w:after="0"/>
              <w:ind w:left="135"/>
              <w:rPr>
                <w:lang w:val="ru-RU"/>
              </w:rPr>
            </w:pPr>
            <w:r w:rsidRPr="001774AF">
              <w:rPr>
                <w:rFonts w:ascii="Times New Roman" w:hAnsi="Times New Roman"/>
                <w:color w:val="000000"/>
                <w:sz w:val="24"/>
                <w:lang w:val="ru-RU"/>
              </w:rPr>
              <w:t>Контроль по теме "Туризм. Виды отдыха. Экотуризм. Путешествия по России и зарубежным странам"</w:t>
            </w:r>
          </w:p>
        </w:tc>
        <w:tc>
          <w:tcPr>
            <w:tcW w:w="728" w:type="dxa"/>
            <w:tcMar>
              <w:top w:w="50" w:type="dxa"/>
              <w:left w:w="100" w:type="dxa"/>
            </w:tcMar>
            <w:vAlign w:val="center"/>
          </w:tcPr>
          <w:p w:rsidR="00AF1BDF" w:rsidRDefault="00C026CE">
            <w:pPr>
              <w:spacing w:after="0"/>
              <w:ind w:left="135"/>
              <w:jc w:val="center"/>
            </w:pPr>
            <w:r w:rsidRPr="001774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AF1BDF" w:rsidRDefault="00C026CE">
            <w:pPr>
              <w:spacing w:after="0"/>
              <w:ind w:left="135"/>
              <w:jc w:val="center"/>
            </w:pPr>
            <w:r>
              <w:rPr>
                <w:rFonts w:ascii="Times New Roman" w:hAnsi="Times New Roman"/>
                <w:color w:val="000000"/>
                <w:sz w:val="24"/>
              </w:rPr>
              <w:t xml:space="preserve"> 1 </w:t>
            </w:r>
          </w:p>
        </w:tc>
        <w:tc>
          <w:tcPr>
            <w:tcW w:w="1517" w:type="dxa"/>
            <w:tcMar>
              <w:top w:w="50" w:type="dxa"/>
              <w:left w:w="100" w:type="dxa"/>
            </w:tcMar>
            <w:vAlign w:val="center"/>
          </w:tcPr>
          <w:p w:rsidR="00AF1BDF" w:rsidRDefault="00AF1BDF">
            <w:pPr>
              <w:spacing w:after="0"/>
              <w:ind w:left="135"/>
              <w:jc w:val="center"/>
            </w:pPr>
          </w:p>
        </w:tc>
        <w:tc>
          <w:tcPr>
            <w:tcW w:w="1060" w:type="dxa"/>
            <w:tcMar>
              <w:top w:w="50" w:type="dxa"/>
              <w:left w:w="100" w:type="dxa"/>
            </w:tcMar>
            <w:vAlign w:val="center"/>
          </w:tcPr>
          <w:p w:rsidR="00AF1BDF" w:rsidRDefault="00AF1BDF">
            <w:pPr>
              <w:spacing w:after="0"/>
              <w:ind w:left="135"/>
            </w:pPr>
          </w:p>
        </w:tc>
        <w:tc>
          <w:tcPr>
            <w:tcW w:w="1858" w:type="dxa"/>
            <w:tcMar>
              <w:top w:w="50" w:type="dxa"/>
              <w:left w:w="100" w:type="dxa"/>
            </w:tcMar>
            <w:vAlign w:val="center"/>
          </w:tcPr>
          <w:p w:rsidR="00AF1BDF" w:rsidRPr="001774AF" w:rsidRDefault="00C026CE">
            <w:pPr>
              <w:spacing w:after="0"/>
              <w:ind w:left="135"/>
              <w:rPr>
                <w:lang w:val="ru-RU"/>
              </w:rPr>
            </w:pPr>
            <w:r w:rsidRPr="001774AF">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1774AF">
                <w:rPr>
                  <w:rFonts w:ascii="Times New Roman" w:hAnsi="Times New Roman"/>
                  <w:color w:val="0000FF"/>
                  <w:u w:val="single"/>
                  <w:lang w:val="ru-RU"/>
                </w:rPr>
                <w:t>://</w:t>
              </w:r>
              <w:r>
                <w:rPr>
                  <w:rFonts w:ascii="Times New Roman" w:hAnsi="Times New Roman"/>
                  <w:color w:val="0000FF"/>
                  <w:u w:val="single"/>
                </w:rPr>
                <w:t>m</w:t>
              </w:r>
              <w:r w:rsidRPr="001774AF">
                <w:rPr>
                  <w:rFonts w:ascii="Times New Roman" w:hAnsi="Times New Roman"/>
                  <w:color w:val="0000FF"/>
                  <w:u w:val="single"/>
                  <w:lang w:val="ru-RU"/>
                </w:rPr>
                <w:t>.</w:t>
              </w:r>
              <w:r>
                <w:rPr>
                  <w:rFonts w:ascii="Times New Roman" w:hAnsi="Times New Roman"/>
                  <w:color w:val="0000FF"/>
                  <w:u w:val="single"/>
                </w:rPr>
                <w:t>edsoo</w:t>
              </w:r>
              <w:r w:rsidRPr="001774AF">
                <w:rPr>
                  <w:rFonts w:ascii="Times New Roman" w:hAnsi="Times New Roman"/>
                  <w:color w:val="0000FF"/>
                  <w:u w:val="single"/>
                  <w:lang w:val="ru-RU"/>
                </w:rPr>
                <w:t>.</w:t>
              </w:r>
              <w:r>
                <w:rPr>
                  <w:rFonts w:ascii="Times New Roman" w:hAnsi="Times New Roman"/>
                  <w:color w:val="0000FF"/>
                  <w:u w:val="single"/>
                </w:rPr>
                <w:t>ru</w:t>
              </w:r>
              <w:r w:rsidRPr="001774AF">
                <w:rPr>
                  <w:rFonts w:ascii="Times New Roman" w:hAnsi="Times New Roman"/>
                  <w:color w:val="0000FF"/>
                  <w:u w:val="single"/>
                  <w:lang w:val="ru-RU"/>
                </w:rPr>
                <w:t>/6</w:t>
              </w:r>
              <w:r>
                <w:rPr>
                  <w:rFonts w:ascii="Times New Roman" w:hAnsi="Times New Roman"/>
                  <w:color w:val="0000FF"/>
                  <w:u w:val="single"/>
                </w:rPr>
                <w:t>a</w:t>
              </w:r>
              <w:r w:rsidRPr="001774AF">
                <w:rPr>
                  <w:rFonts w:ascii="Times New Roman" w:hAnsi="Times New Roman"/>
                  <w:color w:val="0000FF"/>
                  <w:u w:val="single"/>
                  <w:lang w:val="ru-RU"/>
                </w:rPr>
                <w:t>80</w:t>
              </w:r>
              <w:r>
                <w:rPr>
                  <w:rFonts w:ascii="Times New Roman" w:hAnsi="Times New Roman"/>
                  <w:color w:val="0000FF"/>
                  <w:u w:val="single"/>
                </w:rPr>
                <w:t>b</w:t>
              </w:r>
              <w:r w:rsidRPr="001774AF">
                <w:rPr>
                  <w:rFonts w:ascii="Times New Roman" w:hAnsi="Times New Roman"/>
                  <w:color w:val="0000FF"/>
                  <w:u w:val="single"/>
                  <w:lang w:val="ru-RU"/>
                </w:rPr>
                <w:t>358</w:t>
              </w:r>
            </w:hyperlink>
          </w:p>
        </w:tc>
      </w:tr>
      <w:tr w:rsidR="00AF1BDF" w:rsidRPr="001774AF">
        <w:trPr>
          <w:trHeight w:val="144"/>
          <w:tblCellSpacing w:w="20" w:type="nil"/>
        </w:trPr>
        <w:tc>
          <w:tcPr>
            <w:tcW w:w="420" w:type="dxa"/>
            <w:tcMar>
              <w:top w:w="50" w:type="dxa"/>
              <w:left w:w="100" w:type="dxa"/>
            </w:tcMar>
            <w:vAlign w:val="center"/>
          </w:tcPr>
          <w:p w:rsidR="00AF1BDF" w:rsidRDefault="00C026CE">
            <w:pPr>
              <w:spacing w:after="0"/>
            </w:pPr>
            <w:r>
              <w:rPr>
                <w:rFonts w:ascii="Times New Roman" w:hAnsi="Times New Roman"/>
                <w:color w:val="000000"/>
                <w:sz w:val="24"/>
              </w:rPr>
              <w:t>65</w:t>
            </w:r>
          </w:p>
        </w:tc>
        <w:tc>
          <w:tcPr>
            <w:tcW w:w="3960" w:type="dxa"/>
            <w:tcMar>
              <w:top w:w="50" w:type="dxa"/>
              <w:left w:w="100" w:type="dxa"/>
            </w:tcMar>
            <w:vAlign w:val="center"/>
          </w:tcPr>
          <w:p w:rsidR="00AF1BDF" w:rsidRDefault="00C026CE">
            <w:pPr>
              <w:spacing w:after="0"/>
              <w:ind w:left="135"/>
            </w:pPr>
            <w:r w:rsidRPr="001774AF">
              <w:rPr>
                <w:rFonts w:ascii="Times New Roman" w:hAnsi="Times New Roman"/>
                <w:color w:val="000000"/>
                <w:sz w:val="24"/>
                <w:lang w:val="ru-RU"/>
              </w:rPr>
              <w:t xml:space="preserve">Проживание в городской и сльской местности. </w:t>
            </w:r>
            <w:r>
              <w:rPr>
                <w:rFonts w:ascii="Times New Roman" w:hAnsi="Times New Roman"/>
                <w:color w:val="000000"/>
                <w:sz w:val="24"/>
              </w:rPr>
              <w:t>Сравнение. Преимущества и недостатки</w:t>
            </w:r>
          </w:p>
        </w:tc>
        <w:tc>
          <w:tcPr>
            <w:tcW w:w="728" w:type="dxa"/>
            <w:tcMar>
              <w:top w:w="50" w:type="dxa"/>
              <w:left w:w="100" w:type="dxa"/>
            </w:tcMar>
            <w:vAlign w:val="center"/>
          </w:tcPr>
          <w:p w:rsidR="00AF1BDF" w:rsidRDefault="00C026CE">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AF1BDF" w:rsidRDefault="00AF1BDF">
            <w:pPr>
              <w:spacing w:after="0"/>
              <w:ind w:left="135"/>
              <w:jc w:val="center"/>
            </w:pPr>
          </w:p>
        </w:tc>
        <w:tc>
          <w:tcPr>
            <w:tcW w:w="1517" w:type="dxa"/>
            <w:tcMar>
              <w:top w:w="50" w:type="dxa"/>
              <w:left w:w="100" w:type="dxa"/>
            </w:tcMar>
            <w:vAlign w:val="center"/>
          </w:tcPr>
          <w:p w:rsidR="00AF1BDF" w:rsidRDefault="00AF1BDF">
            <w:pPr>
              <w:spacing w:after="0"/>
              <w:ind w:left="135"/>
              <w:jc w:val="center"/>
            </w:pPr>
          </w:p>
        </w:tc>
        <w:tc>
          <w:tcPr>
            <w:tcW w:w="1060" w:type="dxa"/>
            <w:tcMar>
              <w:top w:w="50" w:type="dxa"/>
              <w:left w:w="100" w:type="dxa"/>
            </w:tcMar>
            <w:vAlign w:val="center"/>
          </w:tcPr>
          <w:p w:rsidR="00AF1BDF" w:rsidRDefault="00AF1BDF">
            <w:pPr>
              <w:spacing w:after="0"/>
              <w:ind w:left="135"/>
            </w:pPr>
          </w:p>
        </w:tc>
        <w:tc>
          <w:tcPr>
            <w:tcW w:w="1858" w:type="dxa"/>
            <w:tcMar>
              <w:top w:w="50" w:type="dxa"/>
              <w:left w:w="100" w:type="dxa"/>
            </w:tcMar>
            <w:vAlign w:val="center"/>
          </w:tcPr>
          <w:p w:rsidR="00AF1BDF" w:rsidRPr="001774AF" w:rsidRDefault="00C026CE">
            <w:pPr>
              <w:spacing w:after="0"/>
              <w:ind w:left="135"/>
              <w:rPr>
                <w:lang w:val="ru-RU"/>
              </w:rPr>
            </w:pPr>
            <w:r w:rsidRPr="001774AF">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1774AF">
                <w:rPr>
                  <w:rFonts w:ascii="Times New Roman" w:hAnsi="Times New Roman"/>
                  <w:color w:val="0000FF"/>
                  <w:u w:val="single"/>
                  <w:lang w:val="ru-RU"/>
                </w:rPr>
                <w:t>://</w:t>
              </w:r>
              <w:r>
                <w:rPr>
                  <w:rFonts w:ascii="Times New Roman" w:hAnsi="Times New Roman"/>
                  <w:color w:val="0000FF"/>
                  <w:u w:val="single"/>
                </w:rPr>
                <w:t>m</w:t>
              </w:r>
              <w:r w:rsidRPr="001774AF">
                <w:rPr>
                  <w:rFonts w:ascii="Times New Roman" w:hAnsi="Times New Roman"/>
                  <w:color w:val="0000FF"/>
                  <w:u w:val="single"/>
                  <w:lang w:val="ru-RU"/>
                </w:rPr>
                <w:t>.</w:t>
              </w:r>
              <w:r>
                <w:rPr>
                  <w:rFonts w:ascii="Times New Roman" w:hAnsi="Times New Roman"/>
                  <w:color w:val="0000FF"/>
                  <w:u w:val="single"/>
                </w:rPr>
                <w:t>edsoo</w:t>
              </w:r>
              <w:r w:rsidRPr="001774AF">
                <w:rPr>
                  <w:rFonts w:ascii="Times New Roman" w:hAnsi="Times New Roman"/>
                  <w:color w:val="0000FF"/>
                  <w:u w:val="single"/>
                  <w:lang w:val="ru-RU"/>
                </w:rPr>
                <w:t>.</w:t>
              </w:r>
              <w:r>
                <w:rPr>
                  <w:rFonts w:ascii="Times New Roman" w:hAnsi="Times New Roman"/>
                  <w:color w:val="0000FF"/>
                  <w:u w:val="single"/>
                </w:rPr>
                <w:t>ru</w:t>
              </w:r>
              <w:r w:rsidRPr="001774AF">
                <w:rPr>
                  <w:rFonts w:ascii="Times New Roman" w:hAnsi="Times New Roman"/>
                  <w:color w:val="0000FF"/>
                  <w:u w:val="single"/>
                  <w:lang w:val="ru-RU"/>
                </w:rPr>
                <w:t>/9</w:t>
              </w:r>
              <w:r>
                <w:rPr>
                  <w:rFonts w:ascii="Times New Roman" w:hAnsi="Times New Roman"/>
                  <w:color w:val="0000FF"/>
                  <w:u w:val="single"/>
                </w:rPr>
                <w:t>b</w:t>
              </w:r>
              <w:r w:rsidRPr="001774AF">
                <w:rPr>
                  <w:rFonts w:ascii="Times New Roman" w:hAnsi="Times New Roman"/>
                  <w:color w:val="0000FF"/>
                  <w:u w:val="single"/>
                  <w:lang w:val="ru-RU"/>
                </w:rPr>
                <w:t>81</w:t>
              </w:r>
              <w:r>
                <w:rPr>
                  <w:rFonts w:ascii="Times New Roman" w:hAnsi="Times New Roman"/>
                  <w:color w:val="0000FF"/>
                  <w:u w:val="single"/>
                </w:rPr>
                <w:t>edd</w:t>
              </w:r>
              <w:r w:rsidRPr="001774AF">
                <w:rPr>
                  <w:rFonts w:ascii="Times New Roman" w:hAnsi="Times New Roman"/>
                  <w:color w:val="0000FF"/>
                  <w:u w:val="single"/>
                  <w:lang w:val="ru-RU"/>
                </w:rPr>
                <w:t>9</w:t>
              </w:r>
            </w:hyperlink>
          </w:p>
        </w:tc>
      </w:tr>
      <w:tr w:rsidR="00AF1BDF" w:rsidRPr="001774AF">
        <w:trPr>
          <w:trHeight w:val="144"/>
          <w:tblCellSpacing w:w="20" w:type="nil"/>
        </w:trPr>
        <w:tc>
          <w:tcPr>
            <w:tcW w:w="420" w:type="dxa"/>
            <w:tcMar>
              <w:top w:w="50" w:type="dxa"/>
              <w:left w:w="100" w:type="dxa"/>
            </w:tcMar>
            <w:vAlign w:val="center"/>
          </w:tcPr>
          <w:p w:rsidR="00AF1BDF" w:rsidRDefault="00C026CE">
            <w:pPr>
              <w:spacing w:after="0"/>
            </w:pPr>
            <w:r>
              <w:rPr>
                <w:rFonts w:ascii="Times New Roman" w:hAnsi="Times New Roman"/>
                <w:color w:val="000000"/>
                <w:sz w:val="24"/>
              </w:rPr>
              <w:t>66</w:t>
            </w:r>
          </w:p>
        </w:tc>
        <w:tc>
          <w:tcPr>
            <w:tcW w:w="3960" w:type="dxa"/>
            <w:tcMar>
              <w:top w:w="50" w:type="dxa"/>
              <w:left w:w="100" w:type="dxa"/>
            </w:tcMar>
            <w:vAlign w:val="center"/>
          </w:tcPr>
          <w:p w:rsidR="00AF1BDF" w:rsidRPr="001774AF" w:rsidRDefault="00C026CE">
            <w:pPr>
              <w:spacing w:after="0"/>
              <w:ind w:left="135"/>
              <w:rPr>
                <w:lang w:val="ru-RU"/>
              </w:rPr>
            </w:pPr>
            <w:r w:rsidRPr="001774AF">
              <w:rPr>
                <w:rFonts w:ascii="Times New Roman" w:hAnsi="Times New Roman"/>
                <w:color w:val="000000"/>
                <w:sz w:val="24"/>
                <w:lang w:val="ru-RU"/>
              </w:rPr>
              <w:t>Защита окружающей среды. Утилизация мусора</w:t>
            </w:r>
          </w:p>
        </w:tc>
        <w:tc>
          <w:tcPr>
            <w:tcW w:w="728" w:type="dxa"/>
            <w:tcMar>
              <w:top w:w="50" w:type="dxa"/>
              <w:left w:w="100" w:type="dxa"/>
            </w:tcMar>
            <w:vAlign w:val="center"/>
          </w:tcPr>
          <w:p w:rsidR="00AF1BDF" w:rsidRDefault="00C026CE">
            <w:pPr>
              <w:spacing w:after="0"/>
              <w:ind w:left="135"/>
              <w:jc w:val="center"/>
            </w:pPr>
            <w:r w:rsidRPr="001774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AF1BDF" w:rsidRDefault="00AF1BDF">
            <w:pPr>
              <w:spacing w:after="0"/>
              <w:ind w:left="135"/>
              <w:jc w:val="center"/>
            </w:pPr>
          </w:p>
        </w:tc>
        <w:tc>
          <w:tcPr>
            <w:tcW w:w="1517" w:type="dxa"/>
            <w:tcMar>
              <w:top w:w="50" w:type="dxa"/>
              <w:left w:w="100" w:type="dxa"/>
            </w:tcMar>
            <w:vAlign w:val="center"/>
          </w:tcPr>
          <w:p w:rsidR="00AF1BDF" w:rsidRDefault="00AF1BDF">
            <w:pPr>
              <w:spacing w:after="0"/>
              <w:ind w:left="135"/>
              <w:jc w:val="center"/>
            </w:pPr>
          </w:p>
        </w:tc>
        <w:tc>
          <w:tcPr>
            <w:tcW w:w="1060" w:type="dxa"/>
            <w:tcMar>
              <w:top w:w="50" w:type="dxa"/>
              <w:left w:w="100" w:type="dxa"/>
            </w:tcMar>
            <w:vAlign w:val="center"/>
          </w:tcPr>
          <w:p w:rsidR="00AF1BDF" w:rsidRDefault="00AF1BDF">
            <w:pPr>
              <w:spacing w:after="0"/>
              <w:ind w:left="135"/>
            </w:pPr>
          </w:p>
        </w:tc>
        <w:tc>
          <w:tcPr>
            <w:tcW w:w="1858" w:type="dxa"/>
            <w:tcMar>
              <w:top w:w="50" w:type="dxa"/>
              <w:left w:w="100" w:type="dxa"/>
            </w:tcMar>
            <w:vAlign w:val="center"/>
          </w:tcPr>
          <w:p w:rsidR="00AF1BDF" w:rsidRPr="001774AF" w:rsidRDefault="00C026CE">
            <w:pPr>
              <w:spacing w:after="0"/>
              <w:ind w:left="135"/>
              <w:rPr>
                <w:lang w:val="ru-RU"/>
              </w:rPr>
            </w:pPr>
            <w:r w:rsidRPr="001774AF">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1774AF">
                <w:rPr>
                  <w:rFonts w:ascii="Times New Roman" w:hAnsi="Times New Roman"/>
                  <w:color w:val="0000FF"/>
                  <w:u w:val="single"/>
                  <w:lang w:val="ru-RU"/>
                </w:rPr>
                <w:t>://</w:t>
              </w:r>
              <w:r>
                <w:rPr>
                  <w:rFonts w:ascii="Times New Roman" w:hAnsi="Times New Roman"/>
                  <w:color w:val="0000FF"/>
                  <w:u w:val="single"/>
                </w:rPr>
                <w:t>m</w:t>
              </w:r>
              <w:r w:rsidRPr="001774AF">
                <w:rPr>
                  <w:rFonts w:ascii="Times New Roman" w:hAnsi="Times New Roman"/>
                  <w:color w:val="0000FF"/>
                  <w:u w:val="single"/>
                  <w:lang w:val="ru-RU"/>
                </w:rPr>
                <w:t>.</w:t>
              </w:r>
              <w:r>
                <w:rPr>
                  <w:rFonts w:ascii="Times New Roman" w:hAnsi="Times New Roman"/>
                  <w:color w:val="0000FF"/>
                  <w:u w:val="single"/>
                </w:rPr>
                <w:t>edsoo</w:t>
              </w:r>
              <w:r w:rsidRPr="001774AF">
                <w:rPr>
                  <w:rFonts w:ascii="Times New Roman" w:hAnsi="Times New Roman"/>
                  <w:color w:val="0000FF"/>
                  <w:u w:val="single"/>
                  <w:lang w:val="ru-RU"/>
                </w:rPr>
                <w:t>.</w:t>
              </w:r>
              <w:r>
                <w:rPr>
                  <w:rFonts w:ascii="Times New Roman" w:hAnsi="Times New Roman"/>
                  <w:color w:val="0000FF"/>
                  <w:u w:val="single"/>
                </w:rPr>
                <w:t>ru</w:t>
              </w:r>
              <w:r w:rsidRPr="001774AF">
                <w:rPr>
                  <w:rFonts w:ascii="Times New Roman" w:hAnsi="Times New Roman"/>
                  <w:color w:val="0000FF"/>
                  <w:u w:val="single"/>
                  <w:lang w:val="ru-RU"/>
                </w:rPr>
                <w:t>/</w:t>
              </w:r>
              <w:r>
                <w:rPr>
                  <w:rFonts w:ascii="Times New Roman" w:hAnsi="Times New Roman"/>
                  <w:color w:val="0000FF"/>
                  <w:u w:val="single"/>
                </w:rPr>
                <w:t>dd</w:t>
              </w:r>
              <w:r w:rsidRPr="001774AF">
                <w:rPr>
                  <w:rFonts w:ascii="Times New Roman" w:hAnsi="Times New Roman"/>
                  <w:color w:val="0000FF"/>
                  <w:u w:val="single"/>
                  <w:lang w:val="ru-RU"/>
                </w:rPr>
                <w:t>917</w:t>
              </w:r>
              <w:r>
                <w:rPr>
                  <w:rFonts w:ascii="Times New Roman" w:hAnsi="Times New Roman"/>
                  <w:color w:val="0000FF"/>
                  <w:u w:val="single"/>
                </w:rPr>
                <w:t>eac</w:t>
              </w:r>
            </w:hyperlink>
          </w:p>
        </w:tc>
      </w:tr>
      <w:tr w:rsidR="00AF1BDF" w:rsidRPr="001774AF">
        <w:trPr>
          <w:trHeight w:val="144"/>
          <w:tblCellSpacing w:w="20" w:type="nil"/>
        </w:trPr>
        <w:tc>
          <w:tcPr>
            <w:tcW w:w="420" w:type="dxa"/>
            <w:tcMar>
              <w:top w:w="50" w:type="dxa"/>
              <w:left w:w="100" w:type="dxa"/>
            </w:tcMar>
            <w:vAlign w:val="center"/>
          </w:tcPr>
          <w:p w:rsidR="00AF1BDF" w:rsidRDefault="00C026CE">
            <w:pPr>
              <w:spacing w:after="0"/>
            </w:pPr>
            <w:r>
              <w:rPr>
                <w:rFonts w:ascii="Times New Roman" w:hAnsi="Times New Roman"/>
                <w:color w:val="000000"/>
                <w:sz w:val="24"/>
              </w:rPr>
              <w:t>67</w:t>
            </w:r>
          </w:p>
        </w:tc>
        <w:tc>
          <w:tcPr>
            <w:tcW w:w="3960" w:type="dxa"/>
            <w:tcMar>
              <w:top w:w="50" w:type="dxa"/>
              <w:left w:w="100" w:type="dxa"/>
            </w:tcMar>
            <w:vAlign w:val="center"/>
          </w:tcPr>
          <w:p w:rsidR="00AF1BDF" w:rsidRPr="001774AF" w:rsidRDefault="00C026CE">
            <w:pPr>
              <w:spacing w:after="0"/>
              <w:ind w:left="135"/>
              <w:rPr>
                <w:lang w:val="ru-RU"/>
              </w:rPr>
            </w:pPr>
            <w:r w:rsidRPr="001774AF">
              <w:rPr>
                <w:rFonts w:ascii="Times New Roman" w:hAnsi="Times New Roman"/>
                <w:color w:val="000000"/>
                <w:sz w:val="24"/>
                <w:lang w:val="ru-RU"/>
              </w:rPr>
              <w:t>Защита окружающей среды. Проблемы и решения</w:t>
            </w:r>
          </w:p>
        </w:tc>
        <w:tc>
          <w:tcPr>
            <w:tcW w:w="728" w:type="dxa"/>
            <w:tcMar>
              <w:top w:w="50" w:type="dxa"/>
              <w:left w:w="100" w:type="dxa"/>
            </w:tcMar>
            <w:vAlign w:val="center"/>
          </w:tcPr>
          <w:p w:rsidR="00AF1BDF" w:rsidRDefault="00C026CE">
            <w:pPr>
              <w:spacing w:after="0"/>
              <w:ind w:left="135"/>
              <w:jc w:val="center"/>
            </w:pPr>
            <w:r w:rsidRPr="001774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AF1BDF" w:rsidRDefault="00AF1BDF">
            <w:pPr>
              <w:spacing w:after="0"/>
              <w:ind w:left="135"/>
              <w:jc w:val="center"/>
            </w:pPr>
          </w:p>
        </w:tc>
        <w:tc>
          <w:tcPr>
            <w:tcW w:w="1517" w:type="dxa"/>
            <w:tcMar>
              <w:top w:w="50" w:type="dxa"/>
              <w:left w:w="100" w:type="dxa"/>
            </w:tcMar>
            <w:vAlign w:val="center"/>
          </w:tcPr>
          <w:p w:rsidR="00AF1BDF" w:rsidRDefault="00AF1BDF">
            <w:pPr>
              <w:spacing w:after="0"/>
              <w:ind w:left="135"/>
              <w:jc w:val="center"/>
            </w:pPr>
          </w:p>
        </w:tc>
        <w:tc>
          <w:tcPr>
            <w:tcW w:w="1060" w:type="dxa"/>
            <w:tcMar>
              <w:top w:w="50" w:type="dxa"/>
              <w:left w:w="100" w:type="dxa"/>
            </w:tcMar>
            <w:vAlign w:val="center"/>
          </w:tcPr>
          <w:p w:rsidR="00AF1BDF" w:rsidRDefault="00AF1BDF">
            <w:pPr>
              <w:spacing w:after="0"/>
              <w:ind w:left="135"/>
            </w:pPr>
          </w:p>
        </w:tc>
        <w:tc>
          <w:tcPr>
            <w:tcW w:w="1858" w:type="dxa"/>
            <w:tcMar>
              <w:top w:w="50" w:type="dxa"/>
              <w:left w:w="100" w:type="dxa"/>
            </w:tcMar>
            <w:vAlign w:val="center"/>
          </w:tcPr>
          <w:p w:rsidR="00AF1BDF" w:rsidRPr="001774AF" w:rsidRDefault="00C026CE">
            <w:pPr>
              <w:spacing w:after="0"/>
              <w:ind w:left="135"/>
              <w:rPr>
                <w:lang w:val="ru-RU"/>
              </w:rPr>
            </w:pPr>
            <w:r w:rsidRPr="001774AF">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1774AF">
                <w:rPr>
                  <w:rFonts w:ascii="Times New Roman" w:hAnsi="Times New Roman"/>
                  <w:color w:val="0000FF"/>
                  <w:u w:val="single"/>
                  <w:lang w:val="ru-RU"/>
                </w:rPr>
                <w:t>://</w:t>
              </w:r>
              <w:r>
                <w:rPr>
                  <w:rFonts w:ascii="Times New Roman" w:hAnsi="Times New Roman"/>
                  <w:color w:val="0000FF"/>
                  <w:u w:val="single"/>
                </w:rPr>
                <w:t>m</w:t>
              </w:r>
              <w:r w:rsidRPr="001774AF">
                <w:rPr>
                  <w:rFonts w:ascii="Times New Roman" w:hAnsi="Times New Roman"/>
                  <w:color w:val="0000FF"/>
                  <w:u w:val="single"/>
                  <w:lang w:val="ru-RU"/>
                </w:rPr>
                <w:t>.</w:t>
              </w:r>
              <w:r>
                <w:rPr>
                  <w:rFonts w:ascii="Times New Roman" w:hAnsi="Times New Roman"/>
                  <w:color w:val="0000FF"/>
                  <w:u w:val="single"/>
                </w:rPr>
                <w:t>edsoo</w:t>
              </w:r>
              <w:r w:rsidRPr="001774AF">
                <w:rPr>
                  <w:rFonts w:ascii="Times New Roman" w:hAnsi="Times New Roman"/>
                  <w:color w:val="0000FF"/>
                  <w:u w:val="single"/>
                  <w:lang w:val="ru-RU"/>
                </w:rPr>
                <w:t>.</w:t>
              </w:r>
              <w:r>
                <w:rPr>
                  <w:rFonts w:ascii="Times New Roman" w:hAnsi="Times New Roman"/>
                  <w:color w:val="0000FF"/>
                  <w:u w:val="single"/>
                </w:rPr>
                <w:t>ru</w:t>
              </w:r>
              <w:r w:rsidRPr="001774AF">
                <w:rPr>
                  <w:rFonts w:ascii="Times New Roman" w:hAnsi="Times New Roman"/>
                  <w:color w:val="0000FF"/>
                  <w:u w:val="single"/>
                  <w:lang w:val="ru-RU"/>
                </w:rPr>
                <w:t>/7</w:t>
              </w:r>
              <w:r>
                <w:rPr>
                  <w:rFonts w:ascii="Times New Roman" w:hAnsi="Times New Roman"/>
                  <w:color w:val="0000FF"/>
                  <w:u w:val="single"/>
                </w:rPr>
                <w:t>a</w:t>
              </w:r>
              <w:r w:rsidRPr="001774AF">
                <w:rPr>
                  <w:rFonts w:ascii="Times New Roman" w:hAnsi="Times New Roman"/>
                  <w:color w:val="0000FF"/>
                  <w:u w:val="single"/>
                  <w:lang w:val="ru-RU"/>
                </w:rPr>
                <w:t>9</w:t>
              </w:r>
              <w:r>
                <w:rPr>
                  <w:rFonts w:ascii="Times New Roman" w:hAnsi="Times New Roman"/>
                  <w:color w:val="0000FF"/>
                  <w:u w:val="single"/>
                </w:rPr>
                <w:t>e</w:t>
              </w:r>
              <w:r w:rsidRPr="001774AF">
                <w:rPr>
                  <w:rFonts w:ascii="Times New Roman" w:hAnsi="Times New Roman"/>
                  <w:color w:val="0000FF"/>
                  <w:u w:val="single"/>
                  <w:lang w:val="ru-RU"/>
                </w:rPr>
                <w:t>0</w:t>
              </w:r>
              <w:r>
                <w:rPr>
                  <w:rFonts w:ascii="Times New Roman" w:hAnsi="Times New Roman"/>
                  <w:color w:val="0000FF"/>
                  <w:u w:val="single"/>
                </w:rPr>
                <w:t>f</w:t>
              </w:r>
              <w:r w:rsidRPr="001774AF">
                <w:rPr>
                  <w:rFonts w:ascii="Times New Roman" w:hAnsi="Times New Roman"/>
                  <w:color w:val="0000FF"/>
                  <w:u w:val="single"/>
                  <w:lang w:val="ru-RU"/>
                </w:rPr>
                <w:t>25</w:t>
              </w:r>
            </w:hyperlink>
          </w:p>
        </w:tc>
      </w:tr>
      <w:tr w:rsidR="00AF1BDF" w:rsidRPr="001774AF">
        <w:trPr>
          <w:trHeight w:val="144"/>
          <w:tblCellSpacing w:w="20" w:type="nil"/>
        </w:trPr>
        <w:tc>
          <w:tcPr>
            <w:tcW w:w="420" w:type="dxa"/>
            <w:tcMar>
              <w:top w:w="50" w:type="dxa"/>
              <w:left w:w="100" w:type="dxa"/>
            </w:tcMar>
            <w:vAlign w:val="center"/>
          </w:tcPr>
          <w:p w:rsidR="00AF1BDF" w:rsidRDefault="00C026CE">
            <w:pPr>
              <w:spacing w:after="0"/>
            </w:pPr>
            <w:r>
              <w:rPr>
                <w:rFonts w:ascii="Times New Roman" w:hAnsi="Times New Roman"/>
                <w:color w:val="000000"/>
                <w:sz w:val="24"/>
              </w:rPr>
              <w:t>68</w:t>
            </w:r>
          </w:p>
        </w:tc>
        <w:tc>
          <w:tcPr>
            <w:tcW w:w="3960" w:type="dxa"/>
            <w:tcMar>
              <w:top w:w="50" w:type="dxa"/>
              <w:left w:w="100" w:type="dxa"/>
            </w:tcMar>
            <w:vAlign w:val="center"/>
          </w:tcPr>
          <w:p w:rsidR="00AF1BDF" w:rsidRPr="001774AF" w:rsidRDefault="00C026CE">
            <w:pPr>
              <w:spacing w:after="0"/>
              <w:ind w:left="135"/>
              <w:rPr>
                <w:lang w:val="ru-RU"/>
              </w:rPr>
            </w:pPr>
            <w:r w:rsidRPr="001774AF">
              <w:rPr>
                <w:rFonts w:ascii="Times New Roman" w:hAnsi="Times New Roman"/>
                <w:color w:val="000000"/>
                <w:sz w:val="24"/>
                <w:lang w:val="ru-RU"/>
              </w:rPr>
              <w:t>Защита окружающей среды в городе</w:t>
            </w:r>
          </w:p>
        </w:tc>
        <w:tc>
          <w:tcPr>
            <w:tcW w:w="728" w:type="dxa"/>
            <w:tcMar>
              <w:top w:w="50" w:type="dxa"/>
              <w:left w:w="100" w:type="dxa"/>
            </w:tcMar>
            <w:vAlign w:val="center"/>
          </w:tcPr>
          <w:p w:rsidR="00AF1BDF" w:rsidRDefault="00C026CE">
            <w:pPr>
              <w:spacing w:after="0"/>
              <w:ind w:left="135"/>
              <w:jc w:val="center"/>
            </w:pPr>
            <w:r w:rsidRPr="001774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AF1BDF" w:rsidRDefault="00AF1BDF">
            <w:pPr>
              <w:spacing w:after="0"/>
              <w:ind w:left="135"/>
              <w:jc w:val="center"/>
            </w:pPr>
          </w:p>
        </w:tc>
        <w:tc>
          <w:tcPr>
            <w:tcW w:w="1517" w:type="dxa"/>
            <w:tcMar>
              <w:top w:w="50" w:type="dxa"/>
              <w:left w:w="100" w:type="dxa"/>
            </w:tcMar>
            <w:vAlign w:val="center"/>
          </w:tcPr>
          <w:p w:rsidR="00AF1BDF" w:rsidRDefault="00AF1BDF">
            <w:pPr>
              <w:spacing w:after="0"/>
              <w:ind w:left="135"/>
              <w:jc w:val="center"/>
            </w:pPr>
          </w:p>
        </w:tc>
        <w:tc>
          <w:tcPr>
            <w:tcW w:w="1060" w:type="dxa"/>
            <w:tcMar>
              <w:top w:w="50" w:type="dxa"/>
              <w:left w:w="100" w:type="dxa"/>
            </w:tcMar>
            <w:vAlign w:val="center"/>
          </w:tcPr>
          <w:p w:rsidR="00AF1BDF" w:rsidRDefault="00AF1BDF">
            <w:pPr>
              <w:spacing w:after="0"/>
              <w:ind w:left="135"/>
            </w:pPr>
          </w:p>
        </w:tc>
        <w:tc>
          <w:tcPr>
            <w:tcW w:w="1858" w:type="dxa"/>
            <w:tcMar>
              <w:top w:w="50" w:type="dxa"/>
              <w:left w:w="100" w:type="dxa"/>
            </w:tcMar>
            <w:vAlign w:val="center"/>
          </w:tcPr>
          <w:p w:rsidR="00AF1BDF" w:rsidRPr="001774AF" w:rsidRDefault="00C026CE">
            <w:pPr>
              <w:spacing w:after="0"/>
              <w:ind w:left="135"/>
              <w:rPr>
                <w:lang w:val="ru-RU"/>
              </w:rPr>
            </w:pPr>
            <w:r w:rsidRPr="001774AF">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1774AF">
                <w:rPr>
                  <w:rFonts w:ascii="Times New Roman" w:hAnsi="Times New Roman"/>
                  <w:color w:val="0000FF"/>
                  <w:u w:val="single"/>
                  <w:lang w:val="ru-RU"/>
                </w:rPr>
                <w:t>://</w:t>
              </w:r>
              <w:r>
                <w:rPr>
                  <w:rFonts w:ascii="Times New Roman" w:hAnsi="Times New Roman"/>
                  <w:color w:val="0000FF"/>
                  <w:u w:val="single"/>
                </w:rPr>
                <w:t>m</w:t>
              </w:r>
              <w:r w:rsidRPr="001774AF">
                <w:rPr>
                  <w:rFonts w:ascii="Times New Roman" w:hAnsi="Times New Roman"/>
                  <w:color w:val="0000FF"/>
                  <w:u w:val="single"/>
                  <w:lang w:val="ru-RU"/>
                </w:rPr>
                <w:t>.</w:t>
              </w:r>
              <w:r>
                <w:rPr>
                  <w:rFonts w:ascii="Times New Roman" w:hAnsi="Times New Roman"/>
                  <w:color w:val="0000FF"/>
                  <w:u w:val="single"/>
                </w:rPr>
                <w:t>edsoo</w:t>
              </w:r>
              <w:r w:rsidRPr="001774AF">
                <w:rPr>
                  <w:rFonts w:ascii="Times New Roman" w:hAnsi="Times New Roman"/>
                  <w:color w:val="0000FF"/>
                  <w:u w:val="single"/>
                  <w:lang w:val="ru-RU"/>
                </w:rPr>
                <w:t>.</w:t>
              </w:r>
              <w:r>
                <w:rPr>
                  <w:rFonts w:ascii="Times New Roman" w:hAnsi="Times New Roman"/>
                  <w:color w:val="0000FF"/>
                  <w:u w:val="single"/>
                </w:rPr>
                <w:t>ru</w:t>
              </w:r>
              <w:r w:rsidRPr="001774AF">
                <w:rPr>
                  <w:rFonts w:ascii="Times New Roman" w:hAnsi="Times New Roman"/>
                  <w:color w:val="0000FF"/>
                  <w:u w:val="single"/>
                  <w:lang w:val="ru-RU"/>
                </w:rPr>
                <w:t>/97</w:t>
              </w:r>
              <w:r>
                <w:rPr>
                  <w:rFonts w:ascii="Times New Roman" w:hAnsi="Times New Roman"/>
                  <w:color w:val="0000FF"/>
                  <w:u w:val="single"/>
                </w:rPr>
                <w:t>d</w:t>
              </w:r>
              <w:r w:rsidRPr="001774AF">
                <w:rPr>
                  <w:rFonts w:ascii="Times New Roman" w:hAnsi="Times New Roman"/>
                  <w:color w:val="0000FF"/>
                  <w:u w:val="single"/>
                  <w:lang w:val="ru-RU"/>
                </w:rPr>
                <w:t>9</w:t>
              </w:r>
              <w:r>
                <w:rPr>
                  <w:rFonts w:ascii="Times New Roman" w:hAnsi="Times New Roman"/>
                  <w:color w:val="0000FF"/>
                  <w:u w:val="single"/>
                </w:rPr>
                <w:t>bc</w:t>
              </w:r>
              <w:r w:rsidRPr="001774AF">
                <w:rPr>
                  <w:rFonts w:ascii="Times New Roman" w:hAnsi="Times New Roman"/>
                  <w:color w:val="0000FF"/>
                  <w:u w:val="single"/>
                  <w:lang w:val="ru-RU"/>
                </w:rPr>
                <w:t>2</w:t>
              </w:r>
              <w:r>
                <w:rPr>
                  <w:rFonts w:ascii="Times New Roman" w:hAnsi="Times New Roman"/>
                  <w:color w:val="0000FF"/>
                  <w:u w:val="single"/>
                </w:rPr>
                <w:t>d</w:t>
              </w:r>
            </w:hyperlink>
          </w:p>
        </w:tc>
      </w:tr>
      <w:tr w:rsidR="00AF1BDF" w:rsidRPr="001774AF">
        <w:trPr>
          <w:trHeight w:val="144"/>
          <w:tblCellSpacing w:w="20" w:type="nil"/>
        </w:trPr>
        <w:tc>
          <w:tcPr>
            <w:tcW w:w="420" w:type="dxa"/>
            <w:tcMar>
              <w:top w:w="50" w:type="dxa"/>
              <w:left w:w="100" w:type="dxa"/>
            </w:tcMar>
            <w:vAlign w:val="center"/>
          </w:tcPr>
          <w:p w:rsidR="00AF1BDF" w:rsidRDefault="00C026CE">
            <w:pPr>
              <w:spacing w:after="0"/>
            </w:pPr>
            <w:r>
              <w:rPr>
                <w:rFonts w:ascii="Times New Roman" w:hAnsi="Times New Roman"/>
                <w:color w:val="000000"/>
                <w:sz w:val="24"/>
              </w:rPr>
              <w:t>69</w:t>
            </w:r>
          </w:p>
        </w:tc>
        <w:tc>
          <w:tcPr>
            <w:tcW w:w="3960" w:type="dxa"/>
            <w:tcMar>
              <w:top w:w="50" w:type="dxa"/>
              <w:left w:w="100" w:type="dxa"/>
            </w:tcMar>
            <w:vAlign w:val="center"/>
          </w:tcPr>
          <w:p w:rsidR="00AF1BDF" w:rsidRPr="001774AF" w:rsidRDefault="00C026CE">
            <w:pPr>
              <w:spacing w:after="0"/>
              <w:ind w:left="135"/>
              <w:rPr>
                <w:lang w:val="ru-RU"/>
              </w:rPr>
            </w:pPr>
            <w:r w:rsidRPr="001774AF">
              <w:rPr>
                <w:rFonts w:ascii="Times New Roman" w:hAnsi="Times New Roman"/>
                <w:color w:val="000000"/>
                <w:sz w:val="24"/>
                <w:lang w:val="ru-RU"/>
              </w:rPr>
              <w:t xml:space="preserve">Защита окружающей среды. </w:t>
            </w:r>
            <w:r w:rsidRPr="001774AF">
              <w:rPr>
                <w:rFonts w:ascii="Times New Roman" w:hAnsi="Times New Roman"/>
                <w:color w:val="000000"/>
                <w:sz w:val="24"/>
                <w:lang w:val="ru-RU"/>
              </w:rPr>
              <w:lastRenderedPageBreak/>
              <w:t>Загрязнение воды</w:t>
            </w:r>
          </w:p>
        </w:tc>
        <w:tc>
          <w:tcPr>
            <w:tcW w:w="728" w:type="dxa"/>
            <w:tcMar>
              <w:top w:w="50" w:type="dxa"/>
              <w:left w:w="100" w:type="dxa"/>
            </w:tcMar>
            <w:vAlign w:val="center"/>
          </w:tcPr>
          <w:p w:rsidR="00AF1BDF" w:rsidRDefault="00C026CE">
            <w:pPr>
              <w:spacing w:after="0"/>
              <w:ind w:left="135"/>
              <w:jc w:val="center"/>
            </w:pPr>
            <w:r w:rsidRPr="001774A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10" w:type="dxa"/>
            <w:tcMar>
              <w:top w:w="50" w:type="dxa"/>
              <w:left w:w="100" w:type="dxa"/>
            </w:tcMar>
            <w:vAlign w:val="center"/>
          </w:tcPr>
          <w:p w:rsidR="00AF1BDF" w:rsidRDefault="00AF1BDF">
            <w:pPr>
              <w:spacing w:after="0"/>
              <w:ind w:left="135"/>
              <w:jc w:val="center"/>
            </w:pPr>
          </w:p>
        </w:tc>
        <w:tc>
          <w:tcPr>
            <w:tcW w:w="1517" w:type="dxa"/>
            <w:tcMar>
              <w:top w:w="50" w:type="dxa"/>
              <w:left w:w="100" w:type="dxa"/>
            </w:tcMar>
            <w:vAlign w:val="center"/>
          </w:tcPr>
          <w:p w:rsidR="00AF1BDF" w:rsidRDefault="00AF1BDF">
            <w:pPr>
              <w:spacing w:after="0"/>
              <w:ind w:left="135"/>
              <w:jc w:val="center"/>
            </w:pPr>
          </w:p>
        </w:tc>
        <w:tc>
          <w:tcPr>
            <w:tcW w:w="1060" w:type="dxa"/>
            <w:tcMar>
              <w:top w:w="50" w:type="dxa"/>
              <w:left w:w="100" w:type="dxa"/>
            </w:tcMar>
            <w:vAlign w:val="center"/>
          </w:tcPr>
          <w:p w:rsidR="00AF1BDF" w:rsidRDefault="00AF1BDF">
            <w:pPr>
              <w:spacing w:after="0"/>
              <w:ind w:left="135"/>
            </w:pPr>
          </w:p>
        </w:tc>
        <w:tc>
          <w:tcPr>
            <w:tcW w:w="1858" w:type="dxa"/>
            <w:tcMar>
              <w:top w:w="50" w:type="dxa"/>
              <w:left w:w="100" w:type="dxa"/>
            </w:tcMar>
            <w:vAlign w:val="center"/>
          </w:tcPr>
          <w:p w:rsidR="00AF1BDF" w:rsidRPr="001774AF" w:rsidRDefault="00C026CE">
            <w:pPr>
              <w:spacing w:after="0"/>
              <w:ind w:left="135"/>
              <w:rPr>
                <w:lang w:val="ru-RU"/>
              </w:rPr>
            </w:pPr>
            <w:r w:rsidRPr="001774AF">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1774AF">
                <w:rPr>
                  <w:rFonts w:ascii="Times New Roman" w:hAnsi="Times New Roman"/>
                  <w:color w:val="0000FF"/>
                  <w:u w:val="single"/>
                  <w:lang w:val="ru-RU"/>
                </w:rPr>
                <w:t>://</w:t>
              </w:r>
              <w:r>
                <w:rPr>
                  <w:rFonts w:ascii="Times New Roman" w:hAnsi="Times New Roman"/>
                  <w:color w:val="0000FF"/>
                  <w:u w:val="single"/>
                </w:rPr>
                <w:t>m</w:t>
              </w:r>
              <w:r w:rsidRPr="001774AF">
                <w:rPr>
                  <w:rFonts w:ascii="Times New Roman" w:hAnsi="Times New Roman"/>
                  <w:color w:val="0000FF"/>
                  <w:u w:val="single"/>
                  <w:lang w:val="ru-RU"/>
                </w:rPr>
                <w:t>.</w:t>
              </w:r>
              <w:r>
                <w:rPr>
                  <w:rFonts w:ascii="Times New Roman" w:hAnsi="Times New Roman"/>
                  <w:color w:val="0000FF"/>
                  <w:u w:val="single"/>
                </w:rPr>
                <w:t>edsoo</w:t>
              </w:r>
              <w:r w:rsidRPr="001774AF">
                <w:rPr>
                  <w:rFonts w:ascii="Times New Roman" w:hAnsi="Times New Roman"/>
                  <w:color w:val="0000FF"/>
                  <w:u w:val="single"/>
                  <w:lang w:val="ru-RU"/>
                </w:rPr>
                <w:t>.</w:t>
              </w:r>
              <w:r>
                <w:rPr>
                  <w:rFonts w:ascii="Times New Roman" w:hAnsi="Times New Roman"/>
                  <w:color w:val="0000FF"/>
                  <w:u w:val="single"/>
                </w:rPr>
                <w:t>ru</w:t>
              </w:r>
              <w:r w:rsidRPr="001774AF">
                <w:rPr>
                  <w:rFonts w:ascii="Times New Roman" w:hAnsi="Times New Roman"/>
                  <w:color w:val="0000FF"/>
                  <w:u w:val="single"/>
                  <w:lang w:val="ru-RU"/>
                </w:rPr>
                <w:t>/</w:t>
              </w:r>
              <w:r>
                <w:rPr>
                  <w:rFonts w:ascii="Times New Roman" w:hAnsi="Times New Roman"/>
                  <w:color w:val="0000FF"/>
                  <w:u w:val="single"/>
                </w:rPr>
                <w:t>de</w:t>
              </w:r>
              <w:r w:rsidRPr="001774AF">
                <w:rPr>
                  <w:rFonts w:ascii="Times New Roman" w:hAnsi="Times New Roman"/>
                  <w:color w:val="0000FF"/>
                  <w:u w:val="single"/>
                  <w:lang w:val="ru-RU"/>
                </w:rPr>
                <w:t>736398</w:t>
              </w:r>
            </w:hyperlink>
          </w:p>
        </w:tc>
      </w:tr>
      <w:tr w:rsidR="00AF1BDF" w:rsidRPr="001774AF">
        <w:trPr>
          <w:trHeight w:val="144"/>
          <w:tblCellSpacing w:w="20" w:type="nil"/>
        </w:trPr>
        <w:tc>
          <w:tcPr>
            <w:tcW w:w="420" w:type="dxa"/>
            <w:tcMar>
              <w:top w:w="50" w:type="dxa"/>
              <w:left w:w="100" w:type="dxa"/>
            </w:tcMar>
            <w:vAlign w:val="center"/>
          </w:tcPr>
          <w:p w:rsidR="00AF1BDF" w:rsidRDefault="00C026CE">
            <w:pPr>
              <w:spacing w:after="0"/>
            </w:pPr>
            <w:r>
              <w:rPr>
                <w:rFonts w:ascii="Times New Roman" w:hAnsi="Times New Roman"/>
                <w:color w:val="000000"/>
                <w:sz w:val="24"/>
              </w:rPr>
              <w:lastRenderedPageBreak/>
              <w:t>70</w:t>
            </w:r>
          </w:p>
        </w:tc>
        <w:tc>
          <w:tcPr>
            <w:tcW w:w="3960" w:type="dxa"/>
            <w:tcMar>
              <w:top w:w="50" w:type="dxa"/>
              <w:left w:w="100" w:type="dxa"/>
            </w:tcMar>
            <w:vAlign w:val="center"/>
          </w:tcPr>
          <w:p w:rsidR="00AF1BDF" w:rsidRDefault="00C026CE">
            <w:pPr>
              <w:spacing w:after="0"/>
              <w:ind w:left="135"/>
            </w:pPr>
            <w:r>
              <w:rPr>
                <w:rFonts w:ascii="Times New Roman" w:hAnsi="Times New Roman"/>
                <w:color w:val="000000"/>
                <w:sz w:val="24"/>
              </w:rPr>
              <w:t>Сохранение флоры и фауны</w:t>
            </w:r>
          </w:p>
        </w:tc>
        <w:tc>
          <w:tcPr>
            <w:tcW w:w="728" w:type="dxa"/>
            <w:tcMar>
              <w:top w:w="50" w:type="dxa"/>
              <w:left w:w="100" w:type="dxa"/>
            </w:tcMar>
            <w:vAlign w:val="center"/>
          </w:tcPr>
          <w:p w:rsidR="00AF1BDF" w:rsidRDefault="00C026CE">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AF1BDF" w:rsidRDefault="00AF1BDF">
            <w:pPr>
              <w:spacing w:after="0"/>
              <w:ind w:left="135"/>
              <w:jc w:val="center"/>
            </w:pPr>
          </w:p>
        </w:tc>
        <w:tc>
          <w:tcPr>
            <w:tcW w:w="1517" w:type="dxa"/>
            <w:tcMar>
              <w:top w:w="50" w:type="dxa"/>
              <w:left w:w="100" w:type="dxa"/>
            </w:tcMar>
            <w:vAlign w:val="center"/>
          </w:tcPr>
          <w:p w:rsidR="00AF1BDF" w:rsidRDefault="00AF1BDF">
            <w:pPr>
              <w:spacing w:after="0"/>
              <w:ind w:left="135"/>
              <w:jc w:val="center"/>
            </w:pPr>
          </w:p>
        </w:tc>
        <w:tc>
          <w:tcPr>
            <w:tcW w:w="1060" w:type="dxa"/>
            <w:tcMar>
              <w:top w:w="50" w:type="dxa"/>
              <w:left w:w="100" w:type="dxa"/>
            </w:tcMar>
            <w:vAlign w:val="center"/>
          </w:tcPr>
          <w:p w:rsidR="00AF1BDF" w:rsidRDefault="00AF1BDF">
            <w:pPr>
              <w:spacing w:after="0"/>
              <w:ind w:left="135"/>
            </w:pPr>
          </w:p>
        </w:tc>
        <w:tc>
          <w:tcPr>
            <w:tcW w:w="1858" w:type="dxa"/>
            <w:tcMar>
              <w:top w:w="50" w:type="dxa"/>
              <w:left w:w="100" w:type="dxa"/>
            </w:tcMar>
            <w:vAlign w:val="center"/>
          </w:tcPr>
          <w:p w:rsidR="00AF1BDF" w:rsidRPr="001774AF" w:rsidRDefault="00C026CE">
            <w:pPr>
              <w:spacing w:after="0"/>
              <w:ind w:left="135"/>
              <w:rPr>
                <w:lang w:val="ru-RU"/>
              </w:rPr>
            </w:pPr>
            <w:r w:rsidRPr="001774AF">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1774AF">
                <w:rPr>
                  <w:rFonts w:ascii="Times New Roman" w:hAnsi="Times New Roman"/>
                  <w:color w:val="0000FF"/>
                  <w:u w:val="single"/>
                  <w:lang w:val="ru-RU"/>
                </w:rPr>
                <w:t>://</w:t>
              </w:r>
              <w:r>
                <w:rPr>
                  <w:rFonts w:ascii="Times New Roman" w:hAnsi="Times New Roman"/>
                  <w:color w:val="0000FF"/>
                  <w:u w:val="single"/>
                </w:rPr>
                <w:t>m</w:t>
              </w:r>
              <w:r w:rsidRPr="001774AF">
                <w:rPr>
                  <w:rFonts w:ascii="Times New Roman" w:hAnsi="Times New Roman"/>
                  <w:color w:val="0000FF"/>
                  <w:u w:val="single"/>
                  <w:lang w:val="ru-RU"/>
                </w:rPr>
                <w:t>.</w:t>
              </w:r>
              <w:r>
                <w:rPr>
                  <w:rFonts w:ascii="Times New Roman" w:hAnsi="Times New Roman"/>
                  <w:color w:val="0000FF"/>
                  <w:u w:val="single"/>
                </w:rPr>
                <w:t>edsoo</w:t>
              </w:r>
              <w:r w:rsidRPr="001774AF">
                <w:rPr>
                  <w:rFonts w:ascii="Times New Roman" w:hAnsi="Times New Roman"/>
                  <w:color w:val="0000FF"/>
                  <w:u w:val="single"/>
                  <w:lang w:val="ru-RU"/>
                </w:rPr>
                <w:t>.</w:t>
              </w:r>
              <w:r>
                <w:rPr>
                  <w:rFonts w:ascii="Times New Roman" w:hAnsi="Times New Roman"/>
                  <w:color w:val="0000FF"/>
                  <w:u w:val="single"/>
                </w:rPr>
                <w:t>ru</w:t>
              </w:r>
              <w:r w:rsidRPr="001774AF">
                <w:rPr>
                  <w:rFonts w:ascii="Times New Roman" w:hAnsi="Times New Roman"/>
                  <w:color w:val="0000FF"/>
                  <w:u w:val="single"/>
                  <w:lang w:val="ru-RU"/>
                </w:rPr>
                <w:t>/16</w:t>
              </w:r>
              <w:r>
                <w:rPr>
                  <w:rFonts w:ascii="Times New Roman" w:hAnsi="Times New Roman"/>
                  <w:color w:val="0000FF"/>
                  <w:u w:val="single"/>
                </w:rPr>
                <w:t>cdd</w:t>
              </w:r>
              <w:r w:rsidRPr="001774AF">
                <w:rPr>
                  <w:rFonts w:ascii="Times New Roman" w:hAnsi="Times New Roman"/>
                  <w:color w:val="0000FF"/>
                  <w:u w:val="single"/>
                  <w:lang w:val="ru-RU"/>
                </w:rPr>
                <w:t>2</w:t>
              </w:r>
              <w:r>
                <w:rPr>
                  <w:rFonts w:ascii="Times New Roman" w:hAnsi="Times New Roman"/>
                  <w:color w:val="0000FF"/>
                  <w:u w:val="single"/>
                </w:rPr>
                <w:t>d</w:t>
              </w:r>
              <w:r w:rsidRPr="001774AF">
                <w:rPr>
                  <w:rFonts w:ascii="Times New Roman" w:hAnsi="Times New Roman"/>
                  <w:color w:val="0000FF"/>
                  <w:u w:val="single"/>
                  <w:lang w:val="ru-RU"/>
                </w:rPr>
                <w:t>8</w:t>
              </w:r>
            </w:hyperlink>
          </w:p>
        </w:tc>
      </w:tr>
      <w:tr w:rsidR="00AF1BDF" w:rsidRPr="001774AF">
        <w:trPr>
          <w:trHeight w:val="144"/>
          <w:tblCellSpacing w:w="20" w:type="nil"/>
        </w:trPr>
        <w:tc>
          <w:tcPr>
            <w:tcW w:w="420" w:type="dxa"/>
            <w:tcMar>
              <w:top w:w="50" w:type="dxa"/>
              <w:left w:w="100" w:type="dxa"/>
            </w:tcMar>
            <w:vAlign w:val="center"/>
          </w:tcPr>
          <w:p w:rsidR="00AF1BDF" w:rsidRDefault="00C026CE">
            <w:pPr>
              <w:spacing w:after="0"/>
            </w:pPr>
            <w:r>
              <w:rPr>
                <w:rFonts w:ascii="Times New Roman" w:hAnsi="Times New Roman"/>
                <w:color w:val="000000"/>
                <w:sz w:val="24"/>
              </w:rPr>
              <w:t>71</w:t>
            </w:r>
          </w:p>
        </w:tc>
        <w:tc>
          <w:tcPr>
            <w:tcW w:w="3960" w:type="dxa"/>
            <w:tcMar>
              <w:top w:w="50" w:type="dxa"/>
              <w:left w:w="100" w:type="dxa"/>
            </w:tcMar>
            <w:vAlign w:val="center"/>
          </w:tcPr>
          <w:p w:rsidR="00AF1BDF" w:rsidRDefault="00C026CE">
            <w:pPr>
              <w:spacing w:after="0"/>
              <w:ind w:left="135"/>
            </w:pPr>
            <w:r>
              <w:rPr>
                <w:rFonts w:ascii="Times New Roman" w:hAnsi="Times New Roman"/>
                <w:color w:val="000000"/>
                <w:sz w:val="24"/>
              </w:rPr>
              <w:t>Условия жизни в городе</w:t>
            </w:r>
          </w:p>
        </w:tc>
        <w:tc>
          <w:tcPr>
            <w:tcW w:w="728" w:type="dxa"/>
            <w:tcMar>
              <w:top w:w="50" w:type="dxa"/>
              <w:left w:w="100" w:type="dxa"/>
            </w:tcMar>
            <w:vAlign w:val="center"/>
          </w:tcPr>
          <w:p w:rsidR="00AF1BDF" w:rsidRDefault="00C026CE">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AF1BDF" w:rsidRDefault="00AF1BDF">
            <w:pPr>
              <w:spacing w:after="0"/>
              <w:ind w:left="135"/>
              <w:jc w:val="center"/>
            </w:pPr>
          </w:p>
        </w:tc>
        <w:tc>
          <w:tcPr>
            <w:tcW w:w="1517" w:type="dxa"/>
            <w:tcMar>
              <w:top w:w="50" w:type="dxa"/>
              <w:left w:w="100" w:type="dxa"/>
            </w:tcMar>
            <w:vAlign w:val="center"/>
          </w:tcPr>
          <w:p w:rsidR="00AF1BDF" w:rsidRDefault="00AF1BDF">
            <w:pPr>
              <w:spacing w:after="0"/>
              <w:ind w:left="135"/>
              <w:jc w:val="center"/>
            </w:pPr>
          </w:p>
        </w:tc>
        <w:tc>
          <w:tcPr>
            <w:tcW w:w="1060" w:type="dxa"/>
            <w:tcMar>
              <w:top w:w="50" w:type="dxa"/>
              <w:left w:w="100" w:type="dxa"/>
            </w:tcMar>
            <w:vAlign w:val="center"/>
          </w:tcPr>
          <w:p w:rsidR="00AF1BDF" w:rsidRDefault="00AF1BDF">
            <w:pPr>
              <w:spacing w:after="0"/>
              <w:ind w:left="135"/>
            </w:pPr>
          </w:p>
        </w:tc>
        <w:tc>
          <w:tcPr>
            <w:tcW w:w="1858" w:type="dxa"/>
            <w:tcMar>
              <w:top w:w="50" w:type="dxa"/>
              <w:left w:w="100" w:type="dxa"/>
            </w:tcMar>
            <w:vAlign w:val="center"/>
          </w:tcPr>
          <w:p w:rsidR="00AF1BDF" w:rsidRPr="001774AF" w:rsidRDefault="00C026CE">
            <w:pPr>
              <w:spacing w:after="0"/>
              <w:ind w:left="135"/>
              <w:rPr>
                <w:lang w:val="ru-RU"/>
              </w:rPr>
            </w:pPr>
            <w:r w:rsidRPr="001774AF">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1774AF">
                <w:rPr>
                  <w:rFonts w:ascii="Times New Roman" w:hAnsi="Times New Roman"/>
                  <w:color w:val="0000FF"/>
                  <w:u w:val="single"/>
                  <w:lang w:val="ru-RU"/>
                </w:rPr>
                <w:t>://</w:t>
              </w:r>
              <w:r>
                <w:rPr>
                  <w:rFonts w:ascii="Times New Roman" w:hAnsi="Times New Roman"/>
                  <w:color w:val="0000FF"/>
                  <w:u w:val="single"/>
                </w:rPr>
                <w:t>m</w:t>
              </w:r>
              <w:r w:rsidRPr="001774AF">
                <w:rPr>
                  <w:rFonts w:ascii="Times New Roman" w:hAnsi="Times New Roman"/>
                  <w:color w:val="0000FF"/>
                  <w:u w:val="single"/>
                  <w:lang w:val="ru-RU"/>
                </w:rPr>
                <w:t>.</w:t>
              </w:r>
              <w:r>
                <w:rPr>
                  <w:rFonts w:ascii="Times New Roman" w:hAnsi="Times New Roman"/>
                  <w:color w:val="0000FF"/>
                  <w:u w:val="single"/>
                </w:rPr>
                <w:t>edsoo</w:t>
              </w:r>
              <w:r w:rsidRPr="001774AF">
                <w:rPr>
                  <w:rFonts w:ascii="Times New Roman" w:hAnsi="Times New Roman"/>
                  <w:color w:val="0000FF"/>
                  <w:u w:val="single"/>
                  <w:lang w:val="ru-RU"/>
                </w:rPr>
                <w:t>.</w:t>
              </w:r>
              <w:r>
                <w:rPr>
                  <w:rFonts w:ascii="Times New Roman" w:hAnsi="Times New Roman"/>
                  <w:color w:val="0000FF"/>
                  <w:u w:val="single"/>
                </w:rPr>
                <w:t>ru</w:t>
              </w:r>
              <w:r w:rsidRPr="001774AF">
                <w:rPr>
                  <w:rFonts w:ascii="Times New Roman" w:hAnsi="Times New Roman"/>
                  <w:color w:val="0000FF"/>
                  <w:u w:val="single"/>
                  <w:lang w:val="ru-RU"/>
                </w:rPr>
                <w:t>/9</w:t>
              </w:r>
              <w:r>
                <w:rPr>
                  <w:rFonts w:ascii="Times New Roman" w:hAnsi="Times New Roman"/>
                  <w:color w:val="0000FF"/>
                  <w:u w:val="single"/>
                </w:rPr>
                <w:t>b</w:t>
              </w:r>
              <w:r w:rsidRPr="001774AF">
                <w:rPr>
                  <w:rFonts w:ascii="Times New Roman" w:hAnsi="Times New Roman"/>
                  <w:color w:val="0000FF"/>
                  <w:u w:val="single"/>
                  <w:lang w:val="ru-RU"/>
                </w:rPr>
                <w:t>81</w:t>
              </w:r>
              <w:r>
                <w:rPr>
                  <w:rFonts w:ascii="Times New Roman" w:hAnsi="Times New Roman"/>
                  <w:color w:val="0000FF"/>
                  <w:u w:val="single"/>
                </w:rPr>
                <w:t>edd</w:t>
              </w:r>
              <w:r w:rsidRPr="001774AF">
                <w:rPr>
                  <w:rFonts w:ascii="Times New Roman" w:hAnsi="Times New Roman"/>
                  <w:color w:val="0000FF"/>
                  <w:u w:val="single"/>
                  <w:lang w:val="ru-RU"/>
                </w:rPr>
                <w:t>9</w:t>
              </w:r>
            </w:hyperlink>
          </w:p>
        </w:tc>
      </w:tr>
      <w:tr w:rsidR="00AF1BDF" w:rsidRPr="001774AF">
        <w:trPr>
          <w:trHeight w:val="144"/>
          <w:tblCellSpacing w:w="20" w:type="nil"/>
        </w:trPr>
        <w:tc>
          <w:tcPr>
            <w:tcW w:w="420" w:type="dxa"/>
            <w:tcMar>
              <w:top w:w="50" w:type="dxa"/>
              <w:left w:w="100" w:type="dxa"/>
            </w:tcMar>
            <w:vAlign w:val="center"/>
          </w:tcPr>
          <w:p w:rsidR="00AF1BDF" w:rsidRDefault="00C026CE">
            <w:pPr>
              <w:spacing w:after="0"/>
            </w:pPr>
            <w:r>
              <w:rPr>
                <w:rFonts w:ascii="Times New Roman" w:hAnsi="Times New Roman"/>
                <w:color w:val="000000"/>
                <w:sz w:val="24"/>
              </w:rPr>
              <w:t>72</w:t>
            </w:r>
          </w:p>
        </w:tc>
        <w:tc>
          <w:tcPr>
            <w:tcW w:w="3960" w:type="dxa"/>
            <w:tcMar>
              <w:top w:w="50" w:type="dxa"/>
              <w:left w:w="100" w:type="dxa"/>
            </w:tcMar>
            <w:vAlign w:val="center"/>
          </w:tcPr>
          <w:p w:rsidR="00AF1BDF" w:rsidRDefault="00C026CE">
            <w:pPr>
              <w:spacing w:after="0"/>
              <w:ind w:left="135"/>
            </w:pPr>
            <w:r w:rsidRPr="001774AF">
              <w:rPr>
                <w:rFonts w:ascii="Times New Roman" w:hAnsi="Times New Roman"/>
                <w:color w:val="000000"/>
                <w:sz w:val="24"/>
                <w:lang w:val="ru-RU"/>
              </w:rPr>
              <w:t xml:space="preserve">Жизнь в городе. Достоинства и недостатки. </w:t>
            </w:r>
            <w:r>
              <w:rPr>
                <w:rFonts w:ascii="Times New Roman" w:hAnsi="Times New Roman"/>
                <w:color w:val="000000"/>
                <w:sz w:val="24"/>
              </w:rPr>
              <w:t>Проблемы</w:t>
            </w:r>
          </w:p>
        </w:tc>
        <w:tc>
          <w:tcPr>
            <w:tcW w:w="728" w:type="dxa"/>
            <w:tcMar>
              <w:top w:w="50" w:type="dxa"/>
              <w:left w:w="100" w:type="dxa"/>
            </w:tcMar>
            <w:vAlign w:val="center"/>
          </w:tcPr>
          <w:p w:rsidR="00AF1BDF" w:rsidRDefault="00C026CE">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AF1BDF" w:rsidRDefault="00AF1BDF">
            <w:pPr>
              <w:spacing w:after="0"/>
              <w:ind w:left="135"/>
              <w:jc w:val="center"/>
            </w:pPr>
          </w:p>
        </w:tc>
        <w:tc>
          <w:tcPr>
            <w:tcW w:w="1517" w:type="dxa"/>
            <w:tcMar>
              <w:top w:w="50" w:type="dxa"/>
              <w:left w:w="100" w:type="dxa"/>
            </w:tcMar>
            <w:vAlign w:val="center"/>
          </w:tcPr>
          <w:p w:rsidR="00AF1BDF" w:rsidRDefault="00AF1BDF">
            <w:pPr>
              <w:spacing w:after="0"/>
              <w:ind w:left="135"/>
              <w:jc w:val="center"/>
            </w:pPr>
          </w:p>
        </w:tc>
        <w:tc>
          <w:tcPr>
            <w:tcW w:w="1060" w:type="dxa"/>
            <w:tcMar>
              <w:top w:w="50" w:type="dxa"/>
              <w:left w:w="100" w:type="dxa"/>
            </w:tcMar>
            <w:vAlign w:val="center"/>
          </w:tcPr>
          <w:p w:rsidR="00AF1BDF" w:rsidRDefault="00AF1BDF">
            <w:pPr>
              <w:spacing w:after="0"/>
              <w:ind w:left="135"/>
            </w:pPr>
          </w:p>
        </w:tc>
        <w:tc>
          <w:tcPr>
            <w:tcW w:w="1858" w:type="dxa"/>
            <w:tcMar>
              <w:top w:w="50" w:type="dxa"/>
              <w:left w:w="100" w:type="dxa"/>
            </w:tcMar>
            <w:vAlign w:val="center"/>
          </w:tcPr>
          <w:p w:rsidR="00AF1BDF" w:rsidRPr="001774AF" w:rsidRDefault="00C026CE">
            <w:pPr>
              <w:spacing w:after="0"/>
              <w:ind w:left="135"/>
              <w:rPr>
                <w:lang w:val="ru-RU"/>
              </w:rPr>
            </w:pPr>
            <w:r w:rsidRPr="001774AF">
              <w:rPr>
                <w:rFonts w:ascii="Times New Roman" w:hAnsi="Times New Roman"/>
                <w:color w:val="000000"/>
                <w:sz w:val="24"/>
                <w:lang w:val="ru-RU"/>
              </w:rPr>
              <w:t>Библиотека ЦОК</w:t>
            </w:r>
            <w:hyperlink r:id="rId178">
              <w:r>
                <w:rPr>
                  <w:rFonts w:ascii="Times New Roman" w:hAnsi="Times New Roman"/>
                  <w:color w:val="0000FF"/>
                  <w:u w:val="single"/>
                </w:rPr>
                <w:t>https</w:t>
              </w:r>
              <w:r w:rsidRPr="001774AF">
                <w:rPr>
                  <w:rFonts w:ascii="Times New Roman" w:hAnsi="Times New Roman"/>
                  <w:color w:val="0000FF"/>
                  <w:u w:val="single"/>
                  <w:lang w:val="ru-RU"/>
                </w:rPr>
                <w:t>://</w:t>
              </w:r>
              <w:r>
                <w:rPr>
                  <w:rFonts w:ascii="Times New Roman" w:hAnsi="Times New Roman"/>
                  <w:color w:val="0000FF"/>
                  <w:u w:val="single"/>
                </w:rPr>
                <w:t>m</w:t>
              </w:r>
              <w:r w:rsidRPr="001774AF">
                <w:rPr>
                  <w:rFonts w:ascii="Times New Roman" w:hAnsi="Times New Roman"/>
                  <w:color w:val="0000FF"/>
                  <w:u w:val="single"/>
                  <w:lang w:val="ru-RU"/>
                </w:rPr>
                <w:t>.</w:t>
              </w:r>
              <w:r>
                <w:rPr>
                  <w:rFonts w:ascii="Times New Roman" w:hAnsi="Times New Roman"/>
                  <w:color w:val="0000FF"/>
                  <w:u w:val="single"/>
                </w:rPr>
                <w:t>edsoo</w:t>
              </w:r>
              <w:r w:rsidRPr="001774AF">
                <w:rPr>
                  <w:rFonts w:ascii="Times New Roman" w:hAnsi="Times New Roman"/>
                  <w:color w:val="0000FF"/>
                  <w:u w:val="single"/>
                  <w:lang w:val="ru-RU"/>
                </w:rPr>
                <w:t>.</w:t>
              </w:r>
              <w:r>
                <w:rPr>
                  <w:rFonts w:ascii="Times New Roman" w:hAnsi="Times New Roman"/>
                  <w:color w:val="0000FF"/>
                  <w:u w:val="single"/>
                </w:rPr>
                <w:t>ru</w:t>
              </w:r>
              <w:r w:rsidRPr="001774AF">
                <w:rPr>
                  <w:rFonts w:ascii="Times New Roman" w:hAnsi="Times New Roman"/>
                  <w:color w:val="0000FF"/>
                  <w:u w:val="single"/>
                  <w:lang w:val="ru-RU"/>
                </w:rPr>
                <w:t>/9</w:t>
              </w:r>
              <w:r>
                <w:rPr>
                  <w:rFonts w:ascii="Times New Roman" w:hAnsi="Times New Roman"/>
                  <w:color w:val="0000FF"/>
                  <w:u w:val="single"/>
                </w:rPr>
                <w:t>cfed</w:t>
              </w:r>
              <w:r w:rsidRPr="001774AF">
                <w:rPr>
                  <w:rFonts w:ascii="Times New Roman" w:hAnsi="Times New Roman"/>
                  <w:color w:val="0000FF"/>
                  <w:u w:val="single"/>
                  <w:lang w:val="ru-RU"/>
                </w:rPr>
                <w:t>566</w:t>
              </w:r>
            </w:hyperlink>
          </w:p>
        </w:tc>
      </w:tr>
      <w:tr w:rsidR="00AF1BDF" w:rsidRPr="001774AF">
        <w:trPr>
          <w:trHeight w:val="144"/>
          <w:tblCellSpacing w:w="20" w:type="nil"/>
        </w:trPr>
        <w:tc>
          <w:tcPr>
            <w:tcW w:w="420" w:type="dxa"/>
            <w:tcMar>
              <w:top w:w="50" w:type="dxa"/>
              <w:left w:w="100" w:type="dxa"/>
            </w:tcMar>
            <w:vAlign w:val="center"/>
          </w:tcPr>
          <w:p w:rsidR="00AF1BDF" w:rsidRDefault="00C026CE">
            <w:pPr>
              <w:spacing w:after="0"/>
            </w:pPr>
            <w:r>
              <w:rPr>
                <w:rFonts w:ascii="Times New Roman" w:hAnsi="Times New Roman"/>
                <w:color w:val="000000"/>
                <w:sz w:val="24"/>
              </w:rPr>
              <w:t>73</w:t>
            </w:r>
          </w:p>
        </w:tc>
        <w:tc>
          <w:tcPr>
            <w:tcW w:w="3960" w:type="dxa"/>
            <w:tcMar>
              <w:top w:w="50" w:type="dxa"/>
              <w:left w:w="100" w:type="dxa"/>
            </w:tcMar>
            <w:vAlign w:val="center"/>
          </w:tcPr>
          <w:p w:rsidR="00AF1BDF" w:rsidRDefault="00C026CE">
            <w:pPr>
              <w:spacing w:after="0"/>
              <w:ind w:left="135"/>
            </w:pPr>
            <w:r w:rsidRPr="001774AF">
              <w:rPr>
                <w:rFonts w:ascii="Times New Roman" w:hAnsi="Times New Roman"/>
                <w:color w:val="000000"/>
                <w:sz w:val="24"/>
                <w:lang w:val="ru-RU"/>
              </w:rPr>
              <w:t xml:space="preserve">Жизнь в городе. Достоинства и недостатки. </w:t>
            </w:r>
            <w:r>
              <w:rPr>
                <w:rFonts w:ascii="Times New Roman" w:hAnsi="Times New Roman"/>
                <w:color w:val="000000"/>
                <w:sz w:val="24"/>
              </w:rPr>
              <w:t>Проблемы</w:t>
            </w:r>
          </w:p>
        </w:tc>
        <w:tc>
          <w:tcPr>
            <w:tcW w:w="728" w:type="dxa"/>
            <w:tcMar>
              <w:top w:w="50" w:type="dxa"/>
              <w:left w:w="100" w:type="dxa"/>
            </w:tcMar>
            <w:vAlign w:val="center"/>
          </w:tcPr>
          <w:p w:rsidR="00AF1BDF" w:rsidRDefault="00C026CE">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AF1BDF" w:rsidRDefault="00AF1BDF">
            <w:pPr>
              <w:spacing w:after="0"/>
              <w:ind w:left="135"/>
              <w:jc w:val="center"/>
            </w:pPr>
          </w:p>
        </w:tc>
        <w:tc>
          <w:tcPr>
            <w:tcW w:w="1517" w:type="dxa"/>
            <w:tcMar>
              <w:top w:w="50" w:type="dxa"/>
              <w:left w:w="100" w:type="dxa"/>
            </w:tcMar>
            <w:vAlign w:val="center"/>
          </w:tcPr>
          <w:p w:rsidR="00AF1BDF" w:rsidRDefault="00AF1BDF">
            <w:pPr>
              <w:spacing w:after="0"/>
              <w:ind w:left="135"/>
              <w:jc w:val="center"/>
            </w:pPr>
          </w:p>
        </w:tc>
        <w:tc>
          <w:tcPr>
            <w:tcW w:w="1060" w:type="dxa"/>
            <w:tcMar>
              <w:top w:w="50" w:type="dxa"/>
              <w:left w:w="100" w:type="dxa"/>
            </w:tcMar>
            <w:vAlign w:val="center"/>
          </w:tcPr>
          <w:p w:rsidR="00AF1BDF" w:rsidRDefault="00AF1BDF">
            <w:pPr>
              <w:spacing w:after="0"/>
              <w:ind w:left="135"/>
            </w:pPr>
          </w:p>
        </w:tc>
        <w:tc>
          <w:tcPr>
            <w:tcW w:w="1858" w:type="dxa"/>
            <w:tcMar>
              <w:top w:w="50" w:type="dxa"/>
              <w:left w:w="100" w:type="dxa"/>
            </w:tcMar>
            <w:vAlign w:val="center"/>
          </w:tcPr>
          <w:p w:rsidR="00AF1BDF" w:rsidRPr="001774AF" w:rsidRDefault="00C026CE">
            <w:pPr>
              <w:spacing w:after="0"/>
              <w:ind w:left="135"/>
              <w:rPr>
                <w:lang w:val="ru-RU"/>
              </w:rPr>
            </w:pPr>
            <w:r w:rsidRPr="001774AF">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1774AF">
                <w:rPr>
                  <w:rFonts w:ascii="Times New Roman" w:hAnsi="Times New Roman"/>
                  <w:color w:val="0000FF"/>
                  <w:u w:val="single"/>
                  <w:lang w:val="ru-RU"/>
                </w:rPr>
                <w:t>://</w:t>
              </w:r>
              <w:r>
                <w:rPr>
                  <w:rFonts w:ascii="Times New Roman" w:hAnsi="Times New Roman"/>
                  <w:color w:val="0000FF"/>
                  <w:u w:val="single"/>
                </w:rPr>
                <w:t>m</w:t>
              </w:r>
              <w:r w:rsidRPr="001774AF">
                <w:rPr>
                  <w:rFonts w:ascii="Times New Roman" w:hAnsi="Times New Roman"/>
                  <w:color w:val="0000FF"/>
                  <w:u w:val="single"/>
                  <w:lang w:val="ru-RU"/>
                </w:rPr>
                <w:t>.</w:t>
              </w:r>
              <w:r>
                <w:rPr>
                  <w:rFonts w:ascii="Times New Roman" w:hAnsi="Times New Roman"/>
                  <w:color w:val="0000FF"/>
                  <w:u w:val="single"/>
                </w:rPr>
                <w:t>edsoo</w:t>
              </w:r>
              <w:r w:rsidRPr="001774AF">
                <w:rPr>
                  <w:rFonts w:ascii="Times New Roman" w:hAnsi="Times New Roman"/>
                  <w:color w:val="0000FF"/>
                  <w:u w:val="single"/>
                  <w:lang w:val="ru-RU"/>
                </w:rPr>
                <w:t>.</w:t>
              </w:r>
              <w:r>
                <w:rPr>
                  <w:rFonts w:ascii="Times New Roman" w:hAnsi="Times New Roman"/>
                  <w:color w:val="0000FF"/>
                  <w:u w:val="single"/>
                </w:rPr>
                <w:t>ru</w:t>
              </w:r>
              <w:r w:rsidRPr="001774AF">
                <w:rPr>
                  <w:rFonts w:ascii="Times New Roman" w:hAnsi="Times New Roman"/>
                  <w:color w:val="0000FF"/>
                  <w:u w:val="single"/>
                  <w:lang w:val="ru-RU"/>
                </w:rPr>
                <w:t>/2</w:t>
              </w:r>
              <w:r>
                <w:rPr>
                  <w:rFonts w:ascii="Times New Roman" w:hAnsi="Times New Roman"/>
                  <w:color w:val="0000FF"/>
                  <w:u w:val="single"/>
                </w:rPr>
                <w:t>a</w:t>
              </w:r>
              <w:r w:rsidRPr="001774AF">
                <w:rPr>
                  <w:rFonts w:ascii="Times New Roman" w:hAnsi="Times New Roman"/>
                  <w:color w:val="0000FF"/>
                  <w:u w:val="single"/>
                  <w:lang w:val="ru-RU"/>
                </w:rPr>
                <w:t>53</w:t>
              </w:r>
              <w:r>
                <w:rPr>
                  <w:rFonts w:ascii="Times New Roman" w:hAnsi="Times New Roman"/>
                  <w:color w:val="0000FF"/>
                  <w:u w:val="single"/>
                </w:rPr>
                <w:t>a</w:t>
              </w:r>
              <w:r w:rsidRPr="001774AF">
                <w:rPr>
                  <w:rFonts w:ascii="Times New Roman" w:hAnsi="Times New Roman"/>
                  <w:color w:val="0000FF"/>
                  <w:u w:val="single"/>
                  <w:lang w:val="ru-RU"/>
                </w:rPr>
                <w:t>84</w:t>
              </w:r>
              <w:r>
                <w:rPr>
                  <w:rFonts w:ascii="Times New Roman" w:hAnsi="Times New Roman"/>
                  <w:color w:val="0000FF"/>
                  <w:u w:val="single"/>
                </w:rPr>
                <w:t>b</w:t>
              </w:r>
            </w:hyperlink>
          </w:p>
        </w:tc>
      </w:tr>
      <w:tr w:rsidR="00AF1BDF" w:rsidRPr="001774AF">
        <w:trPr>
          <w:trHeight w:val="144"/>
          <w:tblCellSpacing w:w="20" w:type="nil"/>
        </w:trPr>
        <w:tc>
          <w:tcPr>
            <w:tcW w:w="420" w:type="dxa"/>
            <w:tcMar>
              <w:top w:w="50" w:type="dxa"/>
              <w:left w:w="100" w:type="dxa"/>
            </w:tcMar>
            <w:vAlign w:val="center"/>
          </w:tcPr>
          <w:p w:rsidR="00AF1BDF" w:rsidRDefault="00C026CE">
            <w:pPr>
              <w:spacing w:after="0"/>
            </w:pPr>
            <w:r>
              <w:rPr>
                <w:rFonts w:ascii="Times New Roman" w:hAnsi="Times New Roman"/>
                <w:color w:val="000000"/>
                <w:sz w:val="24"/>
              </w:rPr>
              <w:t>74</w:t>
            </w:r>
          </w:p>
        </w:tc>
        <w:tc>
          <w:tcPr>
            <w:tcW w:w="3960" w:type="dxa"/>
            <w:tcMar>
              <w:top w:w="50" w:type="dxa"/>
              <w:left w:w="100" w:type="dxa"/>
            </w:tcMar>
            <w:vAlign w:val="center"/>
          </w:tcPr>
          <w:p w:rsidR="00AF1BDF" w:rsidRDefault="00C026CE">
            <w:pPr>
              <w:spacing w:after="0"/>
              <w:ind w:left="135"/>
            </w:pPr>
            <w:r>
              <w:rPr>
                <w:rFonts w:ascii="Times New Roman" w:hAnsi="Times New Roman"/>
                <w:color w:val="000000"/>
                <w:sz w:val="24"/>
              </w:rPr>
              <w:t>Жизнь в сельской местности</w:t>
            </w:r>
          </w:p>
        </w:tc>
        <w:tc>
          <w:tcPr>
            <w:tcW w:w="728" w:type="dxa"/>
            <w:tcMar>
              <w:top w:w="50" w:type="dxa"/>
              <w:left w:w="100" w:type="dxa"/>
            </w:tcMar>
            <w:vAlign w:val="center"/>
          </w:tcPr>
          <w:p w:rsidR="00AF1BDF" w:rsidRDefault="00C026CE">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AF1BDF" w:rsidRDefault="00AF1BDF">
            <w:pPr>
              <w:spacing w:after="0"/>
              <w:ind w:left="135"/>
              <w:jc w:val="center"/>
            </w:pPr>
          </w:p>
        </w:tc>
        <w:tc>
          <w:tcPr>
            <w:tcW w:w="1517" w:type="dxa"/>
            <w:tcMar>
              <w:top w:w="50" w:type="dxa"/>
              <w:left w:w="100" w:type="dxa"/>
            </w:tcMar>
            <w:vAlign w:val="center"/>
          </w:tcPr>
          <w:p w:rsidR="00AF1BDF" w:rsidRDefault="00AF1BDF">
            <w:pPr>
              <w:spacing w:after="0"/>
              <w:ind w:left="135"/>
              <w:jc w:val="center"/>
            </w:pPr>
          </w:p>
        </w:tc>
        <w:tc>
          <w:tcPr>
            <w:tcW w:w="1060" w:type="dxa"/>
            <w:tcMar>
              <w:top w:w="50" w:type="dxa"/>
              <w:left w:w="100" w:type="dxa"/>
            </w:tcMar>
            <w:vAlign w:val="center"/>
          </w:tcPr>
          <w:p w:rsidR="00AF1BDF" w:rsidRDefault="00AF1BDF">
            <w:pPr>
              <w:spacing w:after="0"/>
              <w:ind w:left="135"/>
            </w:pPr>
          </w:p>
        </w:tc>
        <w:tc>
          <w:tcPr>
            <w:tcW w:w="1858" w:type="dxa"/>
            <w:tcMar>
              <w:top w:w="50" w:type="dxa"/>
              <w:left w:w="100" w:type="dxa"/>
            </w:tcMar>
            <w:vAlign w:val="center"/>
          </w:tcPr>
          <w:p w:rsidR="00AF1BDF" w:rsidRPr="001774AF" w:rsidRDefault="00C026CE">
            <w:pPr>
              <w:spacing w:after="0"/>
              <w:ind w:left="135"/>
              <w:rPr>
                <w:lang w:val="ru-RU"/>
              </w:rPr>
            </w:pPr>
            <w:r w:rsidRPr="001774AF">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1774AF">
                <w:rPr>
                  <w:rFonts w:ascii="Times New Roman" w:hAnsi="Times New Roman"/>
                  <w:color w:val="0000FF"/>
                  <w:u w:val="single"/>
                  <w:lang w:val="ru-RU"/>
                </w:rPr>
                <w:t>://</w:t>
              </w:r>
              <w:r>
                <w:rPr>
                  <w:rFonts w:ascii="Times New Roman" w:hAnsi="Times New Roman"/>
                  <w:color w:val="0000FF"/>
                  <w:u w:val="single"/>
                </w:rPr>
                <w:t>m</w:t>
              </w:r>
              <w:r w:rsidRPr="001774AF">
                <w:rPr>
                  <w:rFonts w:ascii="Times New Roman" w:hAnsi="Times New Roman"/>
                  <w:color w:val="0000FF"/>
                  <w:u w:val="single"/>
                  <w:lang w:val="ru-RU"/>
                </w:rPr>
                <w:t>.</w:t>
              </w:r>
              <w:r>
                <w:rPr>
                  <w:rFonts w:ascii="Times New Roman" w:hAnsi="Times New Roman"/>
                  <w:color w:val="0000FF"/>
                  <w:u w:val="single"/>
                </w:rPr>
                <w:t>edsoo</w:t>
              </w:r>
              <w:r w:rsidRPr="001774AF">
                <w:rPr>
                  <w:rFonts w:ascii="Times New Roman" w:hAnsi="Times New Roman"/>
                  <w:color w:val="0000FF"/>
                  <w:u w:val="single"/>
                  <w:lang w:val="ru-RU"/>
                </w:rPr>
                <w:t>.</w:t>
              </w:r>
              <w:r>
                <w:rPr>
                  <w:rFonts w:ascii="Times New Roman" w:hAnsi="Times New Roman"/>
                  <w:color w:val="0000FF"/>
                  <w:u w:val="single"/>
                </w:rPr>
                <w:t>ru</w:t>
              </w:r>
              <w:r w:rsidRPr="001774AF">
                <w:rPr>
                  <w:rFonts w:ascii="Times New Roman" w:hAnsi="Times New Roman"/>
                  <w:color w:val="0000FF"/>
                  <w:u w:val="single"/>
                  <w:lang w:val="ru-RU"/>
                </w:rPr>
                <w:t>/9</w:t>
              </w:r>
              <w:r>
                <w:rPr>
                  <w:rFonts w:ascii="Times New Roman" w:hAnsi="Times New Roman"/>
                  <w:color w:val="0000FF"/>
                  <w:u w:val="single"/>
                </w:rPr>
                <w:t>e</w:t>
              </w:r>
              <w:r w:rsidRPr="001774AF">
                <w:rPr>
                  <w:rFonts w:ascii="Times New Roman" w:hAnsi="Times New Roman"/>
                  <w:color w:val="0000FF"/>
                  <w:u w:val="single"/>
                  <w:lang w:val="ru-RU"/>
                </w:rPr>
                <w:t>5311</w:t>
              </w:r>
              <w:r>
                <w:rPr>
                  <w:rFonts w:ascii="Times New Roman" w:hAnsi="Times New Roman"/>
                  <w:color w:val="0000FF"/>
                  <w:u w:val="single"/>
                </w:rPr>
                <w:t>dc</w:t>
              </w:r>
            </w:hyperlink>
          </w:p>
        </w:tc>
      </w:tr>
      <w:tr w:rsidR="00AF1BDF" w:rsidRPr="001774AF">
        <w:trPr>
          <w:trHeight w:val="144"/>
          <w:tblCellSpacing w:w="20" w:type="nil"/>
        </w:trPr>
        <w:tc>
          <w:tcPr>
            <w:tcW w:w="420" w:type="dxa"/>
            <w:tcMar>
              <w:top w:w="50" w:type="dxa"/>
              <w:left w:w="100" w:type="dxa"/>
            </w:tcMar>
            <w:vAlign w:val="center"/>
          </w:tcPr>
          <w:p w:rsidR="00AF1BDF" w:rsidRDefault="00C026CE">
            <w:pPr>
              <w:spacing w:after="0"/>
            </w:pPr>
            <w:r>
              <w:rPr>
                <w:rFonts w:ascii="Times New Roman" w:hAnsi="Times New Roman"/>
                <w:color w:val="000000"/>
                <w:sz w:val="24"/>
              </w:rPr>
              <w:t>75</w:t>
            </w:r>
          </w:p>
        </w:tc>
        <w:tc>
          <w:tcPr>
            <w:tcW w:w="3960" w:type="dxa"/>
            <w:tcMar>
              <w:top w:w="50" w:type="dxa"/>
              <w:left w:w="100" w:type="dxa"/>
            </w:tcMar>
            <w:vAlign w:val="center"/>
          </w:tcPr>
          <w:p w:rsidR="00AF1BDF" w:rsidRDefault="00C026CE">
            <w:pPr>
              <w:spacing w:after="0"/>
              <w:ind w:left="135"/>
            </w:pPr>
            <w:r>
              <w:rPr>
                <w:rFonts w:ascii="Times New Roman" w:hAnsi="Times New Roman"/>
                <w:color w:val="000000"/>
                <w:sz w:val="24"/>
              </w:rPr>
              <w:t>Инфраструктура города. Возможности</w:t>
            </w:r>
          </w:p>
        </w:tc>
        <w:tc>
          <w:tcPr>
            <w:tcW w:w="728" w:type="dxa"/>
            <w:tcMar>
              <w:top w:w="50" w:type="dxa"/>
              <w:left w:w="100" w:type="dxa"/>
            </w:tcMar>
            <w:vAlign w:val="center"/>
          </w:tcPr>
          <w:p w:rsidR="00AF1BDF" w:rsidRDefault="00C026CE">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AF1BDF" w:rsidRDefault="00AF1BDF">
            <w:pPr>
              <w:spacing w:after="0"/>
              <w:ind w:left="135"/>
              <w:jc w:val="center"/>
            </w:pPr>
          </w:p>
        </w:tc>
        <w:tc>
          <w:tcPr>
            <w:tcW w:w="1517" w:type="dxa"/>
            <w:tcMar>
              <w:top w:w="50" w:type="dxa"/>
              <w:left w:w="100" w:type="dxa"/>
            </w:tcMar>
            <w:vAlign w:val="center"/>
          </w:tcPr>
          <w:p w:rsidR="00AF1BDF" w:rsidRDefault="00AF1BDF">
            <w:pPr>
              <w:spacing w:after="0"/>
              <w:ind w:left="135"/>
              <w:jc w:val="center"/>
            </w:pPr>
          </w:p>
        </w:tc>
        <w:tc>
          <w:tcPr>
            <w:tcW w:w="1060" w:type="dxa"/>
            <w:tcMar>
              <w:top w:w="50" w:type="dxa"/>
              <w:left w:w="100" w:type="dxa"/>
            </w:tcMar>
            <w:vAlign w:val="center"/>
          </w:tcPr>
          <w:p w:rsidR="00AF1BDF" w:rsidRDefault="00AF1BDF">
            <w:pPr>
              <w:spacing w:after="0"/>
              <w:ind w:left="135"/>
            </w:pPr>
          </w:p>
        </w:tc>
        <w:tc>
          <w:tcPr>
            <w:tcW w:w="1858" w:type="dxa"/>
            <w:tcMar>
              <w:top w:w="50" w:type="dxa"/>
              <w:left w:w="100" w:type="dxa"/>
            </w:tcMar>
            <w:vAlign w:val="center"/>
          </w:tcPr>
          <w:p w:rsidR="00AF1BDF" w:rsidRPr="001774AF" w:rsidRDefault="00C026CE">
            <w:pPr>
              <w:spacing w:after="0"/>
              <w:ind w:left="135"/>
              <w:rPr>
                <w:lang w:val="ru-RU"/>
              </w:rPr>
            </w:pPr>
            <w:r w:rsidRPr="001774AF">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1774AF">
                <w:rPr>
                  <w:rFonts w:ascii="Times New Roman" w:hAnsi="Times New Roman"/>
                  <w:color w:val="0000FF"/>
                  <w:u w:val="single"/>
                  <w:lang w:val="ru-RU"/>
                </w:rPr>
                <w:t>://</w:t>
              </w:r>
              <w:r>
                <w:rPr>
                  <w:rFonts w:ascii="Times New Roman" w:hAnsi="Times New Roman"/>
                  <w:color w:val="0000FF"/>
                  <w:u w:val="single"/>
                </w:rPr>
                <w:t>m</w:t>
              </w:r>
              <w:r w:rsidRPr="001774AF">
                <w:rPr>
                  <w:rFonts w:ascii="Times New Roman" w:hAnsi="Times New Roman"/>
                  <w:color w:val="0000FF"/>
                  <w:u w:val="single"/>
                  <w:lang w:val="ru-RU"/>
                </w:rPr>
                <w:t>.</w:t>
              </w:r>
              <w:r>
                <w:rPr>
                  <w:rFonts w:ascii="Times New Roman" w:hAnsi="Times New Roman"/>
                  <w:color w:val="0000FF"/>
                  <w:u w:val="single"/>
                </w:rPr>
                <w:t>edsoo</w:t>
              </w:r>
              <w:r w:rsidRPr="001774AF">
                <w:rPr>
                  <w:rFonts w:ascii="Times New Roman" w:hAnsi="Times New Roman"/>
                  <w:color w:val="0000FF"/>
                  <w:u w:val="single"/>
                  <w:lang w:val="ru-RU"/>
                </w:rPr>
                <w:t>.</w:t>
              </w:r>
              <w:r>
                <w:rPr>
                  <w:rFonts w:ascii="Times New Roman" w:hAnsi="Times New Roman"/>
                  <w:color w:val="0000FF"/>
                  <w:u w:val="single"/>
                </w:rPr>
                <w:t>ru</w:t>
              </w:r>
              <w:r w:rsidRPr="001774AF">
                <w:rPr>
                  <w:rFonts w:ascii="Times New Roman" w:hAnsi="Times New Roman"/>
                  <w:color w:val="0000FF"/>
                  <w:u w:val="single"/>
                  <w:lang w:val="ru-RU"/>
                </w:rPr>
                <w:t>/1</w:t>
              </w:r>
              <w:r>
                <w:rPr>
                  <w:rFonts w:ascii="Times New Roman" w:hAnsi="Times New Roman"/>
                  <w:color w:val="0000FF"/>
                  <w:u w:val="single"/>
                </w:rPr>
                <w:t>b</w:t>
              </w:r>
              <w:r w:rsidRPr="001774AF">
                <w:rPr>
                  <w:rFonts w:ascii="Times New Roman" w:hAnsi="Times New Roman"/>
                  <w:color w:val="0000FF"/>
                  <w:u w:val="single"/>
                  <w:lang w:val="ru-RU"/>
                </w:rPr>
                <w:t>90355</w:t>
              </w:r>
              <w:r>
                <w:rPr>
                  <w:rFonts w:ascii="Times New Roman" w:hAnsi="Times New Roman"/>
                  <w:color w:val="0000FF"/>
                  <w:u w:val="single"/>
                </w:rPr>
                <w:t>b</w:t>
              </w:r>
            </w:hyperlink>
          </w:p>
        </w:tc>
      </w:tr>
      <w:tr w:rsidR="00AF1BDF" w:rsidRPr="001774AF">
        <w:trPr>
          <w:trHeight w:val="144"/>
          <w:tblCellSpacing w:w="20" w:type="nil"/>
        </w:trPr>
        <w:tc>
          <w:tcPr>
            <w:tcW w:w="420" w:type="dxa"/>
            <w:tcMar>
              <w:top w:w="50" w:type="dxa"/>
              <w:left w:w="100" w:type="dxa"/>
            </w:tcMar>
            <w:vAlign w:val="center"/>
          </w:tcPr>
          <w:p w:rsidR="00AF1BDF" w:rsidRDefault="00C026CE">
            <w:pPr>
              <w:spacing w:after="0"/>
            </w:pPr>
            <w:r>
              <w:rPr>
                <w:rFonts w:ascii="Times New Roman" w:hAnsi="Times New Roman"/>
                <w:color w:val="000000"/>
                <w:sz w:val="24"/>
              </w:rPr>
              <w:t>76</w:t>
            </w:r>
          </w:p>
        </w:tc>
        <w:tc>
          <w:tcPr>
            <w:tcW w:w="3960" w:type="dxa"/>
            <w:tcMar>
              <w:top w:w="50" w:type="dxa"/>
              <w:left w:w="100" w:type="dxa"/>
            </w:tcMar>
            <w:vAlign w:val="center"/>
          </w:tcPr>
          <w:p w:rsidR="00AF1BDF" w:rsidRDefault="00C026CE">
            <w:pPr>
              <w:spacing w:after="0"/>
              <w:ind w:left="135"/>
            </w:pPr>
            <w:r>
              <w:rPr>
                <w:rFonts w:ascii="Times New Roman" w:hAnsi="Times New Roman"/>
                <w:color w:val="000000"/>
                <w:sz w:val="24"/>
              </w:rPr>
              <w:t>Инфраструктура города. Возможности</w:t>
            </w:r>
          </w:p>
        </w:tc>
        <w:tc>
          <w:tcPr>
            <w:tcW w:w="728" w:type="dxa"/>
            <w:tcMar>
              <w:top w:w="50" w:type="dxa"/>
              <w:left w:w="100" w:type="dxa"/>
            </w:tcMar>
            <w:vAlign w:val="center"/>
          </w:tcPr>
          <w:p w:rsidR="00AF1BDF" w:rsidRDefault="00C026CE">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AF1BDF" w:rsidRDefault="00AF1BDF">
            <w:pPr>
              <w:spacing w:after="0"/>
              <w:ind w:left="135"/>
              <w:jc w:val="center"/>
            </w:pPr>
          </w:p>
        </w:tc>
        <w:tc>
          <w:tcPr>
            <w:tcW w:w="1517" w:type="dxa"/>
            <w:tcMar>
              <w:top w:w="50" w:type="dxa"/>
              <w:left w:w="100" w:type="dxa"/>
            </w:tcMar>
            <w:vAlign w:val="center"/>
          </w:tcPr>
          <w:p w:rsidR="00AF1BDF" w:rsidRDefault="00AF1BDF">
            <w:pPr>
              <w:spacing w:after="0"/>
              <w:ind w:left="135"/>
              <w:jc w:val="center"/>
            </w:pPr>
          </w:p>
        </w:tc>
        <w:tc>
          <w:tcPr>
            <w:tcW w:w="1060" w:type="dxa"/>
            <w:tcMar>
              <w:top w:w="50" w:type="dxa"/>
              <w:left w:w="100" w:type="dxa"/>
            </w:tcMar>
            <w:vAlign w:val="center"/>
          </w:tcPr>
          <w:p w:rsidR="00AF1BDF" w:rsidRDefault="00AF1BDF">
            <w:pPr>
              <w:spacing w:after="0"/>
              <w:ind w:left="135"/>
            </w:pPr>
          </w:p>
        </w:tc>
        <w:tc>
          <w:tcPr>
            <w:tcW w:w="1858" w:type="dxa"/>
            <w:tcMar>
              <w:top w:w="50" w:type="dxa"/>
              <w:left w:w="100" w:type="dxa"/>
            </w:tcMar>
            <w:vAlign w:val="center"/>
          </w:tcPr>
          <w:p w:rsidR="00AF1BDF" w:rsidRPr="001774AF" w:rsidRDefault="00C026CE">
            <w:pPr>
              <w:spacing w:after="0"/>
              <w:ind w:left="135"/>
              <w:rPr>
                <w:lang w:val="ru-RU"/>
              </w:rPr>
            </w:pPr>
            <w:r w:rsidRPr="001774AF">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1774AF">
                <w:rPr>
                  <w:rFonts w:ascii="Times New Roman" w:hAnsi="Times New Roman"/>
                  <w:color w:val="0000FF"/>
                  <w:u w:val="single"/>
                  <w:lang w:val="ru-RU"/>
                </w:rPr>
                <w:t>://</w:t>
              </w:r>
              <w:r>
                <w:rPr>
                  <w:rFonts w:ascii="Times New Roman" w:hAnsi="Times New Roman"/>
                  <w:color w:val="0000FF"/>
                  <w:u w:val="single"/>
                </w:rPr>
                <w:t>m</w:t>
              </w:r>
              <w:r w:rsidRPr="001774AF">
                <w:rPr>
                  <w:rFonts w:ascii="Times New Roman" w:hAnsi="Times New Roman"/>
                  <w:color w:val="0000FF"/>
                  <w:u w:val="single"/>
                  <w:lang w:val="ru-RU"/>
                </w:rPr>
                <w:t>.</w:t>
              </w:r>
              <w:r>
                <w:rPr>
                  <w:rFonts w:ascii="Times New Roman" w:hAnsi="Times New Roman"/>
                  <w:color w:val="0000FF"/>
                  <w:u w:val="single"/>
                </w:rPr>
                <w:t>edsoo</w:t>
              </w:r>
              <w:r w:rsidRPr="001774AF">
                <w:rPr>
                  <w:rFonts w:ascii="Times New Roman" w:hAnsi="Times New Roman"/>
                  <w:color w:val="0000FF"/>
                  <w:u w:val="single"/>
                  <w:lang w:val="ru-RU"/>
                </w:rPr>
                <w:t>.</w:t>
              </w:r>
              <w:r>
                <w:rPr>
                  <w:rFonts w:ascii="Times New Roman" w:hAnsi="Times New Roman"/>
                  <w:color w:val="0000FF"/>
                  <w:u w:val="single"/>
                </w:rPr>
                <w:t>ru</w:t>
              </w:r>
              <w:r w:rsidRPr="001774AF">
                <w:rPr>
                  <w:rFonts w:ascii="Times New Roman" w:hAnsi="Times New Roman"/>
                  <w:color w:val="0000FF"/>
                  <w:u w:val="single"/>
                  <w:lang w:val="ru-RU"/>
                </w:rPr>
                <w:t>/25</w:t>
              </w:r>
              <w:r>
                <w:rPr>
                  <w:rFonts w:ascii="Times New Roman" w:hAnsi="Times New Roman"/>
                  <w:color w:val="0000FF"/>
                  <w:u w:val="single"/>
                </w:rPr>
                <w:t>fd</w:t>
              </w:r>
              <w:r w:rsidRPr="001774AF">
                <w:rPr>
                  <w:rFonts w:ascii="Times New Roman" w:hAnsi="Times New Roman"/>
                  <w:color w:val="0000FF"/>
                  <w:u w:val="single"/>
                  <w:lang w:val="ru-RU"/>
                </w:rPr>
                <w:t>3</w:t>
              </w:r>
              <w:r>
                <w:rPr>
                  <w:rFonts w:ascii="Times New Roman" w:hAnsi="Times New Roman"/>
                  <w:color w:val="0000FF"/>
                  <w:u w:val="single"/>
                </w:rPr>
                <w:t>acb</w:t>
              </w:r>
            </w:hyperlink>
          </w:p>
        </w:tc>
      </w:tr>
      <w:tr w:rsidR="00AF1BDF" w:rsidRPr="001774AF">
        <w:trPr>
          <w:trHeight w:val="144"/>
          <w:tblCellSpacing w:w="20" w:type="nil"/>
        </w:trPr>
        <w:tc>
          <w:tcPr>
            <w:tcW w:w="420" w:type="dxa"/>
            <w:tcMar>
              <w:top w:w="50" w:type="dxa"/>
              <w:left w:w="100" w:type="dxa"/>
            </w:tcMar>
            <w:vAlign w:val="center"/>
          </w:tcPr>
          <w:p w:rsidR="00AF1BDF" w:rsidRDefault="00C026CE">
            <w:pPr>
              <w:spacing w:after="0"/>
            </w:pPr>
            <w:r>
              <w:rPr>
                <w:rFonts w:ascii="Times New Roman" w:hAnsi="Times New Roman"/>
                <w:color w:val="000000"/>
                <w:sz w:val="24"/>
              </w:rPr>
              <w:t>77</w:t>
            </w:r>
          </w:p>
        </w:tc>
        <w:tc>
          <w:tcPr>
            <w:tcW w:w="3960" w:type="dxa"/>
            <w:tcMar>
              <w:top w:w="50" w:type="dxa"/>
              <w:left w:w="100" w:type="dxa"/>
            </w:tcMar>
            <w:vAlign w:val="center"/>
          </w:tcPr>
          <w:p w:rsidR="00AF1BDF" w:rsidRPr="001774AF" w:rsidRDefault="00C026CE">
            <w:pPr>
              <w:spacing w:after="0"/>
              <w:ind w:left="135"/>
              <w:rPr>
                <w:lang w:val="ru-RU"/>
              </w:rPr>
            </w:pPr>
            <w:r w:rsidRPr="001774AF">
              <w:rPr>
                <w:rFonts w:ascii="Times New Roman" w:hAnsi="Times New Roman"/>
                <w:color w:val="000000"/>
                <w:sz w:val="24"/>
                <w:lang w:val="ru-RU"/>
              </w:rPr>
              <w:t>Защита окружающей среды. Вырубка леса и загрязнение воздуха.</w:t>
            </w:r>
          </w:p>
        </w:tc>
        <w:tc>
          <w:tcPr>
            <w:tcW w:w="728" w:type="dxa"/>
            <w:tcMar>
              <w:top w:w="50" w:type="dxa"/>
              <w:left w:w="100" w:type="dxa"/>
            </w:tcMar>
            <w:vAlign w:val="center"/>
          </w:tcPr>
          <w:p w:rsidR="00AF1BDF" w:rsidRDefault="00C026CE">
            <w:pPr>
              <w:spacing w:after="0"/>
              <w:ind w:left="135"/>
              <w:jc w:val="center"/>
            </w:pPr>
            <w:r w:rsidRPr="001774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AF1BDF" w:rsidRDefault="00AF1BDF">
            <w:pPr>
              <w:spacing w:after="0"/>
              <w:ind w:left="135"/>
              <w:jc w:val="center"/>
            </w:pPr>
          </w:p>
        </w:tc>
        <w:tc>
          <w:tcPr>
            <w:tcW w:w="1517" w:type="dxa"/>
            <w:tcMar>
              <w:top w:w="50" w:type="dxa"/>
              <w:left w:w="100" w:type="dxa"/>
            </w:tcMar>
            <w:vAlign w:val="center"/>
          </w:tcPr>
          <w:p w:rsidR="00AF1BDF" w:rsidRDefault="00AF1BDF">
            <w:pPr>
              <w:spacing w:after="0"/>
              <w:ind w:left="135"/>
              <w:jc w:val="center"/>
            </w:pPr>
          </w:p>
        </w:tc>
        <w:tc>
          <w:tcPr>
            <w:tcW w:w="1060" w:type="dxa"/>
            <w:tcMar>
              <w:top w:w="50" w:type="dxa"/>
              <w:left w:w="100" w:type="dxa"/>
            </w:tcMar>
            <w:vAlign w:val="center"/>
          </w:tcPr>
          <w:p w:rsidR="00AF1BDF" w:rsidRDefault="00AF1BDF">
            <w:pPr>
              <w:spacing w:after="0"/>
              <w:ind w:left="135"/>
            </w:pPr>
          </w:p>
        </w:tc>
        <w:tc>
          <w:tcPr>
            <w:tcW w:w="1858" w:type="dxa"/>
            <w:tcMar>
              <w:top w:w="50" w:type="dxa"/>
              <w:left w:w="100" w:type="dxa"/>
            </w:tcMar>
            <w:vAlign w:val="center"/>
          </w:tcPr>
          <w:p w:rsidR="00AF1BDF" w:rsidRPr="001774AF" w:rsidRDefault="00C026CE">
            <w:pPr>
              <w:spacing w:after="0"/>
              <w:ind w:left="135"/>
              <w:rPr>
                <w:lang w:val="ru-RU"/>
              </w:rPr>
            </w:pPr>
            <w:r w:rsidRPr="001774AF">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1774AF">
                <w:rPr>
                  <w:rFonts w:ascii="Times New Roman" w:hAnsi="Times New Roman"/>
                  <w:color w:val="0000FF"/>
                  <w:u w:val="single"/>
                  <w:lang w:val="ru-RU"/>
                </w:rPr>
                <w:t>://</w:t>
              </w:r>
              <w:r>
                <w:rPr>
                  <w:rFonts w:ascii="Times New Roman" w:hAnsi="Times New Roman"/>
                  <w:color w:val="0000FF"/>
                  <w:u w:val="single"/>
                </w:rPr>
                <w:t>m</w:t>
              </w:r>
              <w:r w:rsidRPr="001774AF">
                <w:rPr>
                  <w:rFonts w:ascii="Times New Roman" w:hAnsi="Times New Roman"/>
                  <w:color w:val="0000FF"/>
                  <w:u w:val="single"/>
                  <w:lang w:val="ru-RU"/>
                </w:rPr>
                <w:t>.</w:t>
              </w:r>
              <w:r>
                <w:rPr>
                  <w:rFonts w:ascii="Times New Roman" w:hAnsi="Times New Roman"/>
                  <w:color w:val="0000FF"/>
                  <w:u w:val="single"/>
                </w:rPr>
                <w:t>edsoo</w:t>
              </w:r>
              <w:r w:rsidRPr="001774AF">
                <w:rPr>
                  <w:rFonts w:ascii="Times New Roman" w:hAnsi="Times New Roman"/>
                  <w:color w:val="0000FF"/>
                  <w:u w:val="single"/>
                  <w:lang w:val="ru-RU"/>
                </w:rPr>
                <w:t>.</w:t>
              </w:r>
              <w:r>
                <w:rPr>
                  <w:rFonts w:ascii="Times New Roman" w:hAnsi="Times New Roman"/>
                  <w:color w:val="0000FF"/>
                  <w:u w:val="single"/>
                </w:rPr>
                <w:t>ru</w:t>
              </w:r>
              <w:r w:rsidRPr="001774AF">
                <w:rPr>
                  <w:rFonts w:ascii="Times New Roman" w:hAnsi="Times New Roman"/>
                  <w:color w:val="0000FF"/>
                  <w:u w:val="single"/>
                  <w:lang w:val="ru-RU"/>
                </w:rPr>
                <w:t>/</w:t>
              </w:r>
              <w:r>
                <w:rPr>
                  <w:rFonts w:ascii="Times New Roman" w:hAnsi="Times New Roman"/>
                  <w:color w:val="0000FF"/>
                  <w:u w:val="single"/>
                </w:rPr>
                <w:t>f</w:t>
              </w:r>
              <w:r w:rsidRPr="001774AF">
                <w:rPr>
                  <w:rFonts w:ascii="Times New Roman" w:hAnsi="Times New Roman"/>
                  <w:color w:val="0000FF"/>
                  <w:u w:val="single"/>
                  <w:lang w:val="ru-RU"/>
                </w:rPr>
                <w:t>9</w:t>
              </w:r>
              <w:r>
                <w:rPr>
                  <w:rFonts w:ascii="Times New Roman" w:hAnsi="Times New Roman"/>
                  <w:color w:val="0000FF"/>
                  <w:u w:val="single"/>
                </w:rPr>
                <w:t>cd</w:t>
              </w:r>
              <w:r w:rsidRPr="001774AF">
                <w:rPr>
                  <w:rFonts w:ascii="Times New Roman" w:hAnsi="Times New Roman"/>
                  <w:color w:val="0000FF"/>
                  <w:u w:val="single"/>
                  <w:lang w:val="ru-RU"/>
                </w:rPr>
                <w:t>89</w:t>
              </w:r>
              <w:r>
                <w:rPr>
                  <w:rFonts w:ascii="Times New Roman" w:hAnsi="Times New Roman"/>
                  <w:color w:val="0000FF"/>
                  <w:u w:val="single"/>
                </w:rPr>
                <w:t>a</w:t>
              </w:r>
              <w:r w:rsidRPr="001774AF">
                <w:rPr>
                  <w:rFonts w:ascii="Times New Roman" w:hAnsi="Times New Roman"/>
                  <w:color w:val="0000FF"/>
                  <w:u w:val="single"/>
                  <w:lang w:val="ru-RU"/>
                </w:rPr>
                <w:t>1</w:t>
              </w:r>
            </w:hyperlink>
          </w:p>
        </w:tc>
      </w:tr>
      <w:tr w:rsidR="00AF1BDF" w:rsidRPr="001774AF">
        <w:trPr>
          <w:trHeight w:val="144"/>
          <w:tblCellSpacing w:w="20" w:type="nil"/>
        </w:trPr>
        <w:tc>
          <w:tcPr>
            <w:tcW w:w="420" w:type="dxa"/>
            <w:tcMar>
              <w:top w:w="50" w:type="dxa"/>
              <w:left w:w="100" w:type="dxa"/>
            </w:tcMar>
            <w:vAlign w:val="center"/>
          </w:tcPr>
          <w:p w:rsidR="00AF1BDF" w:rsidRDefault="00C026CE">
            <w:pPr>
              <w:spacing w:after="0"/>
            </w:pPr>
            <w:r>
              <w:rPr>
                <w:rFonts w:ascii="Times New Roman" w:hAnsi="Times New Roman"/>
                <w:color w:val="000000"/>
                <w:sz w:val="24"/>
              </w:rPr>
              <w:t>78</w:t>
            </w:r>
          </w:p>
        </w:tc>
        <w:tc>
          <w:tcPr>
            <w:tcW w:w="3960" w:type="dxa"/>
            <w:tcMar>
              <w:top w:w="50" w:type="dxa"/>
              <w:left w:w="100" w:type="dxa"/>
            </w:tcMar>
            <w:vAlign w:val="center"/>
          </w:tcPr>
          <w:p w:rsidR="00AF1BDF" w:rsidRPr="001774AF" w:rsidRDefault="00C026CE">
            <w:pPr>
              <w:spacing w:after="0"/>
              <w:ind w:left="135"/>
              <w:rPr>
                <w:lang w:val="ru-RU"/>
              </w:rPr>
            </w:pPr>
            <w:r w:rsidRPr="001774AF">
              <w:rPr>
                <w:rFonts w:ascii="Times New Roman" w:hAnsi="Times New Roman"/>
                <w:color w:val="000000"/>
                <w:sz w:val="24"/>
                <w:lang w:val="ru-RU"/>
              </w:rPr>
              <w:t>Вселенная и человек. Другие формы жизни</w:t>
            </w:r>
          </w:p>
        </w:tc>
        <w:tc>
          <w:tcPr>
            <w:tcW w:w="728" w:type="dxa"/>
            <w:tcMar>
              <w:top w:w="50" w:type="dxa"/>
              <w:left w:w="100" w:type="dxa"/>
            </w:tcMar>
            <w:vAlign w:val="center"/>
          </w:tcPr>
          <w:p w:rsidR="00AF1BDF" w:rsidRDefault="00C026CE">
            <w:pPr>
              <w:spacing w:after="0"/>
              <w:ind w:left="135"/>
              <w:jc w:val="center"/>
            </w:pPr>
            <w:r w:rsidRPr="001774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AF1BDF" w:rsidRDefault="00AF1BDF">
            <w:pPr>
              <w:spacing w:after="0"/>
              <w:ind w:left="135"/>
              <w:jc w:val="center"/>
            </w:pPr>
          </w:p>
        </w:tc>
        <w:tc>
          <w:tcPr>
            <w:tcW w:w="1517" w:type="dxa"/>
            <w:tcMar>
              <w:top w:w="50" w:type="dxa"/>
              <w:left w:w="100" w:type="dxa"/>
            </w:tcMar>
            <w:vAlign w:val="center"/>
          </w:tcPr>
          <w:p w:rsidR="00AF1BDF" w:rsidRDefault="00AF1BDF">
            <w:pPr>
              <w:spacing w:after="0"/>
              <w:ind w:left="135"/>
              <w:jc w:val="center"/>
            </w:pPr>
          </w:p>
        </w:tc>
        <w:tc>
          <w:tcPr>
            <w:tcW w:w="1060" w:type="dxa"/>
            <w:tcMar>
              <w:top w:w="50" w:type="dxa"/>
              <w:left w:w="100" w:type="dxa"/>
            </w:tcMar>
            <w:vAlign w:val="center"/>
          </w:tcPr>
          <w:p w:rsidR="00AF1BDF" w:rsidRDefault="00AF1BDF">
            <w:pPr>
              <w:spacing w:after="0"/>
              <w:ind w:left="135"/>
            </w:pPr>
          </w:p>
        </w:tc>
        <w:tc>
          <w:tcPr>
            <w:tcW w:w="1858" w:type="dxa"/>
            <w:tcMar>
              <w:top w:w="50" w:type="dxa"/>
              <w:left w:w="100" w:type="dxa"/>
            </w:tcMar>
            <w:vAlign w:val="center"/>
          </w:tcPr>
          <w:p w:rsidR="00AF1BDF" w:rsidRPr="001774AF" w:rsidRDefault="00C026CE">
            <w:pPr>
              <w:spacing w:after="0"/>
              <w:ind w:left="135"/>
              <w:rPr>
                <w:lang w:val="ru-RU"/>
              </w:rPr>
            </w:pPr>
            <w:r w:rsidRPr="001774AF">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1774AF">
                <w:rPr>
                  <w:rFonts w:ascii="Times New Roman" w:hAnsi="Times New Roman"/>
                  <w:color w:val="0000FF"/>
                  <w:u w:val="single"/>
                  <w:lang w:val="ru-RU"/>
                </w:rPr>
                <w:t>://</w:t>
              </w:r>
              <w:r>
                <w:rPr>
                  <w:rFonts w:ascii="Times New Roman" w:hAnsi="Times New Roman"/>
                  <w:color w:val="0000FF"/>
                  <w:u w:val="single"/>
                </w:rPr>
                <w:t>m</w:t>
              </w:r>
              <w:r w:rsidRPr="001774AF">
                <w:rPr>
                  <w:rFonts w:ascii="Times New Roman" w:hAnsi="Times New Roman"/>
                  <w:color w:val="0000FF"/>
                  <w:u w:val="single"/>
                  <w:lang w:val="ru-RU"/>
                </w:rPr>
                <w:t>.</w:t>
              </w:r>
              <w:r>
                <w:rPr>
                  <w:rFonts w:ascii="Times New Roman" w:hAnsi="Times New Roman"/>
                  <w:color w:val="0000FF"/>
                  <w:u w:val="single"/>
                </w:rPr>
                <w:t>edsoo</w:t>
              </w:r>
              <w:r w:rsidRPr="001774AF">
                <w:rPr>
                  <w:rFonts w:ascii="Times New Roman" w:hAnsi="Times New Roman"/>
                  <w:color w:val="0000FF"/>
                  <w:u w:val="single"/>
                  <w:lang w:val="ru-RU"/>
                </w:rPr>
                <w:t>.</w:t>
              </w:r>
              <w:r>
                <w:rPr>
                  <w:rFonts w:ascii="Times New Roman" w:hAnsi="Times New Roman"/>
                  <w:color w:val="0000FF"/>
                  <w:u w:val="single"/>
                </w:rPr>
                <w:t>ru</w:t>
              </w:r>
              <w:r w:rsidRPr="001774AF">
                <w:rPr>
                  <w:rFonts w:ascii="Times New Roman" w:hAnsi="Times New Roman"/>
                  <w:color w:val="0000FF"/>
                  <w:u w:val="single"/>
                  <w:lang w:val="ru-RU"/>
                </w:rPr>
                <w:t>/1</w:t>
              </w:r>
              <w:r>
                <w:rPr>
                  <w:rFonts w:ascii="Times New Roman" w:hAnsi="Times New Roman"/>
                  <w:color w:val="0000FF"/>
                  <w:u w:val="single"/>
                </w:rPr>
                <w:t>b</w:t>
              </w:r>
              <w:r w:rsidRPr="001774AF">
                <w:rPr>
                  <w:rFonts w:ascii="Times New Roman" w:hAnsi="Times New Roman"/>
                  <w:color w:val="0000FF"/>
                  <w:u w:val="single"/>
                  <w:lang w:val="ru-RU"/>
                </w:rPr>
                <w:t>1</w:t>
              </w:r>
              <w:r>
                <w:rPr>
                  <w:rFonts w:ascii="Times New Roman" w:hAnsi="Times New Roman"/>
                  <w:color w:val="0000FF"/>
                  <w:u w:val="single"/>
                </w:rPr>
                <w:t>eb</w:t>
              </w:r>
              <w:r w:rsidRPr="001774AF">
                <w:rPr>
                  <w:rFonts w:ascii="Times New Roman" w:hAnsi="Times New Roman"/>
                  <w:color w:val="0000FF"/>
                  <w:u w:val="single"/>
                  <w:lang w:val="ru-RU"/>
                </w:rPr>
                <w:t>5</w:t>
              </w:r>
              <w:r>
                <w:rPr>
                  <w:rFonts w:ascii="Times New Roman" w:hAnsi="Times New Roman"/>
                  <w:color w:val="0000FF"/>
                  <w:u w:val="single"/>
                </w:rPr>
                <w:t>c</w:t>
              </w:r>
              <w:r w:rsidRPr="001774AF">
                <w:rPr>
                  <w:rFonts w:ascii="Times New Roman" w:hAnsi="Times New Roman"/>
                  <w:color w:val="0000FF"/>
                  <w:u w:val="single"/>
                  <w:lang w:val="ru-RU"/>
                </w:rPr>
                <w:t>8</w:t>
              </w:r>
            </w:hyperlink>
          </w:p>
        </w:tc>
      </w:tr>
      <w:tr w:rsidR="00AF1BDF" w:rsidRPr="001774AF">
        <w:trPr>
          <w:trHeight w:val="144"/>
          <w:tblCellSpacing w:w="20" w:type="nil"/>
        </w:trPr>
        <w:tc>
          <w:tcPr>
            <w:tcW w:w="420" w:type="dxa"/>
            <w:tcMar>
              <w:top w:w="50" w:type="dxa"/>
              <w:left w:w="100" w:type="dxa"/>
            </w:tcMar>
            <w:vAlign w:val="center"/>
          </w:tcPr>
          <w:p w:rsidR="00AF1BDF" w:rsidRDefault="00C026CE">
            <w:pPr>
              <w:spacing w:after="0"/>
            </w:pPr>
            <w:r>
              <w:rPr>
                <w:rFonts w:ascii="Times New Roman" w:hAnsi="Times New Roman"/>
                <w:color w:val="000000"/>
                <w:sz w:val="24"/>
              </w:rPr>
              <w:t>79</w:t>
            </w:r>
          </w:p>
        </w:tc>
        <w:tc>
          <w:tcPr>
            <w:tcW w:w="3960" w:type="dxa"/>
            <w:tcMar>
              <w:top w:w="50" w:type="dxa"/>
              <w:left w:w="100" w:type="dxa"/>
            </w:tcMar>
            <w:vAlign w:val="center"/>
          </w:tcPr>
          <w:p w:rsidR="00AF1BDF" w:rsidRPr="001774AF" w:rsidRDefault="00C026CE">
            <w:pPr>
              <w:spacing w:after="0"/>
              <w:ind w:left="135"/>
              <w:rPr>
                <w:lang w:val="ru-RU"/>
              </w:rPr>
            </w:pPr>
            <w:r w:rsidRPr="001774AF">
              <w:rPr>
                <w:rFonts w:ascii="Times New Roman" w:hAnsi="Times New Roman"/>
                <w:color w:val="000000"/>
                <w:sz w:val="24"/>
                <w:lang w:val="ru-RU"/>
              </w:rPr>
              <w:t>Защита окружающей среды. Загрязнение океана</w:t>
            </w:r>
          </w:p>
        </w:tc>
        <w:tc>
          <w:tcPr>
            <w:tcW w:w="728" w:type="dxa"/>
            <w:tcMar>
              <w:top w:w="50" w:type="dxa"/>
              <w:left w:w="100" w:type="dxa"/>
            </w:tcMar>
            <w:vAlign w:val="center"/>
          </w:tcPr>
          <w:p w:rsidR="00AF1BDF" w:rsidRDefault="00C026CE">
            <w:pPr>
              <w:spacing w:after="0"/>
              <w:ind w:left="135"/>
              <w:jc w:val="center"/>
            </w:pPr>
            <w:r w:rsidRPr="001774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AF1BDF" w:rsidRDefault="00AF1BDF">
            <w:pPr>
              <w:spacing w:after="0"/>
              <w:ind w:left="135"/>
              <w:jc w:val="center"/>
            </w:pPr>
          </w:p>
        </w:tc>
        <w:tc>
          <w:tcPr>
            <w:tcW w:w="1517" w:type="dxa"/>
            <w:tcMar>
              <w:top w:w="50" w:type="dxa"/>
              <w:left w:w="100" w:type="dxa"/>
            </w:tcMar>
            <w:vAlign w:val="center"/>
          </w:tcPr>
          <w:p w:rsidR="00AF1BDF" w:rsidRDefault="00AF1BDF">
            <w:pPr>
              <w:spacing w:after="0"/>
              <w:ind w:left="135"/>
              <w:jc w:val="center"/>
            </w:pPr>
          </w:p>
        </w:tc>
        <w:tc>
          <w:tcPr>
            <w:tcW w:w="1060" w:type="dxa"/>
            <w:tcMar>
              <w:top w:w="50" w:type="dxa"/>
              <w:left w:w="100" w:type="dxa"/>
            </w:tcMar>
            <w:vAlign w:val="center"/>
          </w:tcPr>
          <w:p w:rsidR="00AF1BDF" w:rsidRDefault="00AF1BDF">
            <w:pPr>
              <w:spacing w:after="0"/>
              <w:ind w:left="135"/>
            </w:pPr>
          </w:p>
        </w:tc>
        <w:tc>
          <w:tcPr>
            <w:tcW w:w="1858" w:type="dxa"/>
            <w:tcMar>
              <w:top w:w="50" w:type="dxa"/>
              <w:left w:w="100" w:type="dxa"/>
            </w:tcMar>
            <w:vAlign w:val="center"/>
          </w:tcPr>
          <w:p w:rsidR="00AF1BDF" w:rsidRPr="001774AF" w:rsidRDefault="00C026CE">
            <w:pPr>
              <w:spacing w:after="0"/>
              <w:ind w:left="135"/>
              <w:rPr>
                <w:lang w:val="ru-RU"/>
              </w:rPr>
            </w:pPr>
            <w:r w:rsidRPr="001774AF">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1774AF">
                <w:rPr>
                  <w:rFonts w:ascii="Times New Roman" w:hAnsi="Times New Roman"/>
                  <w:color w:val="0000FF"/>
                  <w:u w:val="single"/>
                  <w:lang w:val="ru-RU"/>
                </w:rPr>
                <w:t>://</w:t>
              </w:r>
              <w:r>
                <w:rPr>
                  <w:rFonts w:ascii="Times New Roman" w:hAnsi="Times New Roman"/>
                  <w:color w:val="0000FF"/>
                  <w:u w:val="single"/>
                </w:rPr>
                <w:t>m</w:t>
              </w:r>
              <w:r w:rsidRPr="001774AF">
                <w:rPr>
                  <w:rFonts w:ascii="Times New Roman" w:hAnsi="Times New Roman"/>
                  <w:color w:val="0000FF"/>
                  <w:u w:val="single"/>
                  <w:lang w:val="ru-RU"/>
                </w:rPr>
                <w:t>.</w:t>
              </w:r>
              <w:r>
                <w:rPr>
                  <w:rFonts w:ascii="Times New Roman" w:hAnsi="Times New Roman"/>
                  <w:color w:val="0000FF"/>
                  <w:u w:val="single"/>
                </w:rPr>
                <w:t>edsoo</w:t>
              </w:r>
              <w:r w:rsidRPr="001774AF">
                <w:rPr>
                  <w:rFonts w:ascii="Times New Roman" w:hAnsi="Times New Roman"/>
                  <w:color w:val="0000FF"/>
                  <w:u w:val="single"/>
                  <w:lang w:val="ru-RU"/>
                </w:rPr>
                <w:t>.</w:t>
              </w:r>
              <w:r>
                <w:rPr>
                  <w:rFonts w:ascii="Times New Roman" w:hAnsi="Times New Roman"/>
                  <w:color w:val="0000FF"/>
                  <w:u w:val="single"/>
                </w:rPr>
                <w:t>ru</w:t>
              </w:r>
              <w:r w:rsidRPr="001774AF">
                <w:rPr>
                  <w:rFonts w:ascii="Times New Roman" w:hAnsi="Times New Roman"/>
                  <w:color w:val="0000FF"/>
                  <w:u w:val="single"/>
                  <w:lang w:val="ru-RU"/>
                </w:rPr>
                <w:t>/27</w:t>
              </w:r>
              <w:r>
                <w:rPr>
                  <w:rFonts w:ascii="Times New Roman" w:hAnsi="Times New Roman"/>
                  <w:color w:val="0000FF"/>
                  <w:u w:val="single"/>
                </w:rPr>
                <w:t>cc</w:t>
              </w:r>
              <w:r w:rsidRPr="001774AF">
                <w:rPr>
                  <w:rFonts w:ascii="Times New Roman" w:hAnsi="Times New Roman"/>
                  <w:color w:val="0000FF"/>
                  <w:u w:val="single"/>
                  <w:lang w:val="ru-RU"/>
                </w:rPr>
                <w:t>06</w:t>
              </w:r>
              <w:r>
                <w:rPr>
                  <w:rFonts w:ascii="Times New Roman" w:hAnsi="Times New Roman"/>
                  <w:color w:val="0000FF"/>
                  <w:u w:val="single"/>
                </w:rPr>
                <w:t>b</w:t>
              </w:r>
              <w:r w:rsidRPr="001774AF">
                <w:rPr>
                  <w:rFonts w:ascii="Times New Roman" w:hAnsi="Times New Roman"/>
                  <w:color w:val="0000FF"/>
                  <w:u w:val="single"/>
                  <w:lang w:val="ru-RU"/>
                </w:rPr>
                <w:t>5</w:t>
              </w:r>
            </w:hyperlink>
          </w:p>
        </w:tc>
      </w:tr>
      <w:tr w:rsidR="00AF1BDF" w:rsidRPr="001774AF">
        <w:trPr>
          <w:trHeight w:val="144"/>
          <w:tblCellSpacing w:w="20" w:type="nil"/>
        </w:trPr>
        <w:tc>
          <w:tcPr>
            <w:tcW w:w="420" w:type="dxa"/>
            <w:tcMar>
              <w:top w:w="50" w:type="dxa"/>
              <w:left w:w="100" w:type="dxa"/>
            </w:tcMar>
            <w:vAlign w:val="center"/>
          </w:tcPr>
          <w:p w:rsidR="00AF1BDF" w:rsidRDefault="00C026CE">
            <w:pPr>
              <w:spacing w:after="0"/>
            </w:pPr>
            <w:r>
              <w:rPr>
                <w:rFonts w:ascii="Times New Roman" w:hAnsi="Times New Roman"/>
                <w:color w:val="000000"/>
                <w:sz w:val="24"/>
              </w:rPr>
              <w:t>80</w:t>
            </w:r>
          </w:p>
        </w:tc>
        <w:tc>
          <w:tcPr>
            <w:tcW w:w="3960" w:type="dxa"/>
            <w:tcMar>
              <w:top w:w="50" w:type="dxa"/>
              <w:left w:w="100" w:type="dxa"/>
            </w:tcMar>
            <w:vAlign w:val="center"/>
          </w:tcPr>
          <w:p w:rsidR="00AF1BDF" w:rsidRDefault="00C026CE">
            <w:pPr>
              <w:spacing w:after="0"/>
              <w:ind w:left="135"/>
            </w:pPr>
            <w:r>
              <w:rPr>
                <w:rFonts w:ascii="Times New Roman" w:hAnsi="Times New Roman"/>
                <w:color w:val="000000"/>
                <w:sz w:val="24"/>
              </w:rPr>
              <w:t>Природные заповедники</w:t>
            </w:r>
          </w:p>
        </w:tc>
        <w:tc>
          <w:tcPr>
            <w:tcW w:w="728" w:type="dxa"/>
            <w:tcMar>
              <w:top w:w="50" w:type="dxa"/>
              <w:left w:w="100" w:type="dxa"/>
            </w:tcMar>
            <w:vAlign w:val="center"/>
          </w:tcPr>
          <w:p w:rsidR="00AF1BDF" w:rsidRDefault="00C026CE">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AF1BDF" w:rsidRDefault="00AF1BDF">
            <w:pPr>
              <w:spacing w:after="0"/>
              <w:ind w:left="135"/>
              <w:jc w:val="center"/>
            </w:pPr>
          </w:p>
        </w:tc>
        <w:tc>
          <w:tcPr>
            <w:tcW w:w="1517" w:type="dxa"/>
            <w:tcMar>
              <w:top w:w="50" w:type="dxa"/>
              <w:left w:w="100" w:type="dxa"/>
            </w:tcMar>
            <w:vAlign w:val="center"/>
          </w:tcPr>
          <w:p w:rsidR="00AF1BDF" w:rsidRDefault="00AF1BDF">
            <w:pPr>
              <w:spacing w:after="0"/>
              <w:ind w:left="135"/>
              <w:jc w:val="center"/>
            </w:pPr>
          </w:p>
        </w:tc>
        <w:tc>
          <w:tcPr>
            <w:tcW w:w="1060" w:type="dxa"/>
            <w:tcMar>
              <w:top w:w="50" w:type="dxa"/>
              <w:left w:w="100" w:type="dxa"/>
            </w:tcMar>
            <w:vAlign w:val="center"/>
          </w:tcPr>
          <w:p w:rsidR="00AF1BDF" w:rsidRDefault="00AF1BDF">
            <w:pPr>
              <w:spacing w:after="0"/>
              <w:ind w:left="135"/>
            </w:pPr>
          </w:p>
        </w:tc>
        <w:tc>
          <w:tcPr>
            <w:tcW w:w="1858" w:type="dxa"/>
            <w:tcMar>
              <w:top w:w="50" w:type="dxa"/>
              <w:left w:w="100" w:type="dxa"/>
            </w:tcMar>
            <w:vAlign w:val="center"/>
          </w:tcPr>
          <w:p w:rsidR="00AF1BDF" w:rsidRPr="001774AF" w:rsidRDefault="00C026CE">
            <w:pPr>
              <w:spacing w:after="0"/>
              <w:ind w:left="135"/>
              <w:rPr>
                <w:lang w:val="ru-RU"/>
              </w:rPr>
            </w:pPr>
            <w:r w:rsidRPr="001774AF">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1774AF">
                <w:rPr>
                  <w:rFonts w:ascii="Times New Roman" w:hAnsi="Times New Roman"/>
                  <w:color w:val="0000FF"/>
                  <w:u w:val="single"/>
                  <w:lang w:val="ru-RU"/>
                </w:rPr>
                <w:t>://</w:t>
              </w:r>
              <w:r>
                <w:rPr>
                  <w:rFonts w:ascii="Times New Roman" w:hAnsi="Times New Roman"/>
                  <w:color w:val="0000FF"/>
                  <w:u w:val="single"/>
                </w:rPr>
                <w:t>m</w:t>
              </w:r>
              <w:r w:rsidRPr="001774AF">
                <w:rPr>
                  <w:rFonts w:ascii="Times New Roman" w:hAnsi="Times New Roman"/>
                  <w:color w:val="0000FF"/>
                  <w:u w:val="single"/>
                  <w:lang w:val="ru-RU"/>
                </w:rPr>
                <w:t>.</w:t>
              </w:r>
              <w:r>
                <w:rPr>
                  <w:rFonts w:ascii="Times New Roman" w:hAnsi="Times New Roman"/>
                  <w:color w:val="0000FF"/>
                  <w:u w:val="single"/>
                </w:rPr>
                <w:t>edsoo</w:t>
              </w:r>
              <w:r w:rsidRPr="001774AF">
                <w:rPr>
                  <w:rFonts w:ascii="Times New Roman" w:hAnsi="Times New Roman"/>
                  <w:color w:val="0000FF"/>
                  <w:u w:val="single"/>
                  <w:lang w:val="ru-RU"/>
                </w:rPr>
                <w:t>.</w:t>
              </w:r>
              <w:r>
                <w:rPr>
                  <w:rFonts w:ascii="Times New Roman" w:hAnsi="Times New Roman"/>
                  <w:color w:val="0000FF"/>
                  <w:u w:val="single"/>
                </w:rPr>
                <w:t>ru</w:t>
              </w:r>
              <w:r w:rsidRPr="001774AF">
                <w:rPr>
                  <w:rFonts w:ascii="Times New Roman" w:hAnsi="Times New Roman"/>
                  <w:color w:val="0000FF"/>
                  <w:u w:val="single"/>
                  <w:lang w:val="ru-RU"/>
                </w:rPr>
                <w:t>/2</w:t>
              </w:r>
              <w:r>
                <w:rPr>
                  <w:rFonts w:ascii="Times New Roman" w:hAnsi="Times New Roman"/>
                  <w:color w:val="0000FF"/>
                  <w:u w:val="single"/>
                </w:rPr>
                <w:t>a</w:t>
              </w:r>
              <w:r w:rsidRPr="001774AF">
                <w:rPr>
                  <w:rFonts w:ascii="Times New Roman" w:hAnsi="Times New Roman"/>
                  <w:color w:val="0000FF"/>
                  <w:u w:val="single"/>
                  <w:lang w:val="ru-RU"/>
                </w:rPr>
                <w:t>2</w:t>
              </w:r>
              <w:r>
                <w:rPr>
                  <w:rFonts w:ascii="Times New Roman" w:hAnsi="Times New Roman"/>
                  <w:color w:val="0000FF"/>
                  <w:u w:val="single"/>
                </w:rPr>
                <w:t>aa</w:t>
              </w:r>
              <w:r w:rsidRPr="001774AF">
                <w:rPr>
                  <w:rFonts w:ascii="Times New Roman" w:hAnsi="Times New Roman"/>
                  <w:color w:val="0000FF"/>
                  <w:u w:val="single"/>
                  <w:lang w:val="ru-RU"/>
                </w:rPr>
                <w:t>944</w:t>
              </w:r>
            </w:hyperlink>
          </w:p>
        </w:tc>
      </w:tr>
      <w:tr w:rsidR="00AF1BDF" w:rsidRPr="001774AF">
        <w:trPr>
          <w:trHeight w:val="144"/>
          <w:tblCellSpacing w:w="20" w:type="nil"/>
        </w:trPr>
        <w:tc>
          <w:tcPr>
            <w:tcW w:w="420" w:type="dxa"/>
            <w:tcMar>
              <w:top w:w="50" w:type="dxa"/>
              <w:left w:w="100" w:type="dxa"/>
            </w:tcMar>
            <w:vAlign w:val="center"/>
          </w:tcPr>
          <w:p w:rsidR="00AF1BDF" w:rsidRDefault="00C026CE">
            <w:pPr>
              <w:spacing w:after="0"/>
            </w:pPr>
            <w:r>
              <w:rPr>
                <w:rFonts w:ascii="Times New Roman" w:hAnsi="Times New Roman"/>
                <w:color w:val="000000"/>
                <w:sz w:val="24"/>
              </w:rPr>
              <w:t>81</w:t>
            </w:r>
          </w:p>
        </w:tc>
        <w:tc>
          <w:tcPr>
            <w:tcW w:w="3960" w:type="dxa"/>
            <w:tcMar>
              <w:top w:w="50" w:type="dxa"/>
              <w:left w:w="100" w:type="dxa"/>
            </w:tcMar>
            <w:vAlign w:val="center"/>
          </w:tcPr>
          <w:p w:rsidR="00AF1BDF" w:rsidRDefault="00C026CE">
            <w:pPr>
              <w:spacing w:after="0"/>
              <w:ind w:left="135"/>
            </w:pPr>
            <w:r w:rsidRPr="001774AF">
              <w:rPr>
                <w:rFonts w:ascii="Times New Roman" w:hAnsi="Times New Roman"/>
                <w:color w:val="000000"/>
                <w:sz w:val="24"/>
                <w:lang w:val="ru-RU"/>
              </w:rPr>
              <w:t xml:space="preserve">Обобщение по теме "Вселенная и человек. Природа. Проблемы экологии. Защита окружающей среды. </w:t>
            </w:r>
            <w:r>
              <w:rPr>
                <w:rFonts w:ascii="Times New Roman" w:hAnsi="Times New Roman"/>
                <w:color w:val="000000"/>
                <w:sz w:val="24"/>
              </w:rPr>
              <w:t xml:space="preserve">Проживание в </w:t>
            </w:r>
            <w:r>
              <w:rPr>
                <w:rFonts w:ascii="Times New Roman" w:hAnsi="Times New Roman"/>
                <w:color w:val="000000"/>
                <w:sz w:val="24"/>
              </w:rPr>
              <w:lastRenderedPageBreak/>
              <w:t>городской/сельской местности"</w:t>
            </w:r>
          </w:p>
        </w:tc>
        <w:tc>
          <w:tcPr>
            <w:tcW w:w="728" w:type="dxa"/>
            <w:tcMar>
              <w:top w:w="50" w:type="dxa"/>
              <w:left w:w="100" w:type="dxa"/>
            </w:tcMar>
            <w:vAlign w:val="center"/>
          </w:tcPr>
          <w:p w:rsidR="00AF1BDF" w:rsidRDefault="00C026CE">
            <w:pPr>
              <w:spacing w:after="0"/>
              <w:ind w:left="135"/>
              <w:jc w:val="center"/>
            </w:pPr>
            <w:r>
              <w:rPr>
                <w:rFonts w:ascii="Times New Roman" w:hAnsi="Times New Roman"/>
                <w:color w:val="000000"/>
                <w:sz w:val="24"/>
              </w:rPr>
              <w:lastRenderedPageBreak/>
              <w:t xml:space="preserve"> 1 </w:t>
            </w:r>
          </w:p>
        </w:tc>
        <w:tc>
          <w:tcPr>
            <w:tcW w:w="1410" w:type="dxa"/>
            <w:tcMar>
              <w:top w:w="50" w:type="dxa"/>
              <w:left w:w="100" w:type="dxa"/>
            </w:tcMar>
            <w:vAlign w:val="center"/>
          </w:tcPr>
          <w:p w:rsidR="00AF1BDF" w:rsidRDefault="00AF1BDF">
            <w:pPr>
              <w:spacing w:after="0"/>
              <w:ind w:left="135"/>
              <w:jc w:val="center"/>
            </w:pPr>
          </w:p>
        </w:tc>
        <w:tc>
          <w:tcPr>
            <w:tcW w:w="1517" w:type="dxa"/>
            <w:tcMar>
              <w:top w:w="50" w:type="dxa"/>
              <w:left w:w="100" w:type="dxa"/>
            </w:tcMar>
            <w:vAlign w:val="center"/>
          </w:tcPr>
          <w:p w:rsidR="00AF1BDF" w:rsidRDefault="00AF1BDF">
            <w:pPr>
              <w:spacing w:after="0"/>
              <w:ind w:left="135"/>
              <w:jc w:val="center"/>
            </w:pPr>
          </w:p>
        </w:tc>
        <w:tc>
          <w:tcPr>
            <w:tcW w:w="1060" w:type="dxa"/>
            <w:tcMar>
              <w:top w:w="50" w:type="dxa"/>
              <w:left w:w="100" w:type="dxa"/>
            </w:tcMar>
            <w:vAlign w:val="center"/>
          </w:tcPr>
          <w:p w:rsidR="00AF1BDF" w:rsidRDefault="00AF1BDF">
            <w:pPr>
              <w:spacing w:after="0"/>
              <w:ind w:left="135"/>
            </w:pPr>
          </w:p>
        </w:tc>
        <w:tc>
          <w:tcPr>
            <w:tcW w:w="1858" w:type="dxa"/>
            <w:tcMar>
              <w:top w:w="50" w:type="dxa"/>
              <w:left w:w="100" w:type="dxa"/>
            </w:tcMar>
            <w:vAlign w:val="center"/>
          </w:tcPr>
          <w:p w:rsidR="00AF1BDF" w:rsidRPr="001774AF" w:rsidRDefault="00C026CE">
            <w:pPr>
              <w:spacing w:after="0"/>
              <w:ind w:left="135"/>
              <w:rPr>
                <w:lang w:val="ru-RU"/>
              </w:rPr>
            </w:pPr>
            <w:r w:rsidRPr="001774AF">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1774AF">
                <w:rPr>
                  <w:rFonts w:ascii="Times New Roman" w:hAnsi="Times New Roman"/>
                  <w:color w:val="0000FF"/>
                  <w:u w:val="single"/>
                  <w:lang w:val="ru-RU"/>
                </w:rPr>
                <w:t>://</w:t>
              </w:r>
              <w:r>
                <w:rPr>
                  <w:rFonts w:ascii="Times New Roman" w:hAnsi="Times New Roman"/>
                  <w:color w:val="0000FF"/>
                  <w:u w:val="single"/>
                </w:rPr>
                <w:t>m</w:t>
              </w:r>
              <w:r w:rsidRPr="001774AF">
                <w:rPr>
                  <w:rFonts w:ascii="Times New Roman" w:hAnsi="Times New Roman"/>
                  <w:color w:val="0000FF"/>
                  <w:u w:val="single"/>
                  <w:lang w:val="ru-RU"/>
                </w:rPr>
                <w:t>.</w:t>
              </w:r>
              <w:r>
                <w:rPr>
                  <w:rFonts w:ascii="Times New Roman" w:hAnsi="Times New Roman"/>
                  <w:color w:val="0000FF"/>
                  <w:u w:val="single"/>
                </w:rPr>
                <w:t>edsoo</w:t>
              </w:r>
              <w:r w:rsidRPr="001774AF">
                <w:rPr>
                  <w:rFonts w:ascii="Times New Roman" w:hAnsi="Times New Roman"/>
                  <w:color w:val="0000FF"/>
                  <w:u w:val="single"/>
                  <w:lang w:val="ru-RU"/>
                </w:rPr>
                <w:t>.</w:t>
              </w:r>
              <w:r>
                <w:rPr>
                  <w:rFonts w:ascii="Times New Roman" w:hAnsi="Times New Roman"/>
                  <w:color w:val="0000FF"/>
                  <w:u w:val="single"/>
                </w:rPr>
                <w:t>ru</w:t>
              </w:r>
              <w:r w:rsidRPr="001774AF">
                <w:rPr>
                  <w:rFonts w:ascii="Times New Roman" w:hAnsi="Times New Roman"/>
                  <w:color w:val="0000FF"/>
                  <w:u w:val="single"/>
                  <w:lang w:val="ru-RU"/>
                </w:rPr>
                <w:t>/5</w:t>
              </w:r>
              <w:r>
                <w:rPr>
                  <w:rFonts w:ascii="Times New Roman" w:hAnsi="Times New Roman"/>
                  <w:color w:val="0000FF"/>
                  <w:u w:val="single"/>
                </w:rPr>
                <w:t>aa</w:t>
              </w:r>
              <w:r w:rsidRPr="001774AF">
                <w:rPr>
                  <w:rFonts w:ascii="Times New Roman" w:hAnsi="Times New Roman"/>
                  <w:color w:val="0000FF"/>
                  <w:u w:val="single"/>
                  <w:lang w:val="ru-RU"/>
                </w:rPr>
                <w:t>2</w:t>
              </w:r>
              <w:r>
                <w:rPr>
                  <w:rFonts w:ascii="Times New Roman" w:hAnsi="Times New Roman"/>
                  <w:color w:val="0000FF"/>
                  <w:u w:val="single"/>
                </w:rPr>
                <w:t>f</w:t>
              </w:r>
              <w:r w:rsidRPr="001774AF">
                <w:rPr>
                  <w:rFonts w:ascii="Times New Roman" w:hAnsi="Times New Roman"/>
                  <w:color w:val="0000FF"/>
                  <w:u w:val="single"/>
                  <w:lang w:val="ru-RU"/>
                </w:rPr>
                <w:t>566</w:t>
              </w:r>
            </w:hyperlink>
          </w:p>
        </w:tc>
      </w:tr>
      <w:tr w:rsidR="00AF1BDF" w:rsidRPr="001774AF">
        <w:trPr>
          <w:trHeight w:val="144"/>
          <w:tblCellSpacing w:w="20" w:type="nil"/>
        </w:trPr>
        <w:tc>
          <w:tcPr>
            <w:tcW w:w="420" w:type="dxa"/>
            <w:tcMar>
              <w:top w:w="50" w:type="dxa"/>
              <w:left w:w="100" w:type="dxa"/>
            </w:tcMar>
            <w:vAlign w:val="center"/>
          </w:tcPr>
          <w:p w:rsidR="00AF1BDF" w:rsidRDefault="00C026CE">
            <w:pPr>
              <w:spacing w:after="0"/>
            </w:pPr>
            <w:r>
              <w:rPr>
                <w:rFonts w:ascii="Times New Roman" w:hAnsi="Times New Roman"/>
                <w:color w:val="000000"/>
                <w:sz w:val="24"/>
              </w:rPr>
              <w:lastRenderedPageBreak/>
              <w:t>82</w:t>
            </w:r>
          </w:p>
        </w:tc>
        <w:tc>
          <w:tcPr>
            <w:tcW w:w="3960" w:type="dxa"/>
            <w:tcMar>
              <w:top w:w="50" w:type="dxa"/>
              <w:left w:w="100" w:type="dxa"/>
            </w:tcMar>
            <w:vAlign w:val="center"/>
          </w:tcPr>
          <w:p w:rsidR="00AF1BDF" w:rsidRDefault="00C026CE">
            <w:pPr>
              <w:spacing w:after="0"/>
              <w:ind w:left="135"/>
            </w:pPr>
            <w:r w:rsidRPr="001774AF">
              <w:rPr>
                <w:rFonts w:ascii="Times New Roman" w:hAnsi="Times New Roman"/>
                <w:color w:val="000000"/>
                <w:sz w:val="24"/>
                <w:lang w:val="ru-RU"/>
              </w:rPr>
              <w:t xml:space="preserve">Контроль по теме "Вселенная и человек. Природа. Проблемы экологии. Защита окружающей среды. </w:t>
            </w:r>
            <w:r>
              <w:rPr>
                <w:rFonts w:ascii="Times New Roman" w:hAnsi="Times New Roman"/>
                <w:color w:val="000000"/>
                <w:sz w:val="24"/>
              </w:rPr>
              <w:t>Проживание в городской/сельской местности"</w:t>
            </w:r>
          </w:p>
        </w:tc>
        <w:tc>
          <w:tcPr>
            <w:tcW w:w="728" w:type="dxa"/>
            <w:tcMar>
              <w:top w:w="50" w:type="dxa"/>
              <w:left w:w="100" w:type="dxa"/>
            </w:tcMar>
            <w:vAlign w:val="center"/>
          </w:tcPr>
          <w:p w:rsidR="00AF1BDF" w:rsidRDefault="00C026CE">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AF1BDF" w:rsidRDefault="00C026CE">
            <w:pPr>
              <w:spacing w:after="0"/>
              <w:ind w:left="135"/>
              <w:jc w:val="center"/>
            </w:pPr>
            <w:r>
              <w:rPr>
                <w:rFonts w:ascii="Times New Roman" w:hAnsi="Times New Roman"/>
                <w:color w:val="000000"/>
                <w:sz w:val="24"/>
              </w:rPr>
              <w:t xml:space="preserve"> 1 </w:t>
            </w:r>
          </w:p>
        </w:tc>
        <w:tc>
          <w:tcPr>
            <w:tcW w:w="1517" w:type="dxa"/>
            <w:tcMar>
              <w:top w:w="50" w:type="dxa"/>
              <w:left w:w="100" w:type="dxa"/>
            </w:tcMar>
            <w:vAlign w:val="center"/>
          </w:tcPr>
          <w:p w:rsidR="00AF1BDF" w:rsidRDefault="00AF1BDF">
            <w:pPr>
              <w:spacing w:after="0"/>
              <w:ind w:left="135"/>
              <w:jc w:val="center"/>
            </w:pPr>
          </w:p>
        </w:tc>
        <w:tc>
          <w:tcPr>
            <w:tcW w:w="1060" w:type="dxa"/>
            <w:tcMar>
              <w:top w:w="50" w:type="dxa"/>
              <w:left w:w="100" w:type="dxa"/>
            </w:tcMar>
            <w:vAlign w:val="center"/>
          </w:tcPr>
          <w:p w:rsidR="00AF1BDF" w:rsidRDefault="00AF1BDF">
            <w:pPr>
              <w:spacing w:after="0"/>
              <w:ind w:left="135"/>
            </w:pPr>
          </w:p>
        </w:tc>
        <w:tc>
          <w:tcPr>
            <w:tcW w:w="1858" w:type="dxa"/>
            <w:tcMar>
              <w:top w:w="50" w:type="dxa"/>
              <w:left w:w="100" w:type="dxa"/>
            </w:tcMar>
            <w:vAlign w:val="center"/>
          </w:tcPr>
          <w:p w:rsidR="00AF1BDF" w:rsidRPr="001774AF" w:rsidRDefault="00C026CE">
            <w:pPr>
              <w:spacing w:after="0"/>
              <w:ind w:left="135"/>
              <w:rPr>
                <w:lang w:val="ru-RU"/>
              </w:rPr>
            </w:pPr>
            <w:r w:rsidRPr="001774AF">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1774AF">
                <w:rPr>
                  <w:rFonts w:ascii="Times New Roman" w:hAnsi="Times New Roman"/>
                  <w:color w:val="0000FF"/>
                  <w:u w:val="single"/>
                  <w:lang w:val="ru-RU"/>
                </w:rPr>
                <w:t>://</w:t>
              </w:r>
              <w:r>
                <w:rPr>
                  <w:rFonts w:ascii="Times New Roman" w:hAnsi="Times New Roman"/>
                  <w:color w:val="0000FF"/>
                  <w:u w:val="single"/>
                </w:rPr>
                <w:t>m</w:t>
              </w:r>
              <w:r w:rsidRPr="001774AF">
                <w:rPr>
                  <w:rFonts w:ascii="Times New Roman" w:hAnsi="Times New Roman"/>
                  <w:color w:val="0000FF"/>
                  <w:u w:val="single"/>
                  <w:lang w:val="ru-RU"/>
                </w:rPr>
                <w:t>.</w:t>
              </w:r>
              <w:r>
                <w:rPr>
                  <w:rFonts w:ascii="Times New Roman" w:hAnsi="Times New Roman"/>
                  <w:color w:val="0000FF"/>
                  <w:u w:val="single"/>
                </w:rPr>
                <w:t>edsoo</w:t>
              </w:r>
              <w:r w:rsidRPr="001774AF">
                <w:rPr>
                  <w:rFonts w:ascii="Times New Roman" w:hAnsi="Times New Roman"/>
                  <w:color w:val="0000FF"/>
                  <w:u w:val="single"/>
                  <w:lang w:val="ru-RU"/>
                </w:rPr>
                <w:t>.</w:t>
              </w:r>
              <w:r>
                <w:rPr>
                  <w:rFonts w:ascii="Times New Roman" w:hAnsi="Times New Roman"/>
                  <w:color w:val="0000FF"/>
                  <w:u w:val="single"/>
                </w:rPr>
                <w:t>ru</w:t>
              </w:r>
              <w:r w:rsidRPr="001774AF">
                <w:rPr>
                  <w:rFonts w:ascii="Times New Roman" w:hAnsi="Times New Roman"/>
                  <w:color w:val="0000FF"/>
                  <w:u w:val="single"/>
                  <w:lang w:val="ru-RU"/>
                </w:rPr>
                <w:t>/</w:t>
              </w:r>
              <w:r>
                <w:rPr>
                  <w:rFonts w:ascii="Times New Roman" w:hAnsi="Times New Roman"/>
                  <w:color w:val="0000FF"/>
                  <w:u w:val="single"/>
                </w:rPr>
                <w:t>f</w:t>
              </w:r>
              <w:r w:rsidRPr="001774AF">
                <w:rPr>
                  <w:rFonts w:ascii="Times New Roman" w:hAnsi="Times New Roman"/>
                  <w:color w:val="0000FF"/>
                  <w:u w:val="single"/>
                  <w:lang w:val="ru-RU"/>
                </w:rPr>
                <w:t>345</w:t>
              </w:r>
              <w:r>
                <w:rPr>
                  <w:rFonts w:ascii="Times New Roman" w:hAnsi="Times New Roman"/>
                  <w:color w:val="0000FF"/>
                  <w:u w:val="single"/>
                </w:rPr>
                <w:t>d</w:t>
              </w:r>
              <w:r w:rsidRPr="001774AF">
                <w:rPr>
                  <w:rFonts w:ascii="Times New Roman" w:hAnsi="Times New Roman"/>
                  <w:color w:val="0000FF"/>
                  <w:u w:val="single"/>
                  <w:lang w:val="ru-RU"/>
                </w:rPr>
                <w:t>55</w:t>
              </w:r>
              <w:r>
                <w:rPr>
                  <w:rFonts w:ascii="Times New Roman" w:hAnsi="Times New Roman"/>
                  <w:color w:val="0000FF"/>
                  <w:u w:val="single"/>
                </w:rPr>
                <w:t>b</w:t>
              </w:r>
            </w:hyperlink>
          </w:p>
        </w:tc>
      </w:tr>
      <w:tr w:rsidR="00AF1BDF" w:rsidRPr="001774AF">
        <w:trPr>
          <w:trHeight w:val="144"/>
          <w:tblCellSpacing w:w="20" w:type="nil"/>
        </w:trPr>
        <w:tc>
          <w:tcPr>
            <w:tcW w:w="420" w:type="dxa"/>
            <w:tcMar>
              <w:top w:w="50" w:type="dxa"/>
              <w:left w:w="100" w:type="dxa"/>
            </w:tcMar>
            <w:vAlign w:val="center"/>
          </w:tcPr>
          <w:p w:rsidR="00AF1BDF" w:rsidRDefault="00C026CE">
            <w:pPr>
              <w:spacing w:after="0"/>
            </w:pPr>
            <w:r>
              <w:rPr>
                <w:rFonts w:ascii="Times New Roman" w:hAnsi="Times New Roman"/>
                <w:color w:val="000000"/>
                <w:sz w:val="24"/>
              </w:rPr>
              <w:t>83</w:t>
            </w:r>
          </w:p>
        </w:tc>
        <w:tc>
          <w:tcPr>
            <w:tcW w:w="3960" w:type="dxa"/>
            <w:tcMar>
              <w:top w:w="50" w:type="dxa"/>
              <w:left w:w="100" w:type="dxa"/>
            </w:tcMar>
            <w:vAlign w:val="center"/>
          </w:tcPr>
          <w:p w:rsidR="00AF1BDF" w:rsidRPr="001774AF" w:rsidRDefault="00C026CE">
            <w:pPr>
              <w:spacing w:after="0"/>
              <w:ind w:left="135"/>
              <w:rPr>
                <w:lang w:val="ru-RU"/>
              </w:rPr>
            </w:pPr>
            <w:r w:rsidRPr="001774AF">
              <w:rPr>
                <w:rFonts w:ascii="Times New Roman" w:hAnsi="Times New Roman"/>
                <w:color w:val="000000"/>
                <w:sz w:val="24"/>
                <w:lang w:val="ru-RU"/>
              </w:rPr>
              <w:t>Современные гаджеты. Проблемы и последствия для молодежи</w:t>
            </w:r>
          </w:p>
        </w:tc>
        <w:tc>
          <w:tcPr>
            <w:tcW w:w="728" w:type="dxa"/>
            <w:tcMar>
              <w:top w:w="50" w:type="dxa"/>
              <w:left w:w="100" w:type="dxa"/>
            </w:tcMar>
            <w:vAlign w:val="center"/>
          </w:tcPr>
          <w:p w:rsidR="00AF1BDF" w:rsidRDefault="00C026CE">
            <w:pPr>
              <w:spacing w:after="0"/>
              <w:ind w:left="135"/>
              <w:jc w:val="center"/>
            </w:pPr>
            <w:r w:rsidRPr="001774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AF1BDF" w:rsidRDefault="00AF1BDF">
            <w:pPr>
              <w:spacing w:after="0"/>
              <w:ind w:left="135"/>
              <w:jc w:val="center"/>
            </w:pPr>
          </w:p>
        </w:tc>
        <w:tc>
          <w:tcPr>
            <w:tcW w:w="1517" w:type="dxa"/>
            <w:tcMar>
              <w:top w:w="50" w:type="dxa"/>
              <w:left w:w="100" w:type="dxa"/>
            </w:tcMar>
            <w:vAlign w:val="center"/>
          </w:tcPr>
          <w:p w:rsidR="00AF1BDF" w:rsidRDefault="00AF1BDF">
            <w:pPr>
              <w:spacing w:after="0"/>
              <w:ind w:left="135"/>
              <w:jc w:val="center"/>
            </w:pPr>
          </w:p>
        </w:tc>
        <w:tc>
          <w:tcPr>
            <w:tcW w:w="1060" w:type="dxa"/>
            <w:tcMar>
              <w:top w:w="50" w:type="dxa"/>
              <w:left w:w="100" w:type="dxa"/>
            </w:tcMar>
            <w:vAlign w:val="center"/>
          </w:tcPr>
          <w:p w:rsidR="00AF1BDF" w:rsidRDefault="00AF1BDF">
            <w:pPr>
              <w:spacing w:after="0"/>
              <w:ind w:left="135"/>
            </w:pPr>
          </w:p>
        </w:tc>
        <w:tc>
          <w:tcPr>
            <w:tcW w:w="1858" w:type="dxa"/>
            <w:tcMar>
              <w:top w:w="50" w:type="dxa"/>
              <w:left w:w="100" w:type="dxa"/>
            </w:tcMar>
            <w:vAlign w:val="center"/>
          </w:tcPr>
          <w:p w:rsidR="00AF1BDF" w:rsidRPr="001774AF" w:rsidRDefault="00C026CE">
            <w:pPr>
              <w:spacing w:after="0"/>
              <w:ind w:left="135"/>
              <w:rPr>
                <w:lang w:val="ru-RU"/>
              </w:rPr>
            </w:pPr>
            <w:r w:rsidRPr="001774AF">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1774AF">
                <w:rPr>
                  <w:rFonts w:ascii="Times New Roman" w:hAnsi="Times New Roman"/>
                  <w:color w:val="0000FF"/>
                  <w:u w:val="single"/>
                  <w:lang w:val="ru-RU"/>
                </w:rPr>
                <w:t>://</w:t>
              </w:r>
              <w:r>
                <w:rPr>
                  <w:rFonts w:ascii="Times New Roman" w:hAnsi="Times New Roman"/>
                  <w:color w:val="0000FF"/>
                  <w:u w:val="single"/>
                </w:rPr>
                <w:t>m</w:t>
              </w:r>
              <w:r w:rsidRPr="001774AF">
                <w:rPr>
                  <w:rFonts w:ascii="Times New Roman" w:hAnsi="Times New Roman"/>
                  <w:color w:val="0000FF"/>
                  <w:u w:val="single"/>
                  <w:lang w:val="ru-RU"/>
                </w:rPr>
                <w:t>.</w:t>
              </w:r>
              <w:r>
                <w:rPr>
                  <w:rFonts w:ascii="Times New Roman" w:hAnsi="Times New Roman"/>
                  <w:color w:val="0000FF"/>
                  <w:u w:val="single"/>
                </w:rPr>
                <w:t>edsoo</w:t>
              </w:r>
              <w:r w:rsidRPr="001774AF">
                <w:rPr>
                  <w:rFonts w:ascii="Times New Roman" w:hAnsi="Times New Roman"/>
                  <w:color w:val="0000FF"/>
                  <w:u w:val="single"/>
                  <w:lang w:val="ru-RU"/>
                </w:rPr>
                <w:t>.</w:t>
              </w:r>
              <w:r>
                <w:rPr>
                  <w:rFonts w:ascii="Times New Roman" w:hAnsi="Times New Roman"/>
                  <w:color w:val="0000FF"/>
                  <w:u w:val="single"/>
                </w:rPr>
                <w:t>ru</w:t>
              </w:r>
              <w:r w:rsidRPr="001774AF">
                <w:rPr>
                  <w:rFonts w:ascii="Times New Roman" w:hAnsi="Times New Roman"/>
                  <w:color w:val="0000FF"/>
                  <w:u w:val="single"/>
                  <w:lang w:val="ru-RU"/>
                </w:rPr>
                <w:t>/</w:t>
              </w:r>
              <w:r>
                <w:rPr>
                  <w:rFonts w:ascii="Times New Roman" w:hAnsi="Times New Roman"/>
                  <w:color w:val="0000FF"/>
                  <w:u w:val="single"/>
                </w:rPr>
                <w:t>c</w:t>
              </w:r>
              <w:r w:rsidRPr="001774AF">
                <w:rPr>
                  <w:rFonts w:ascii="Times New Roman" w:hAnsi="Times New Roman"/>
                  <w:color w:val="0000FF"/>
                  <w:u w:val="single"/>
                  <w:lang w:val="ru-RU"/>
                </w:rPr>
                <w:t>2119</w:t>
              </w:r>
              <w:r>
                <w:rPr>
                  <w:rFonts w:ascii="Times New Roman" w:hAnsi="Times New Roman"/>
                  <w:color w:val="0000FF"/>
                  <w:u w:val="single"/>
                </w:rPr>
                <w:t>b</w:t>
              </w:r>
              <w:r w:rsidRPr="001774AF">
                <w:rPr>
                  <w:rFonts w:ascii="Times New Roman" w:hAnsi="Times New Roman"/>
                  <w:color w:val="0000FF"/>
                  <w:u w:val="single"/>
                  <w:lang w:val="ru-RU"/>
                </w:rPr>
                <w:t>0</w:t>
              </w:r>
              <w:r>
                <w:rPr>
                  <w:rFonts w:ascii="Times New Roman" w:hAnsi="Times New Roman"/>
                  <w:color w:val="0000FF"/>
                  <w:u w:val="single"/>
                </w:rPr>
                <w:t>b</w:t>
              </w:r>
            </w:hyperlink>
          </w:p>
        </w:tc>
      </w:tr>
      <w:tr w:rsidR="00AF1BDF" w:rsidRPr="001774AF">
        <w:trPr>
          <w:trHeight w:val="144"/>
          <w:tblCellSpacing w:w="20" w:type="nil"/>
        </w:trPr>
        <w:tc>
          <w:tcPr>
            <w:tcW w:w="420" w:type="dxa"/>
            <w:tcMar>
              <w:top w:w="50" w:type="dxa"/>
              <w:left w:w="100" w:type="dxa"/>
            </w:tcMar>
            <w:vAlign w:val="center"/>
          </w:tcPr>
          <w:p w:rsidR="00AF1BDF" w:rsidRDefault="00C026CE">
            <w:pPr>
              <w:spacing w:after="0"/>
            </w:pPr>
            <w:r>
              <w:rPr>
                <w:rFonts w:ascii="Times New Roman" w:hAnsi="Times New Roman"/>
                <w:color w:val="000000"/>
                <w:sz w:val="24"/>
              </w:rPr>
              <w:t>84</w:t>
            </w:r>
          </w:p>
        </w:tc>
        <w:tc>
          <w:tcPr>
            <w:tcW w:w="3960" w:type="dxa"/>
            <w:tcMar>
              <w:top w:w="50" w:type="dxa"/>
              <w:left w:w="100" w:type="dxa"/>
            </w:tcMar>
            <w:vAlign w:val="center"/>
          </w:tcPr>
          <w:p w:rsidR="00AF1BDF" w:rsidRDefault="00C026CE">
            <w:pPr>
              <w:spacing w:after="0"/>
              <w:ind w:left="135"/>
            </w:pPr>
            <w:r>
              <w:rPr>
                <w:rFonts w:ascii="Times New Roman" w:hAnsi="Times New Roman"/>
                <w:color w:val="000000"/>
                <w:sz w:val="24"/>
              </w:rPr>
              <w:t>Технический прогресс. Онлайн возможности</w:t>
            </w:r>
          </w:p>
        </w:tc>
        <w:tc>
          <w:tcPr>
            <w:tcW w:w="728" w:type="dxa"/>
            <w:tcMar>
              <w:top w:w="50" w:type="dxa"/>
              <w:left w:w="100" w:type="dxa"/>
            </w:tcMar>
            <w:vAlign w:val="center"/>
          </w:tcPr>
          <w:p w:rsidR="00AF1BDF" w:rsidRDefault="00C026CE">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AF1BDF" w:rsidRDefault="00AF1BDF">
            <w:pPr>
              <w:spacing w:after="0"/>
              <w:ind w:left="135"/>
              <w:jc w:val="center"/>
            </w:pPr>
          </w:p>
        </w:tc>
        <w:tc>
          <w:tcPr>
            <w:tcW w:w="1517" w:type="dxa"/>
            <w:tcMar>
              <w:top w:w="50" w:type="dxa"/>
              <w:left w:w="100" w:type="dxa"/>
            </w:tcMar>
            <w:vAlign w:val="center"/>
          </w:tcPr>
          <w:p w:rsidR="00AF1BDF" w:rsidRDefault="00AF1BDF">
            <w:pPr>
              <w:spacing w:after="0"/>
              <w:ind w:left="135"/>
              <w:jc w:val="center"/>
            </w:pPr>
          </w:p>
        </w:tc>
        <w:tc>
          <w:tcPr>
            <w:tcW w:w="1060" w:type="dxa"/>
            <w:tcMar>
              <w:top w:w="50" w:type="dxa"/>
              <w:left w:w="100" w:type="dxa"/>
            </w:tcMar>
            <w:vAlign w:val="center"/>
          </w:tcPr>
          <w:p w:rsidR="00AF1BDF" w:rsidRDefault="00AF1BDF">
            <w:pPr>
              <w:spacing w:after="0"/>
              <w:ind w:left="135"/>
            </w:pPr>
          </w:p>
        </w:tc>
        <w:tc>
          <w:tcPr>
            <w:tcW w:w="1858" w:type="dxa"/>
            <w:tcMar>
              <w:top w:w="50" w:type="dxa"/>
              <w:left w:w="100" w:type="dxa"/>
            </w:tcMar>
            <w:vAlign w:val="center"/>
          </w:tcPr>
          <w:p w:rsidR="00AF1BDF" w:rsidRPr="001774AF" w:rsidRDefault="00C026CE">
            <w:pPr>
              <w:spacing w:after="0"/>
              <w:ind w:left="135"/>
              <w:rPr>
                <w:lang w:val="ru-RU"/>
              </w:rPr>
            </w:pPr>
            <w:r w:rsidRPr="001774AF">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1774AF">
                <w:rPr>
                  <w:rFonts w:ascii="Times New Roman" w:hAnsi="Times New Roman"/>
                  <w:color w:val="0000FF"/>
                  <w:u w:val="single"/>
                  <w:lang w:val="ru-RU"/>
                </w:rPr>
                <w:t>://</w:t>
              </w:r>
              <w:r>
                <w:rPr>
                  <w:rFonts w:ascii="Times New Roman" w:hAnsi="Times New Roman"/>
                  <w:color w:val="0000FF"/>
                  <w:u w:val="single"/>
                </w:rPr>
                <w:t>m</w:t>
              </w:r>
              <w:r w:rsidRPr="001774AF">
                <w:rPr>
                  <w:rFonts w:ascii="Times New Roman" w:hAnsi="Times New Roman"/>
                  <w:color w:val="0000FF"/>
                  <w:u w:val="single"/>
                  <w:lang w:val="ru-RU"/>
                </w:rPr>
                <w:t>.</w:t>
              </w:r>
              <w:r>
                <w:rPr>
                  <w:rFonts w:ascii="Times New Roman" w:hAnsi="Times New Roman"/>
                  <w:color w:val="0000FF"/>
                  <w:u w:val="single"/>
                </w:rPr>
                <w:t>edsoo</w:t>
              </w:r>
              <w:r w:rsidRPr="001774AF">
                <w:rPr>
                  <w:rFonts w:ascii="Times New Roman" w:hAnsi="Times New Roman"/>
                  <w:color w:val="0000FF"/>
                  <w:u w:val="single"/>
                  <w:lang w:val="ru-RU"/>
                </w:rPr>
                <w:t>.</w:t>
              </w:r>
              <w:r>
                <w:rPr>
                  <w:rFonts w:ascii="Times New Roman" w:hAnsi="Times New Roman"/>
                  <w:color w:val="0000FF"/>
                  <w:u w:val="single"/>
                </w:rPr>
                <w:t>ru</w:t>
              </w:r>
              <w:r w:rsidRPr="001774AF">
                <w:rPr>
                  <w:rFonts w:ascii="Times New Roman" w:hAnsi="Times New Roman"/>
                  <w:color w:val="0000FF"/>
                  <w:u w:val="single"/>
                  <w:lang w:val="ru-RU"/>
                </w:rPr>
                <w:t>/7</w:t>
              </w:r>
              <w:r>
                <w:rPr>
                  <w:rFonts w:ascii="Times New Roman" w:hAnsi="Times New Roman"/>
                  <w:color w:val="0000FF"/>
                  <w:u w:val="single"/>
                </w:rPr>
                <w:t>f</w:t>
              </w:r>
              <w:r w:rsidRPr="001774AF">
                <w:rPr>
                  <w:rFonts w:ascii="Times New Roman" w:hAnsi="Times New Roman"/>
                  <w:color w:val="0000FF"/>
                  <w:u w:val="single"/>
                  <w:lang w:val="ru-RU"/>
                </w:rPr>
                <w:t>6</w:t>
              </w:r>
              <w:r>
                <w:rPr>
                  <w:rFonts w:ascii="Times New Roman" w:hAnsi="Times New Roman"/>
                  <w:color w:val="0000FF"/>
                  <w:u w:val="single"/>
                </w:rPr>
                <w:t>a</w:t>
              </w:r>
              <w:r w:rsidRPr="001774AF">
                <w:rPr>
                  <w:rFonts w:ascii="Times New Roman" w:hAnsi="Times New Roman"/>
                  <w:color w:val="0000FF"/>
                  <w:u w:val="single"/>
                  <w:lang w:val="ru-RU"/>
                </w:rPr>
                <w:t>09</w:t>
              </w:r>
              <w:r>
                <w:rPr>
                  <w:rFonts w:ascii="Times New Roman" w:hAnsi="Times New Roman"/>
                  <w:color w:val="0000FF"/>
                  <w:u w:val="single"/>
                </w:rPr>
                <w:t>d</w:t>
              </w:r>
              <w:r w:rsidRPr="001774AF">
                <w:rPr>
                  <w:rFonts w:ascii="Times New Roman" w:hAnsi="Times New Roman"/>
                  <w:color w:val="0000FF"/>
                  <w:u w:val="single"/>
                  <w:lang w:val="ru-RU"/>
                </w:rPr>
                <w:t>7</w:t>
              </w:r>
            </w:hyperlink>
          </w:p>
        </w:tc>
      </w:tr>
      <w:tr w:rsidR="00AF1BDF" w:rsidRPr="001774AF">
        <w:trPr>
          <w:trHeight w:val="144"/>
          <w:tblCellSpacing w:w="20" w:type="nil"/>
        </w:trPr>
        <w:tc>
          <w:tcPr>
            <w:tcW w:w="420" w:type="dxa"/>
            <w:tcMar>
              <w:top w:w="50" w:type="dxa"/>
              <w:left w:w="100" w:type="dxa"/>
            </w:tcMar>
            <w:vAlign w:val="center"/>
          </w:tcPr>
          <w:p w:rsidR="00AF1BDF" w:rsidRDefault="00C026CE">
            <w:pPr>
              <w:spacing w:after="0"/>
            </w:pPr>
            <w:r>
              <w:rPr>
                <w:rFonts w:ascii="Times New Roman" w:hAnsi="Times New Roman"/>
                <w:color w:val="000000"/>
                <w:sz w:val="24"/>
              </w:rPr>
              <w:t>85</w:t>
            </w:r>
          </w:p>
        </w:tc>
        <w:tc>
          <w:tcPr>
            <w:tcW w:w="3960" w:type="dxa"/>
            <w:tcMar>
              <w:top w:w="50" w:type="dxa"/>
              <w:left w:w="100" w:type="dxa"/>
            </w:tcMar>
            <w:vAlign w:val="center"/>
          </w:tcPr>
          <w:p w:rsidR="00AF1BDF" w:rsidRDefault="00C026CE">
            <w:pPr>
              <w:spacing w:after="0"/>
              <w:ind w:left="135"/>
            </w:pPr>
            <w:r>
              <w:rPr>
                <w:rFonts w:ascii="Times New Roman" w:hAnsi="Times New Roman"/>
                <w:color w:val="000000"/>
                <w:sz w:val="24"/>
              </w:rPr>
              <w:t>Интернет-безопасность</w:t>
            </w:r>
          </w:p>
        </w:tc>
        <w:tc>
          <w:tcPr>
            <w:tcW w:w="728" w:type="dxa"/>
            <w:tcMar>
              <w:top w:w="50" w:type="dxa"/>
              <w:left w:w="100" w:type="dxa"/>
            </w:tcMar>
            <w:vAlign w:val="center"/>
          </w:tcPr>
          <w:p w:rsidR="00AF1BDF" w:rsidRDefault="00C026CE">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AF1BDF" w:rsidRDefault="00AF1BDF">
            <w:pPr>
              <w:spacing w:after="0"/>
              <w:ind w:left="135"/>
              <w:jc w:val="center"/>
            </w:pPr>
          </w:p>
        </w:tc>
        <w:tc>
          <w:tcPr>
            <w:tcW w:w="1517" w:type="dxa"/>
            <w:tcMar>
              <w:top w:w="50" w:type="dxa"/>
              <w:left w:w="100" w:type="dxa"/>
            </w:tcMar>
            <w:vAlign w:val="center"/>
          </w:tcPr>
          <w:p w:rsidR="00AF1BDF" w:rsidRDefault="00AF1BDF">
            <w:pPr>
              <w:spacing w:after="0"/>
              <w:ind w:left="135"/>
              <w:jc w:val="center"/>
            </w:pPr>
          </w:p>
        </w:tc>
        <w:tc>
          <w:tcPr>
            <w:tcW w:w="1060" w:type="dxa"/>
            <w:tcMar>
              <w:top w:w="50" w:type="dxa"/>
              <w:left w:w="100" w:type="dxa"/>
            </w:tcMar>
            <w:vAlign w:val="center"/>
          </w:tcPr>
          <w:p w:rsidR="00AF1BDF" w:rsidRDefault="00AF1BDF">
            <w:pPr>
              <w:spacing w:after="0"/>
              <w:ind w:left="135"/>
            </w:pPr>
          </w:p>
        </w:tc>
        <w:tc>
          <w:tcPr>
            <w:tcW w:w="1858" w:type="dxa"/>
            <w:tcMar>
              <w:top w:w="50" w:type="dxa"/>
              <w:left w:w="100" w:type="dxa"/>
            </w:tcMar>
            <w:vAlign w:val="center"/>
          </w:tcPr>
          <w:p w:rsidR="00AF1BDF" w:rsidRPr="001774AF" w:rsidRDefault="00C026CE">
            <w:pPr>
              <w:spacing w:after="0"/>
              <w:ind w:left="135"/>
              <w:rPr>
                <w:lang w:val="ru-RU"/>
              </w:rPr>
            </w:pPr>
            <w:r w:rsidRPr="001774AF">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1774AF">
                <w:rPr>
                  <w:rFonts w:ascii="Times New Roman" w:hAnsi="Times New Roman"/>
                  <w:color w:val="0000FF"/>
                  <w:u w:val="single"/>
                  <w:lang w:val="ru-RU"/>
                </w:rPr>
                <w:t>://</w:t>
              </w:r>
              <w:r>
                <w:rPr>
                  <w:rFonts w:ascii="Times New Roman" w:hAnsi="Times New Roman"/>
                  <w:color w:val="0000FF"/>
                  <w:u w:val="single"/>
                </w:rPr>
                <w:t>m</w:t>
              </w:r>
              <w:r w:rsidRPr="001774AF">
                <w:rPr>
                  <w:rFonts w:ascii="Times New Roman" w:hAnsi="Times New Roman"/>
                  <w:color w:val="0000FF"/>
                  <w:u w:val="single"/>
                  <w:lang w:val="ru-RU"/>
                </w:rPr>
                <w:t>.</w:t>
              </w:r>
              <w:r>
                <w:rPr>
                  <w:rFonts w:ascii="Times New Roman" w:hAnsi="Times New Roman"/>
                  <w:color w:val="0000FF"/>
                  <w:u w:val="single"/>
                </w:rPr>
                <w:t>edsoo</w:t>
              </w:r>
              <w:r w:rsidRPr="001774AF">
                <w:rPr>
                  <w:rFonts w:ascii="Times New Roman" w:hAnsi="Times New Roman"/>
                  <w:color w:val="0000FF"/>
                  <w:u w:val="single"/>
                  <w:lang w:val="ru-RU"/>
                </w:rPr>
                <w:t>.</w:t>
              </w:r>
              <w:r>
                <w:rPr>
                  <w:rFonts w:ascii="Times New Roman" w:hAnsi="Times New Roman"/>
                  <w:color w:val="0000FF"/>
                  <w:u w:val="single"/>
                </w:rPr>
                <w:t>ru</w:t>
              </w:r>
              <w:r w:rsidRPr="001774AF">
                <w:rPr>
                  <w:rFonts w:ascii="Times New Roman" w:hAnsi="Times New Roman"/>
                  <w:color w:val="0000FF"/>
                  <w:u w:val="single"/>
                  <w:lang w:val="ru-RU"/>
                </w:rPr>
                <w:t>/82</w:t>
              </w:r>
              <w:r>
                <w:rPr>
                  <w:rFonts w:ascii="Times New Roman" w:hAnsi="Times New Roman"/>
                  <w:color w:val="0000FF"/>
                  <w:u w:val="single"/>
                </w:rPr>
                <w:t>ee</w:t>
              </w:r>
              <w:r w:rsidRPr="001774AF">
                <w:rPr>
                  <w:rFonts w:ascii="Times New Roman" w:hAnsi="Times New Roman"/>
                  <w:color w:val="0000FF"/>
                  <w:u w:val="single"/>
                  <w:lang w:val="ru-RU"/>
                </w:rPr>
                <w:t>45</w:t>
              </w:r>
              <w:r>
                <w:rPr>
                  <w:rFonts w:ascii="Times New Roman" w:hAnsi="Times New Roman"/>
                  <w:color w:val="0000FF"/>
                  <w:u w:val="single"/>
                </w:rPr>
                <w:t>fd</w:t>
              </w:r>
            </w:hyperlink>
          </w:p>
        </w:tc>
      </w:tr>
      <w:tr w:rsidR="00AF1BDF" w:rsidRPr="001774AF">
        <w:trPr>
          <w:trHeight w:val="144"/>
          <w:tblCellSpacing w:w="20" w:type="nil"/>
        </w:trPr>
        <w:tc>
          <w:tcPr>
            <w:tcW w:w="420" w:type="dxa"/>
            <w:tcMar>
              <w:top w:w="50" w:type="dxa"/>
              <w:left w:w="100" w:type="dxa"/>
            </w:tcMar>
            <w:vAlign w:val="center"/>
          </w:tcPr>
          <w:p w:rsidR="00AF1BDF" w:rsidRDefault="00C026CE">
            <w:pPr>
              <w:spacing w:after="0"/>
            </w:pPr>
            <w:r>
              <w:rPr>
                <w:rFonts w:ascii="Times New Roman" w:hAnsi="Times New Roman"/>
                <w:color w:val="000000"/>
                <w:sz w:val="24"/>
              </w:rPr>
              <w:t>86</w:t>
            </w:r>
          </w:p>
        </w:tc>
        <w:tc>
          <w:tcPr>
            <w:tcW w:w="3960" w:type="dxa"/>
            <w:tcMar>
              <w:top w:w="50" w:type="dxa"/>
              <w:left w:w="100" w:type="dxa"/>
            </w:tcMar>
            <w:vAlign w:val="center"/>
          </w:tcPr>
          <w:p w:rsidR="00AF1BDF" w:rsidRDefault="00C026CE">
            <w:pPr>
              <w:spacing w:after="0"/>
              <w:ind w:left="135"/>
            </w:pPr>
            <w:r>
              <w:rPr>
                <w:rFonts w:ascii="Times New Roman" w:hAnsi="Times New Roman"/>
                <w:color w:val="000000"/>
                <w:sz w:val="24"/>
              </w:rPr>
              <w:t>Социальные сети</w:t>
            </w:r>
          </w:p>
        </w:tc>
        <w:tc>
          <w:tcPr>
            <w:tcW w:w="728" w:type="dxa"/>
            <w:tcMar>
              <w:top w:w="50" w:type="dxa"/>
              <w:left w:w="100" w:type="dxa"/>
            </w:tcMar>
            <w:vAlign w:val="center"/>
          </w:tcPr>
          <w:p w:rsidR="00AF1BDF" w:rsidRDefault="00C026CE">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AF1BDF" w:rsidRDefault="00AF1BDF">
            <w:pPr>
              <w:spacing w:after="0"/>
              <w:ind w:left="135"/>
              <w:jc w:val="center"/>
            </w:pPr>
          </w:p>
        </w:tc>
        <w:tc>
          <w:tcPr>
            <w:tcW w:w="1517" w:type="dxa"/>
            <w:tcMar>
              <w:top w:w="50" w:type="dxa"/>
              <w:left w:w="100" w:type="dxa"/>
            </w:tcMar>
            <w:vAlign w:val="center"/>
          </w:tcPr>
          <w:p w:rsidR="00AF1BDF" w:rsidRDefault="00AF1BDF">
            <w:pPr>
              <w:spacing w:after="0"/>
              <w:ind w:left="135"/>
              <w:jc w:val="center"/>
            </w:pPr>
          </w:p>
        </w:tc>
        <w:tc>
          <w:tcPr>
            <w:tcW w:w="1060" w:type="dxa"/>
            <w:tcMar>
              <w:top w:w="50" w:type="dxa"/>
              <w:left w:w="100" w:type="dxa"/>
            </w:tcMar>
            <w:vAlign w:val="center"/>
          </w:tcPr>
          <w:p w:rsidR="00AF1BDF" w:rsidRDefault="00AF1BDF">
            <w:pPr>
              <w:spacing w:after="0"/>
              <w:ind w:left="135"/>
            </w:pPr>
          </w:p>
        </w:tc>
        <w:tc>
          <w:tcPr>
            <w:tcW w:w="1858" w:type="dxa"/>
            <w:tcMar>
              <w:top w:w="50" w:type="dxa"/>
              <w:left w:w="100" w:type="dxa"/>
            </w:tcMar>
            <w:vAlign w:val="center"/>
          </w:tcPr>
          <w:p w:rsidR="00AF1BDF" w:rsidRPr="001774AF" w:rsidRDefault="00C026CE">
            <w:pPr>
              <w:spacing w:after="0"/>
              <w:ind w:left="135"/>
              <w:rPr>
                <w:lang w:val="ru-RU"/>
              </w:rPr>
            </w:pPr>
            <w:r w:rsidRPr="001774AF">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1774AF">
                <w:rPr>
                  <w:rFonts w:ascii="Times New Roman" w:hAnsi="Times New Roman"/>
                  <w:color w:val="0000FF"/>
                  <w:u w:val="single"/>
                  <w:lang w:val="ru-RU"/>
                </w:rPr>
                <w:t>://</w:t>
              </w:r>
              <w:r>
                <w:rPr>
                  <w:rFonts w:ascii="Times New Roman" w:hAnsi="Times New Roman"/>
                  <w:color w:val="0000FF"/>
                  <w:u w:val="single"/>
                </w:rPr>
                <w:t>m</w:t>
              </w:r>
              <w:r w:rsidRPr="001774AF">
                <w:rPr>
                  <w:rFonts w:ascii="Times New Roman" w:hAnsi="Times New Roman"/>
                  <w:color w:val="0000FF"/>
                  <w:u w:val="single"/>
                  <w:lang w:val="ru-RU"/>
                </w:rPr>
                <w:t>.</w:t>
              </w:r>
              <w:r>
                <w:rPr>
                  <w:rFonts w:ascii="Times New Roman" w:hAnsi="Times New Roman"/>
                  <w:color w:val="0000FF"/>
                  <w:u w:val="single"/>
                </w:rPr>
                <w:t>edsoo</w:t>
              </w:r>
              <w:r w:rsidRPr="001774AF">
                <w:rPr>
                  <w:rFonts w:ascii="Times New Roman" w:hAnsi="Times New Roman"/>
                  <w:color w:val="0000FF"/>
                  <w:u w:val="single"/>
                  <w:lang w:val="ru-RU"/>
                </w:rPr>
                <w:t>.</w:t>
              </w:r>
              <w:r>
                <w:rPr>
                  <w:rFonts w:ascii="Times New Roman" w:hAnsi="Times New Roman"/>
                  <w:color w:val="0000FF"/>
                  <w:u w:val="single"/>
                </w:rPr>
                <w:t>ru</w:t>
              </w:r>
              <w:r w:rsidRPr="001774AF">
                <w:rPr>
                  <w:rFonts w:ascii="Times New Roman" w:hAnsi="Times New Roman"/>
                  <w:color w:val="0000FF"/>
                  <w:u w:val="single"/>
                  <w:lang w:val="ru-RU"/>
                </w:rPr>
                <w:t>/</w:t>
              </w:r>
              <w:r>
                <w:rPr>
                  <w:rFonts w:ascii="Times New Roman" w:hAnsi="Times New Roman"/>
                  <w:color w:val="0000FF"/>
                  <w:u w:val="single"/>
                </w:rPr>
                <w:t>d</w:t>
              </w:r>
              <w:r w:rsidRPr="001774AF">
                <w:rPr>
                  <w:rFonts w:ascii="Times New Roman" w:hAnsi="Times New Roman"/>
                  <w:color w:val="0000FF"/>
                  <w:u w:val="single"/>
                  <w:lang w:val="ru-RU"/>
                </w:rPr>
                <w:t>9</w:t>
              </w:r>
              <w:r>
                <w:rPr>
                  <w:rFonts w:ascii="Times New Roman" w:hAnsi="Times New Roman"/>
                  <w:color w:val="0000FF"/>
                  <w:u w:val="single"/>
                </w:rPr>
                <w:t>e</w:t>
              </w:r>
              <w:r w:rsidRPr="001774AF">
                <w:rPr>
                  <w:rFonts w:ascii="Times New Roman" w:hAnsi="Times New Roman"/>
                  <w:color w:val="0000FF"/>
                  <w:u w:val="single"/>
                  <w:lang w:val="ru-RU"/>
                </w:rPr>
                <w:t>10</w:t>
              </w:r>
              <w:r>
                <w:rPr>
                  <w:rFonts w:ascii="Times New Roman" w:hAnsi="Times New Roman"/>
                  <w:color w:val="0000FF"/>
                  <w:u w:val="single"/>
                </w:rPr>
                <w:t>a</w:t>
              </w:r>
              <w:r w:rsidRPr="001774AF">
                <w:rPr>
                  <w:rFonts w:ascii="Times New Roman" w:hAnsi="Times New Roman"/>
                  <w:color w:val="0000FF"/>
                  <w:u w:val="single"/>
                  <w:lang w:val="ru-RU"/>
                </w:rPr>
                <w:t>70</w:t>
              </w:r>
            </w:hyperlink>
          </w:p>
        </w:tc>
      </w:tr>
      <w:tr w:rsidR="00AF1BDF" w:rsidRPr="001774AF">
        <w:trPr>
          <w:trHeight w:val="144"/>
          <w:tblCellSpacing w:w="20" w:type="nil"/>
        </w:trPr>
        <w:tc>
          <w:tcPr>
            <w:tcW w:w="420" w:type="dxa"/>
            <w:tcMar>
              <w:top w:w="50" w:type="dxa"/>
              <w:left w:w="100" w:type="dxa"/>
            </w:tcMar>
            <w:vAlign w:val="center"/>
          </w:tcPr>
          <w:p w:rsidR="00AF1BDF" w:rsidRDefault="00C026CE">
            <w:pPr>
              <w:spacing w:after="0"/>
            </w:pPr>
            <w:r>
              <w:rPr>
                <w:rFonts w:ascii="Times New Roman" w:hAnsi="Times New Roman"/>
                <w:color w:val="000000"/>
                <w:sz w:val="24"/>
              </w:rPr>
              <w:t>87</w:t>
            </w:r>
          </w:p>
        </w:tc>
        <w:tc>
          <w:tcPr>
            <w:tcW w:w="3960" w:type="dxa"/>
            <w:tcMar>
              <w:top w:w="50" w:type="dxa"/>
              <w:left w:w="100" w:type="dxa"/>
            </w:tcMar>
            <w:vAlign w:val="center"/>
          </w:tcPr>
          <w:p w:rsidR="00AF1BDF" w:rsidRDefault="00C026CE">
            <w:pPr>
              <w:spacing w:after="0"/>
              <w:ind w:left="135"/>
            </w:pPr>
            <w:r w:rsidRPr="001774AF">
              <w:rPr>
                <w:rFonts w:ascii="Times New Roman" w:hAnsi="Times New Roman"/>
                <w:color w:val="000000"/>
                <w:sz w:val="24"/>
                <w:lang w:val="ru-RU"/>
              </w:rPr>
              <w:t xml:space="preserve">Обобщение и контроль по теме "Технический прогресс: перспективы и последствия. Современные средства информации и коммуникации (пресса, телевидение, Интернет, социальные сети и т.д.). </w:t>
            </w:r>
            <w:r>
              <w:rPr>
                <w:rFonts w:ascii="Times New Roman" w:hAnsi="Times New Roman"/>
                <w:color w:val="000000"/>
                <w:sz w:val="24"/>
              </w:rPr>
              <w:t>Интернет-безопасность"</w:t>
            </w:r>
          </w:p>
        </w:tc>
        <w:tc>
          <w:tcPr>
            <w:tcW w:w="728" w:type="dxa"/>
            <w:tcMar>
              <w:top w:w="50" w:type="dxa"/>
              <w:left w:w="100" w:type="dxa"/>
            </w:tcMar>
            <w:vAlign w:val="center"/>
          </w:tcPr>
          <w:p w:rsidR="00AF1BDF" w:rsidRDefault="00C026CE">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AF1BDF" w:rsidRDefault="00AF1BDF">
            <w:pPr>
              <w:spacing w:after="0"/>
              <w:ind w:left="135"/>
              <w:jc w:val="center"/>
            </w:pPr>
          </w:p>
        </w:tc>
        <w:tc>
          <w:tcPr>
            <w:tcW w:w="1517" w:type="dxa"/>
            <w:tcMar>
              <w:top w:w="50" w:type="dxa"/>
              <w:left w:w="100" w:type="dxa"/>
            </w:tcMar>
            <w:vAlign w:val="center"/>
          </w:tcPr>
          <w:p w:rsidR="00AF1BDF" w:rsidRDefault="00AF1BDF">
            <w:pPr>
              <w:spacing w:after="0"/>
              <w:ind w:left="135"/>
              <w:jc w:val="center"/>
            </w:pPr>
          </w:p>
        </w:tc>
        <w:tc>
          <w:tcPr>
            <w:tcW w:w="1060" w:type="dxa"/>
            <w:tcMar>
              <w:top w:w="50" w:type="dxa"/>
              <w:left w:w="100" w:type="dxa"/>
            </w:tcMar>
            <w:vAlign w:val="center"/>
          </w:tcPr>
          <w:p w:rsidR="00AF1BDF" w:rsidRDefault="00AF1BDF">
            <w:pPr>
              <w:spacing w:after="0"/>
              <w:ind w:left="135"/>
            </w:pPr>
          </w:p>
        </w:tc>
        <w:tc>
          <w:tcPr>
            <w:tcW w:w="1858" w:type="dxa"/>
            <w:tcMar>
              <w:top w:w="50" w:type="dxa"/>
              <w:left w:w="100" w:type="dxa"/>
            </w:tcMar>
            <w:vAlign w:val="center"/>
          </w:tcPr>
          <w:p w:rsidR="00AF1BDF" w:rsidRPr="001774AF" w:rsidRDefault="00C026CE">
            <w:pPr>
              <w:spacing w:after="0"/>
              <w:ind w:left="135"/>
              <w:rPr>
                <w:lang w:val="ru-RU"/>
              </w:rPr>
            </w:pPr>
            <w:r w:rsidRPr="001774AF">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1774AF">
                <w:rPr>
                  <w:rFonts w:ascii="Times New Roman" w:hAnsi="Times New Roman"/>
                  <w:color w:val="0000FF"/>
                  <w:u w:val="single"/>
                  <w:lang w:val="ru-RU"/>
                </w:rPr>
                <w:t>://</w:t>
              </w:r>
              <w:r>
                <w:rPr>
                  <w:rFonts w:ascii="Times New Roman" w:hAnsi="Times New Roman"/>
                  <w:color w:val="0000FF"/>
                  <w:u w:val="single"/>
                </w:rPr>
                <w:t>m</w:t>
              </w:r>
              <w:r w:rsidRPr="001774AF">
                <w:rPr>
                  <w:rFonts w:ascii="Times New Roman" w:hAnsi="Times New Roman"/>
                  <w:color w:val="0000FF"/>
                  <w:u w:val="single"/>
                  <w:lang w:val="ru-RU"/>
                </w:rPr>
                <w:t>.</w:t>
              </w:r>
              <w:r>
                <w:rPr>
                  <w:rFonts w:ascii="Times New Roman" w:hAnsi="Times New Roman"/>
                  <w:color w:val="0000FF"/>
                  <w:u w:val="single"/>
                </w:rPr>
                <w:t>edsoo</w:t>
              </w:r>
              <w:r w:rsidRPr="001774AF">
                <w:rPr>
                  <w:rFonts w:ascii="Times New Roman" w:hAnsi="Times New Roman"/>
                  <w:color w:val="0000FF"/>
                  <w:u w:val="single"/>
                  <w:lang w:val="ru-RU"/>
                </w:rPr>
                <w:t>.</w:t>
              </w:r>
              <w:r>
                <w:rPr>
                  <w:rFonts w:ascii="Times New Roman" w:hAnsi="Times New Roman"/>
                  <w:color w:val="0000FF"/>
                  <w:u w:val="single"/>
                </w:rPr>
                <w:t>ru</w:t>
              </w:r>
              <w:r w:rsidRPr="001774AF">
                <w:rPr>
                  <w:rFonts w:ascii="Times New Roman" w:hAnsi="Times New Roman"/>
                  <w:color w:val="0000FF"/>
                  <w:u w:val="single"/>
                  <w:lang w:val="ru-RU"/>
                </w:rPr>
                <w:t>/13</w:t>
              </w:r>
              <w:r>
                <w:rPr>
                  <w:rFonts w:ascii="Times New Roman" w:hAnsi="Times New Roman"/>
                  <w:color w:val="0000FF"/>
                  <w:u w:val="single"/>
                </w:rPr>
                <w:t>c</w:t>
              </w:r>
              <w:r w:rsidRPr="001774AF">
                <w:rPr>
                  <w:rFonts w:ascii="Times New Roman" w:hAnsi="Times New Roman"/>
                  <w:color w:val="0000FF"/>
                  <w:u w:val="single"/>
                  <w:lang w:val="ru-RU"/>
                </w:rPr>
                <w:t>7453</w:t>
              </w:r>
              <w:r>
                <w:rPr>
                  <w:rFonts w:ascii="Times New Roman" w:hAnsi="Times New Roman"/>
                  <w:color w:val="0000FF"/>
                  <w:u w:val="single"/>
                </w:rPr>
                <w:t>c</w:t>
              </w:r>
            </w:hyperlink>
          </w:p>
        </w:tc>
      </w:tr>
      <w:tr w:rsidR="00AF1BDF" w:rsidRPr="001774AF">
        <w:trPr>
          <w:trHeight w:val="144"/>
          <w:tblCellSpacing w:w="20" w:type="nil"/>
        </w:trPr>
        <w:tc>
          <w:tcPr>
            <w:tcW w:w="420" w:type="dxa"/>
            <w:tcMar>
              <w:top w:w="50" w:type="dxa"/>
              <w:left w:w="100" w:type="dxa"/>
            </w:tcMar>
            <w:vAlign w:val="center"/>
          </w:tcPr>
          <w:p w:rsidR="00AF1BDF" w:rsidRDefault="00C026CE">
            <w:pPr>
              <w:spacing w:after="0"/>
            </w:pPr>
            <w:r>
              <w:rPr>
                <w:rFonts w:ascii="Times New Roman" w:hAnsi="Times New Roman"/>
                <w:color w:val="000000"/>
                <w:sz w:val="24"/>
              </w:rPr>
              <w:t>88</w:t>
            </w:r>
          </w:p>
        </w:tc>
        <w:tc>
          <w:tcPr>
            <w:tcW w:w="3960" w:type="dxa"/>
            <w:tcMar>
              <w:top w:w="50" w:type="dxa"/>
              <w:left w:w="100" w:type="dxa"/>
            </w:tcMar>
            <w:vAlign w:val="center"/>
          </w:tcPr>
          <w:p w:rsidR="00AF1BDF" w:rsidRPr="001774AF" w:rsidRDefault="00C026CE">
            <w:pPr>
              <w:spacing w:after="0"/>
              <w:ind w:left="135"/>
              <w:rPr>
                <w:lang w:val="ru-RU"/>
              </w:rPr>
            </w:pPr>
            <w:r w:rsidRPr="001774AF">
              <w:rPr>
                <w:rFonts w:ascii="Times New Roman" w:hAnsi="Times New Roman"/>
                <w:color w:val="000000"/>
                <w:sz w:val="24"/>
                <w:lang w:val="ru-RU"/>
              </w:rPr>
              <w:t>Достопримечательности родной страны. Крупные города</w:t>
            </w:r>
          </w:p>
        </w:tc>
        <w:tc>
          <w:tcPr>
            <w:tcW w:w="728" w:type="dxa"/>
            <w:tcMar>
              <w:top w:w="50" w:type="dxa"/>
              <w:left w:w="100" w:type="dxa"/>
            </w:tcMar>
            <w:vAlign w:val="center"/>
          </w:tcPr>
          <w:p w:rsidR="00AF1BDF" w:rsidRDefault="00C026CE">
            <w:pPr>
              <w:spacing w:after="0"/>
              <w:ind w:left="135"/>
              <w:jc w:val="center"/>
            </w:pPr>
            <w:r w:rsidRPr="001774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AF1BDF" w:rsidRDefault="00AF1BDF">
            <w:pPr>
              <w:spacing w:after="0"/>
              <w:ind w:left="135"/>
              <w:jc w:val="center"/>
            </w:pPr>
          </w:p>
        </w:tc>
        <w:tc>
          <w:tcPr>
            <w:tcW w:w="1517" w:type="dxa"/>
            <w:tcMar>
              <w:top w:w="50" w:type="dxa"/>
              <w:left w:w="100" w:type="dxa"/>
            </w:tcMar>
            <w:vAlign w:val="center"/>
          </w:tcPr>
          <w:p w:rsidR="00AF1BDF" w:rsidRDefault="00AF1BDF">
            <w:pPr>
              <w:spacing w:after="0"/>
              <w:ind w:left="135"/>
              <w:jc w:val="center"/>
            </w:pPr>
          </w:p>
        </w:tc>
        <w:tc>
          <w:tcPr>
            <w:tcW w:w="1060" w:type="dxa"/>
            <w:tcMar>
              <w:top w:w="50" w:type="dxa"/>
              <w:left w:w="100" w:type="dxa"/>
            </w:tcMar>
            <w:vAlign w:val="center"/>
          </w:tcPr>
          <w:p w:rsidR="00AF1BDF" w:rsidRDefault="00AF1BDF">
            <w:pPr>
              <w:spacing w:after="0"/>
              <w:ind w:left="135"/>
            </w:pPr>
          </w:p>
        </w:tc>
        <w:tc>
          <w:tcPr>
            <w:tcW w:w="1858" w:type="dxa"/>
            <w:tcMar>
              <w:top w:w="50" w:type="dxa"/>
              <w:left w:w="100" w:type="dxa"/>
            </w:tcMar>
            <w:vAlign w:val="center"/>
          </w:tcPr>
          <w:p w:rsidR="00AF1BDF" w:rsidRPr="001774AF" w:rsidRDefault="00C026CE">
            <w:pPr>
              <w:spacing w:after="0"/>
              <w:ind w:left="135"/>
              <w:rPr>
                <w:lang w:val="ru-RU"/>
              </w:rPr>
            </w:pPr>
            <w:r w:rsidRPr="001774AF">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1774AF">
                <w:rPr>
                  <w:rFonts w:ascii="Times New Roman" w:hAnsi="Times New Roman"/>
                  <w:color w:val="0000FF"/>
                  <w:u w:val="single"/>
                  <w:lang w:val="ru-RU"/>
                </w:rPr>
                <w:t>://</w:t>
              </w:r>
              <w:r>
                <w:rPr>
                  <w:rFonts w:ascii="Times New Roman" w:hAnsi="Times New Roman"/>
                  <w:color w:val="0000FF"/>
                  <w:u w:val="single"/>
                </w:rPr>
                <w:t>m</w:t>
              </w:r>
              <w:r w:rsidRPr="001774AF">
                <w:rPr>
                  <w:rFonts w:ascii="Times New Roman" w:hAnsi="Times New Roman"/>
                  <w:color w:val="0000FF"/>
                  <w:u w:val="single"/>
                  <w:lang w:val="ru-RU"/>
                </w:rPr>
                <w:t>.</w:t>
              </w:r>
              <w:r>
                <w:rPr>
                  <w:rFonts w:ascii="Times New Roman" w:hAnsi="Times New Roman"/>
                  <w:color w:val="0000FF"/>
                  <w:u w:val="single"/>
                </w:rPr>
                <w:t>edsoo</w:t>
              </w:r>
              <w:r w:rsidRPr="001774AF">
                <w:rPr>
                  <w:rFonts w:ascii="Times New Roman" w:hAnsi="Times New Roman"/>
                  <w:color w:val="0000FF"/>
                  <w:u w:val="single"/>
                  <w:lang w:val="ru-RU"/>
                </w:rPr>
                <w:t>.</w:t>
              </w:r>
              <w:r>
                <w:rPr>
                  <w:rFonts w:ascii="Times New Roman" w:hAnsi="Times New Roman"/>
                  <w:color w:val="0000FF"/>
                  <w:u w:val="single"/>
                </w:rPr>
                <w:t>ru</w:t>
              </w:r>
              <w:r w:rsidRPr="001774AF">
                <w:rPr>
                  <w:rFonts w:ascii="Times New Roman" w:hAnsi="Times New Roman"/>
                  <w:color w:val="0000FF"/>
                  <w:u w:val="single"/>
                  <w:lang w:val="ru-RU"/>
                </w:rPr>
                <w:t>/8</w:t>
              </w:r>
              <w:r>
                <w:rPr>
                  <w:rFonts w:ascii="Times New Roman" w:hAnsi="Times New Roman"/>
                  <w:color w:val="0000FF"/>
                  <w:u w:val="single"/>
                </w:rPr>
                <w:t>e</w:t>
              </w:r>
              <w:r w:rsidRPr="001774AF">
                <w:rPr>
                  <w:rFonts w:ascii="Times New Roman" w:hAnsi="Times New Roman"/>
                  <w:color w:val="0000FF"/>
                  <w:u w:val="single"/>
                  <w:lang w:val="ru-RU"/>
                </w:rPr>
                <w:t>48</w:t>
              </w:r>
              <w:r>
                <w:rPr>
                  <w:rFonts w:ascii="Times New Roman" w:hAnsi="Times New Roman"/>
                  <w:color w:val="0000FF"/>
                  <w:u w:val="single"/>
                </w:rPr>
                <w:t>f</w:t>
              </w:r>
              <w:r w:rsidRPr="001774AF">
                <w:rPr>
                  <w:rFonts w:ascii="Times New Roman" w:hAnsi="Times New Roman"/>
                  <w:color w:val="0000FF"/>
                  <w:u w:val="single"/>
                  <w:lang w:val="ru-RU"/>
                </w:rPr>
                <w:t>63</w:t>
              </w:r>
              <w:r>
                <w:rPr>
                  <w:rFonts w:ascii="Times New Roman" w:hAnsi="Times New Roman"/>
                  <w:color w:val="0000FF"/>
                  <w:u w:val="single"/>
                </w:rPr>
                <w:t>d</w:t>
              </w:r>
            </w:hyperlink>
          </w:p>
        </w:tc>
      </w:tr>
      <w:tr w:rsidR="00AF1BDF">
        <w:trPr>
          <w:trHeight w:val="144"/>
          <w:tblCellSpacing w:w="20" w:type="nil"/>
        </w:trPr>
        <w:tc>
          <w:tcPr>
            <w:tcW w:w="420" w:type="dxa"/>
            <w:tcMar>
              <w:top w:w="50" w:type="dxa"/>
              <w:left w:w="100" w:type="dxa"/>
            </w:tcMar>
            <w:vAlign w:val="center"/>
          </w:tcPr>
          <w:p w:rsidR="00AF1BDF" w:rsidRDefault="00C026CE">
            <w:pPr>
              <w:spacing w:after="0"/>
            </w:pPr>
            <w:r>
              <w:rPr>
                <w:rFonts w:ascii="Times New Roman" w:hAnsi="Times New Roman"/>
                <w:color w:val="000000"/>
                <w:sz w:val="24"/>
              </w:rPr>
              <w:t>89</w:t>
            </w:r>
          </w:p>
        </w:tc>
        <w:tc>
          <w:tcPr>
            <w:tcW w:w="3960" w:type="dxa"/>
            <w:tcMar>
              <w:top w:w="50" w:type="dxa"/>
              <w:left w:w="100" w:type="dxa"/>
            </w:tcMar>
            <w:vAlign w:val="center"/>
          </w:tcPr>
          <w:p w:rsidR="00AF1BDF" w:rsidRDefault="00C026CE">
            <w:pPr>
              <w:spacing w:after="0"/>
              <w:ind w:left="135"/>
            </w:pPr>
            <w:r>
              <w:rPr>
                <w:rFonts w:ascii="Times New Roman" w:hAnsi="Times New Roman"/>
                <w:color w:val="000000"/>
                <w:sz w:val="24"/>
              </w:rPr>
              <w:t>Достопримечательности страны изучаемого языка</w:t>
            </w:r>
          </w:p>
        </w:tc>
        <w:tc>
          <w:tcPr>
            <w:tcW w:w="728" w:type="dxa"/>
            <w:tcMar>
              <w:top w:w="50" w:type="dxa"/>
              <w:left w:w="100" w:type="dxa"/>
            </w:tcMar>
            <w:vAlign w:val="center"/>
          </w:tcPr>
          <w:p w:rsidR="00AF1BDF" w:rsidRDefault="00C026CE">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AF1BDF" w:rsidRDefault="00AF1BDF">
            <w:pPr>
              <w:spacing w:after="0"/>
              <w:ind w:left="135"/>
              <w:jc w:val="center"/>
            </w:pPr>
          </w:p>
        </w:tc>
        <w:tc>
          <w:tcPr>
            <w:tcW w:w="1517" w:type="dxa"/>
            <w:tcMar>
              <w:top w:w="50" w:type="dxa"/>
              <w:left w:w="100" w:type="dxa"/>
            </w:tcMar>
            <w:vAlign w:val="center"/>
          </w:tcPr>
          <w:p w:rsidR="00AF1BDF" w:rsidRDefault="00AF1BDF">
            <w:pPr>
              <w:spacing w:after="0"/>
              <w:ind w:left="135"/>
              <w:jc w:val="center"/>
            </w:pPr>
          </w:p>
        </w:tc>
        <w:tc>
          <w:tcPr>
            <w:tcW w:w="1060" w:type="dxa"/>
            <w:tcMar>
              <w:top w:w="50" w:type="dxa"/>
              <w:left w:w="100" w:type="dxa"/>
            </w:tcMar>
            <w:vAlign w:val="center"/>
          </w:tcPr>
          <w:p w:rsidR="00AF1BDF" w:rsidRDefault="00AF1BDF">
            <w:pPr>
              <w:spacing w:after="0"/>
              <w:ind w:left="135"/>
            </w:pPr>
          </w:p>
        </w:tc>
        <w:tc>
          <w:tcPr>
            <w:tcW w:w="1858" w:type="dxa"/>
            <w:tcMar>
              <w:top w:w="50" w:type="dxa"/>
              <w:left w:w="100" w:type="dxa"/>
            </w:tcMar>
            <w:vAlign w:val="center"/>
          </w:tcPr>
          <w:p w:rsidR="00AF1BDF" w:rsidRDefault="00AF1BDF">
            <w:pPr>
              <w:spacing w:after="0"/>
              <w:ind w:left="135"/>
            </w:pPr>
          </w:p>
        </w:tc>
      </w:tr>
      <w:tr w:rsidR="00AF1BDF">
        <w:trPr>
          <w:trHeight w:val="144"/>
          <w:tblCellSpacing w:w="20" w:type="nil"/>
        </w:trPr>
        <w:tc>
          <w:tcPr>
            <w:tcW w:w="420" w:type="dxa"/>
            <w:tcMar>
              <w:top w:w="50" w:type="dxa"/>
              <w:left w:w="100" w:type="dxa"/>
            </w:tcMar>
            <w:vAlign w:val="center"/>
          </w:tcPr>
          <w:p w:rsidR="00AF1BDF" w:rsidRDefault="00C026CE">
            <w:pPr>
              <w:spacing w:after="0"/>
            </w:pPr>
            <w:r>
              <w:rPr>
                <w:rFonts w:ascii="Times New Roman" w:hAnsi="Times New Roman"/>
                <w:color w:val="000000"/>
                <w:sz w:val="24"/>
              </w:rPr>
              <w:t>90</w:t>
            </w:r>
          </w:p>
        </w:tc>
        <w:tc>
          <w:tcPr>
            <w:tcW w:w="3960" w:type="dxa"/>
            <w:tcMar>
              <w:top w:w="50" w:type="dxa"/>
              <w:left w:w="100" w:type="dxa"/>
            </w:tcMar>
            <w:vAlign w:val="center"/>
          </w:tcPr>
          <w:p w:rsidR="00AF1BDF" w:rsidRPr="001774AF" w:rsidRDefault="00C026CE">
            <w:pPr>
              <w:spacing w:after="0"/>
              <w:ind w:left="135"/>
              <w:rPr>
                <w:lang w:val="ru-RU"/>
              </w:rPr>
            </w:pPr>
            <w:r w:rsidRPr="001774AF">
              <w:rPr>
                <w:rFonts w:ascii="Times New Roman" w:hAnsi="Times New Roman"/>
                <w:color w:val="000000"/>
                <w:sz w:val="24"/>
                <w:lang w:val="ru-RU"/>
              </w:rPr>
              <w:t xml:space="preserve">Страна изучаемого языка. </w:t>
            </w:r>
            <w:r w:rsidRPr="001774AF">
              <w:rPr>
                <w:rFonts w:ascii="Times New Roman" w:hAnsi="Times New Roman"/>
                <w:color w:val="000000"/>
                <w:sz w:val="24"/>
                <w:lang w:val="ru-RU"/>
              </w:rPr>
              <w:lastRenderedPageBreak/>
              <w:t>Страницы истории</w:t>
            </w:r>
          </w:p>
        </w:tc>
        <w:tc>
          <w:tcPr>
            <w:tcW w:w="728" w:type="dxa"/>
            <w:tcMar>
              <w:top w:w="50" w:type="dxa"/>
              <w:left w:w="100" w:type="dxa"/>
            </w:tcMar>
            <w:vAlign w:val="center"/>
          </w:tcPr>
          <w:p w:rsidR="00AF1BDF" w:rsidRDefault="00C026CE">
            <w:pPr>
              <w:spacing w:after="0"/>
              <w:ind w:left="135"/>
              <w:jc w:val="center"/>
            </w:pPr>
            <w:r w:rsidRPr="001774A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10" w:type="dxa"/>
            <w:tcMar>
              <w:top w:w="50" w:type="dxa"/>
              <w:left w:w="100" w:type="dxa"/>
            </w:tcMar>
            <w:vAlign w:val="center"/>
          </w:tcPr>
          <w:p w:rsidR="00AF1BDF" w:rsidRDefault="00AF1BDF">
            <w:pPr>
              <w:spacing w:after="0"/>
              <w:ind w:left="135"/>
              <w:jc w:val="center"/>
            </w:pPr>
          </w:p>
        </w:tc>
        <w:tc>
          <w:tcPr>
            <w:tcW w:w="1517" w:type="dxa"/>
            <w:tcMar>
              <w:top w:w="50" w:type="dxa"/>
              <w:left w:w="100" w:type="dxa"/>
            </w:tcMar>
            <w:vAlign w:val="center"/>
          </w:tcPr>
          <w:p w:rsidR="00AF1BDF" w:rsidRDefault="00AF1BDF">
            <w:pPr>
              <w:spacing w:after="0"/>
              <w:ind w:left="135"/>
              <w:jc w:val="center"/>
            </w:pPr>
          </w:p>
        </w:tc>
        <w:tc>
          <w:tcPr>
            <w:tcW w:w="1060" w:type="dxa"/>
            <w:tcMar>
              <w:top w:w="50" w:type="dxa"/>
              <w:left w:w="100" w:type="dxa"/>
            </w:tcMar>
            <w:vAlign w:val="center"/>
          </w:tcPr>
          <w:p w:rsidR="00AF1BDF" w:rsidRDefault="00AF1BDF">
            <w:pPr>
              <w:spacing w:after="0"/>
              <w:ind w:left="135"/>
            </w:pPr>
          </w:p>
        </w:tc>
        <w:tc>
          <w:tcPr>
            <w:tcW w:w="1858" w:type="dxa"/>
            <w:tcMar>
              <w:top w:w="50" w:type="dxa"/>
              <w:left w:w="100" w:type="dxa"/>
            </w:tcMar>
            <w:vAlign w:val="center"/>
          </w:tcPr>
          <w:p w:rsidR="00AF1BDF" w:rsidRDefault="00AF1BDF">
            <w:pPr>
              <w:spacing w:after="0"/>
              <w:ind w:left="135"/>
            </w:pPr>
          </w:p>
        </w:tc>
      </w:tr>
      <w:tr w:rsidR="00AF1BDF">
        <w:trPr>
          <w:trHeight w:val="144"/>
          <w:tblCellSpacing w:w="20" w:type="nil"/>
        </w:trPr>
        <w:tc>
          <w:tcPr>
            <w:tcW w:w="420" w:type="dxa"/>
            <w:tcMar>
              <w:top w:w="50" w:type="dxa"/>
              <w:left w:w="100" w:type="dxa"/>
            </w:tcMar>
            <w:vAlign w:val="center"/>
          </w:tcPr>
          <w:p w:rsidR="00AF1BDF" w:rsidRDefault="00C026CE">
            <w:pPr>
              <w:spacing w:after="0"/>
            </w:pPr>
            <w:r>
              <w:rPr>
                <w:rFonts w:ascii="Times New Roman" w:hAnsi="Times New Roman"/>
                <w:color w:val="000000"/>
                <w:sz w:val="24"/>
              </w:rPr>
              <w:lastRenderedPageBreak/>
              <w:t>91</w:t>
            </w:r>
          </w:p>
        </w:tc>
        <w:tc>
          <w:tcPr>
            <w:tcW w:w="3960" w:type="dxa"/>
            <w:tcMar>
              <w:top w:w="50" w:type="dxa"/>
              <w:left w:w="100" w:type="dxa"/>
            </w:tcMar>
            <w:vAlign w:val="center"/>
          </w:tcPr>
          <w:p w:rsidR="00AF1BDF" w:rsidRPr="001774AF" w:rsidRDefault="00C026CE">
            <w:pPr>
              <w:spacing w:after="0"/>
              <w:ind w:left="135"/>
              <w:rPr>
                <w:lang w:val="ru-RU"/>
              </w:rPr>
            </w:pPr>
            <w:r w:rsidRPr="001774AF">
              <w:rPr>
                <w:rFonts w:ascii="Times New Roman" w:hAnsi="Times New Roman"/>
                <w:color w:val="000000"/>
                <w:sz w:val="24"/>
                <w:lang w:val="ru-RU"/>
              </w:rPr>
              <w:t>Традиции и обычаи жизни в стране изучаемого языка</w:t>
            </w:r>
          </w:p>
        </w:tc>
        <w:tc>
          <w:tcPr>
            <w:tcW w:w="728" w:type="dxa"/>
            <w:tcMar>
              <w:top w:w="50" w:type="dxa"/>
              <w:left w:w="100" w:type="dxa"/>
            </w:tcMar>
            <w:vAlign w:val="center"/>
          </w:tcPr>
          <w:p w:rsidR="00AF1BDF" w:rsidRDefault="00C026CE">
            <w:pPr>
              <w:spacing w:after="0"/>
              <w:ind w:left="135"/>
              <w:jc w:val="center"/>
            </w:pPr>
            <w:r w:rsidRPr="001774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AF1BDF" w:rsidRDefault="00AF1BDF">
            <w:pPr>
              <w:spacing w:after="0"/>
              <w:ind w:left="135"/>
              <w:jc w:val="center"/>
            </w:pPr>
          </w:p>
        </w:tc>
        <w:tc>
          <w:tcPr>
            <w:tcW w:w="1517" w:type="dxa"/>
            <w:tcMar>
              <w:top w:w="50" w:type="dxa"/>
              <w:left w:w="100" w:type="dxa"/>
            </w:tcMar>
            <w:vAlign w:val="center"/>
          </w:tcPr>
          <w:p w:rsidR="00AF1BDF" w:rsidRDefault="00AF1BDF">
            <w:pPr>
              <w:spacing w:after="0"/>
              <w:ind w:left="135"/>
              <w:jc w:val="center"/>
            </w:pPr>
          </w:p>
        </w:tc>
        <w:tc>
          <w:tcPr>
            <w:tcW w:w="1060" w:type="dxa"/>
            <w:tcMar>
              <w:top w:w="50" w:type="dxa"/>
              <w:left w:w="100" w:type="dxa"/>
            </w:tcMar>
            <w:vAlign w:val="center"/>
          </w:tcPr>
          <w:p w:rsidR="00AF1BDF" w:rsidRDefault="00AF1BDF">
            <w:pPr>
              <w:spacing w:after="0"/>
              <w:ind w:left="135"/>
            </w:pPr>
          </w:p>
        </w:tc>
        <w:tc>
          <w:tcPr>
            <w:tcW w:w="1858" w:type="dxa"/>
            <w:tcMar>
              <w:top w:w="50" w:type="dxa"/>
              <w:left w:w="100" w:type="dxa"/>
            </w:tcMar>
            <w:vAlign w:val="center"/>
          </w:tcPr>
          <w:p w:rsidR="00AF1BDF" w:rsidRDefault="00AF1BDF">
            <w:pPr>
              <w:spacing w:after="0"/>
              <w:ind w:left="135"/>
            </w:pPr>
          </w:p>
        </w:tc>
      </w:tr>
      <w:tr w:rsidR="00AF1BDF" w:rsidRPr="001774AF">
        <w:trPr>
          <w:trHeight w:val="144"/>
          <w:tblCellSpacing w:w="20" w:type="nil"/>
        </w:trPr>
        <w:tc>
          <w:tcPr>
            <w:tcW w:w="420" w:type="dxa"/>
            <w:tcMar>
              <w:top w:w="50" w:type="dxa"/>
              <w:left w:w="100" w:type="dxa"/>
            </w:tcMar>
            <w:vAlign w:val="center"/>
          </w:tcPr>
          <w:p w:rsidR="00AF1BDF" w:rsidRDefault="00C026CE">
            <w:pPr>
              <w:spacing w:after="0"/>
            </w:pPr>
            <w:r>
              <w:rPr>
                <w:rFonts w:ascii="Times New Roman" w:hAnsi="Times New Roman"/>
                <w:color w:val="000000"/>
                <w:sz w:val="24"/>
              </w:rPr>
              <w:t>92</w:t>
            </w:r>
          </w:p>
        </w:tc>
        <w:tc>
          <w:tcPr>
            <w:tcW w:w="3960" w:type="dxa"/>
            <w:tcMar>
              <w:top w:w="50" w:type="dxa"/>
              <w:left w:w="100" w:type="dxa"/>
            </w:tcMar>
            <w:vAlign w:val="center"/>
          </w:tcPr>
          <w:p w:rsidR="00AF1BDF" w:rsidRPr="001774AF" w:rsidRDefault="00C026CE">
            <w:pPr>
              <w:spacing w:after="0"/>
              <w:ind w:left="135"/>
              <w:rPr>
                <w:lang w:val="ru-RU"/>
              </w:rPr>
            </w:pPr>
            <w:r w:rsidRPr="001774AF">
              <w:rPr>
                <w:rFonts w:ascii="Times New Roman" w:hAnsi="Times New Roman"/>
                <w:color w:val="000000"/>
                <w:sz w:val="24"/>
                <w:lang w:val="ru-RU"/>
              </w:rPr>
              <w:t>Достопримечательности родной страны Дворцы и усадьбы</w:t>
            </w:r>
          </w:p>
        </w:tc>
        <w:tc>
          <w:tcPr>
            <w:tcW w:w="728" w:type="dxa"/>
            <w:tcMar>
              <w:top w:w="50" w:type="dxa"/>
              <w:left w:w="100" w:type="dxa"/>
            </w:tcMar>
            <w:vAlign w:val="center"/>
          </w:tcPr>
          <w:p w:rsidR="00AF1BDF" w:rsidRDefault="00C026CE">
            <w:pPr>
              <w:spacing w:after="0"/>
              <w:ind w:left="135"/>
              <w:jc w:val="center"/>
            </w:pPr>
            <w:r w:rsidRPr="001774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AF1BDF" w:rsidRDefault="00AF1BDF">
            <w:pPr>
              <w:spacing w:after="0"/>
              <w:ind w:left="135"/>
              <w:jc w:val="center"/>
            </w:pPr>
          </w:p>
        </w:tc>
        <w:tc>
          <w:tcPr>
            <w:tcW w:w="1517" w:type="dxa"/>
            <w:tcMar>
              <w:top w:w="50" w:type="dxa"/>
              <w:left w:w="100" w:type="dxa"/>
            </w:tcMar>
            <w:vAlign w:val="center"/>
          </w:tcPr>
          <w:p w:rsidR="00AF1BDF" w:rsidRDefault="00AF1BDF">
            <w:pPr>
              <w:spacing w:after="0"/>
              <w:ind w:left="135"/>
              <w:jc w:val="center"/>
            </w:pPr>
          </w:p>
        </w:tc>
        <w:tc>
          <w:tcPr>
            <w:tcW w:w="1060" w:type="dxa"/>
            <w:tcMar>
              <w:top w:w="50" w:type="dxa"/>
              <w:left w:w="100" w:type="dxa"/>
            </w:tcMar>
            <w:vAlign w:val="center"/>
          </w:tcPr>
          <w:p w:rsidR="00AF1BDF" w:rsidRDefault="00AF1BDF">
            <w:pPr>
              <w:spacing w:after="0"/>
              <w:ind w:left="135"/>
            </w:pPr>
          </w:p>
        </w:tc>
        <w:tc>
          <w:tcPr>
            <w:tcW w:w="1858" w:type="dxa"/>
            <w:tcMar>
              <w:top w:w="50" w:type="dxa"/>
              <w:left w:w="100" w:type="dxa"/>
            </w:tcMar>
            <w:vAlign w:val="center"/>
          </w:tcPr>
          <w:p w:rsidR="00AF1BDF" w:rsidRPr="001774AF" w:rsidRDefault="00C026CE">
            <w:pPr>
              <w:spacing w:after="0"/>
              <w:ind w:left="135"/>
              <w:rPr>
                <w:lang w:val="ru-RU"/>
              </w:rPr>
            </w:pPr>
            <w:r w:rsidRPr="001774AF">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1774AF">
                <w:rPr>
                  <w:rFonts w:ascii="Times New Roman" w:hAnsi="Times New Roman"/>
                  <w:color w:val="0000FF"/>
                  <w:u w:val="single"/>
                  <w:lang w:val="ru-RU"/>
                </w:rPr>
                <w:t>://</w:t>
              </w:r>
              <w:r>
                <w:rPr>
                  <w:rFonts w:ascii="Times New Roman" w:hAnsi="Times New Roman"/>
                  <w:color w:val="0000FF"/>
                  <w:u w:val="single"/>
                </w:rPr>
                <w:t>m</w:t>
              </w:r>
              <w:r w:rsidRPr="001774AF">
                <w:rPr>
                  <w:rFonts w:ascii="Times New Roman" w:hAnsi="Times New Roman"/>
                  <w:color w:val="0000FF"/>
                  <w:u w:val="single"/>
                  <w:lang w:val="ru-RU"/>
                </w:rPr>
                <w:t>.</w:t>
              </w:r>
              <w:r>
                <w:rPr>
                  <w:rFonts w:ascii="Times New Roman" w:hAnsi="Times New Roman"/>
                  <w:color w:val="0000FF"/>
                  <w:u w:val="single"/>
                </w:rPr>
                <w:t>edsoo</w:t>
              </w:r>
              <w:r w:rsidRPr="001774AF">
                <w:rPr>
                  <w:rFonts w:ascii="Times New Roman" w:hAnsi="Times New Roman"/>
                  <w:color w:val="0000FF"/>
                  <w:u w:val="single"/>
                  <w:lang w:val="ru-RU"/>
                </w:rPr>
                <w:t>.</w:t>
              </w:r>
              <w:r>
                <w:rPr>
                  <w:rFonts w:ascii="Times New Roman" w:hAnsi="Times New Roman"/>
                  <w:color w:val="0000FF"/>
                  <w:u w:val="single"/>
                </w:rPr>
                <w:t>ru</w:t>
              </w:r>
              <w:r w:rsidRPr="001774AF">
                <w:rPr>
                  <w:rFonts w:ascii="Times New Roman" w:hAnsi="Times New Roman"/>
                  <w:color w:val="0000FF"/>
                  <w:u w:val="single"/>
                  <w:lang w:val="ru-RU"/>
                </w:rPr>
                <w:t>/193</w:t>
              </w:r>
              <w:r>
                <w:rPr>
                  <w:rFonts w:ascii="Times New Roman" w:hAnsi="Times New Roman"/>
                  <w:color w:val="0000FF"/>
                  <w:u w:val="single"/>
                </w:rPr>
                <w:t>cbd</w:t>
              </w:r>
              <w:r w:rsidRPr="001774AF">
                <w:rPr>
                  <w:rFonts w:ascii="Times New Roman" w:hAnsi="Times New Roman"/>
                  <w:color w:val="0000FF"/>
                  <w:u w:val="single"/>
                  <w:lang w:val="ru-RU"/>
                </w:rPr>
                <w:t>13</w:t>
              </w:r>
            </w:hyperlink>
          </w:p>
        </w:tc>
      </w:tr>
      <w:tr w:rsidR="00AF1BDF">
        <w:trPr>
          <w:trHeight w:val="144"/>
          <w:tblCellSpacing w:w="20" w:type="nil"/>
        </w:trPr>
        <w:tc>
          <w:tcPr>
            <w:tcW w:w="420" w:type="dxa"/>
            <w:tcMar>
              <w:top w:w="50" w:type="dxa"/>
              <w:left w:w="100" w:type="dxa"/>
            </w:tcMar>
            <w:vAlign w:val="center"/>
          </w:tcPr>
          <w:p w:rsidR="00AF1BDF" w:rsidRDefault="00C026CE">
            <w:pPr>
              <w:spacing w:after="0"/>
            </w:pPr>
            <w:r>
              <w:rPr>
                <w:rFonts w:ascii="Times New Roman" w:hAnsi="Times New Roman"/>
                <w:color w:val="000000"/>
                <w:sz w:val="24"/>
              </w:rPr>
              <w:t>93</w:t>
            </w:r>
          </w:p>
        </w:tc>
        <w:tc>
          <w:tcPr>
            <w:tcW w:w="3960" w:type="dxa"/>
            <w:tcMar>
              <w:top w:w="50" w:type="dxa"/>
              <w:left w:w="100" w:type="dxa"/>
            </w:tcMar>
            <w:vAlign w:val="center"/>
          </w:tcPr>
          <w:p w:rsidR="00AF1BDF" w:rsidRPr="001774AF" w:rsidRDefault="00C026CE">
            <w:pPr>
              <w:spacing w:after="0"/>
              <w:ind w:left="135"/>
              <w:rPr>
                <w:lang w:val="ru-RU"/>
              </w:rPr>
            </w:pPr>
            <w:r w:rsidRPr="001774AF">
              <w:rPr>
                <w:rFonts w:ascii="Times New Roman" w:hAnsi="Times New Roman"/>
                <w:color w:val="000000"/>
                <w:sz w:val="24"/>
                <w:lang w:val="ru-RU"/>
              </w:rPr>
              <w:t>Национальные традиции и особенности родной страны</w:t>
            </w:r>
          </w:p>
        </w:tc>
        <w:tc>
          <w:tcPr>
            <w:tcW w:w="728" w:type="dxa"/>
            <w:tcMar>
              <w:top w:w="50" w:type="dxa"/>
              <w:left w:w="100" w:type="dxa"/>
            </w:tcMar>
            <w:vAlign w:val="center"/>
          </w:tcPr>
          <w:p w:rsidR="00AF1BDF" w:rsidRDefault="00C026CE">
            <w:pPr>
              <w:spacing w:after="0"/>
              <w:ind w:left="135"/>
              <w:jc w:val="center"/>
            </w:pPr>
            <w:r w:rsidRPr="001774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AF1BDF" w:rsidRDefault="00AF1BDF">
            <w:pPr>
              <w:spacing w:after="0"/>
              <w:ind w:left="135"/>
              <w:jc w:val="center"/>
            </w:pPr>
          </w:p>
        </w:tc>
        <w:tc>
          <w:tcPr>
            <w:tcW w:w="1517" w:type="dxa"/>
            <w:tcMar>
              <w:top w:w="50" w:type="dxa"/>
              <w:left w:w="100" w:type="dxa"/>
            </w:tcMar>
            <w:vAlign w:val="center"/>
          </w:tcPr>
          <w:p w:rsidR="00AF1BDF" w:rsidRDefault="00AF1BDF">
            <w:pPr>
              <w:spacing w:after="0"/>
              <w:ind w:left="135"/>
              <w:jc w:val="center"/>
            </w:pPr>
          </w:p>
        </w:tc>
        <w:tc>
          <w:tcPr>
            <w:tcW w:w="1060" w:type="dxa"/>
            <w:tcMar>
              <w:top w:w="50" w:type="dxa"/>
              <w:left w:w="100" w:type="dxa"/>
            </w:tcMar>
            <w:vAlign w:val="center"/>
          </w:tcPr>
          <w:p w:rsidR="00AF1BDF" w:rsidRDefault="00AF1BDF">
            <w:pPr>
              <w:spacing w:after="0"/>
              <w:ind w:left="135"/>
            </w:pPr>
          </w:p>
        </w:tc>
        <w:tc>
          <w:tcPr>
            <w:tcW w:w="1858" w:type="dxa"/>
            <w:tcMar>
              <w:top w:w="50" w:type="dxa"/>
              <w:left w:w="100" w:type="dxa"/>
            </w:tcMar>
            <w:vAlign w:val="center"/>
          </w:tcPr>
          <w:p w:rsidR="00AF1BDF" w:rsidRDefault="00AF1BDF">
            <w:pPr>
              <w:spacing w:after="0"/>
              <w:ind w:left="135"/>
            </w:pPr>
          </w:p>
        </w:tc>
      </w:tr>
      <w:tr w:rsidR="00AF1BDF">
        <w:trPr>
          <w:trHeight w:val="144"/>
          <w:tblCellSpacing w:w="20" w:type="nil"/>
        </w:trPr>
        <w:tc>
          <w:tcPr>
            <w:tcW w:w="420" w:type="dxa"/>
            <w:tcMar>
              <w:top w:w="50" w:type="dxa"/>
              <w:left w:w="100" w:type="dxa"/>
            </w:tcMar>
            <w:vAlign w:val="center"/>
          </w:tcPr>
          <w:p w:rsidR="00AF1BDF" w:rsidRDefault="00C026CE">
            <w:pPr>
              <w:spacing w:after="0"/>
            </w:pPr>
            <w:r>
              <w:rPr>
                <w:rFonts w:ascii="Times New Roman" w:hAnsi="Times New Roman"/>
                <w:color w:val="000000"/>
                <w:sz w:val="24"/>
              </w:rPr>
              <w:t>94</w:t>
            </w:r>
          </w:p>
        </w:tc>
        <w:tc>
          <w:tcPr>
            <w:tcW w:w="3960" w:type="dxa"/>
            <w:tcMar>
              <w:top w:w="50" w:type="dxa"/>
              <w:left w:w="100" w:type="dxa"/>
            </w:tcMar>
            <w:vAlign w:val="center"/>
          </w:tcPr>
          <w:p w:rsidR="00AF1BDF" w:rsidRPr="001774AF" w:rsidRDefault="00C026CE">
            <w:pPr>
              <w:spacing w:after="0"/>
              <w:ind w:left="135"/>
              <w:rPr>
                <w:lang w:val="ru-RU"/>
              </w:rPr>
            </w:pPr>
            <w:r w:rsidRPr="001774AF">
              <w:rPr>
                <w:rFonts w:ascii="Times New Roman" w:hAnsi="Times New Roman"/>
                <w:color w:val="000000"/>
                <w:sz w:val="24"/>
                <w:lang w:val="ru-RU"/>
              </w:rPr>
              <w:t>Развитие космоса. Вклад родной страны</w:t>
            </w:r>
          </w:p>
        </w:tc>
        <w:tc>
          <w:tcPr>
            <w:tcW w:w="728" w:type="dxa"/>
            <w:tcMar>
              <w:top w:w="50" w:type="dxa"/>
              <w:left w:w="100" w:type="dxa"/>
            </w:tcMar>
            <w:vAlign w:val="center"/>
          </w:tcPr>
          <w:p w:rsidR="00AF1BDF" w:rsidRDefault="00C026CE">
            <w:pPr>
              <w:spacing w:after="0"/>
              <w:ind w:left="135"/>
              <w:jc w:val="center"/>
            </w:pPr>
            <w:r w:rsidRPr="001774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AF1BDF" w:rsidRDefault="00AF1BDF">
            <w:pPr>
              <w:spacing w:after="0"/>
              <w:ind w:left="135"/>
              <w:jc w:val="center"/>
            </w:pPr>
          </w:p>
        </w:tc>
        <w:tc>
          <w:tcPr>
            <w:tcW w:w="1517" w:type="dxa"/>
            <w:tcMar>
              <w:top w:w="50" w:type="dxa"/>
              <w:left w:w="100" w:type="dxa"/>
            </w:tcMar>
            <w:vAlign w:val="center"/>
          </w:tcPr>
          <w:p w:rsidR="00AF1BDF" w:rsidRDefault="00AF1BDF">
            <w:pPr>
              <w:spacing w:after="0"/>
              <w:ind w:left="135"/>
              <w:jc w:val="center"/>
            </w:pPr>
          </w:p>
        </w:tc>
        <w:tc>
          <w:tcPr>
            <w:tcW w:w="1060" w:type="dxa"/>
            <w:tcMar>
              <w:top w:w="50" w:type="dxa"/>
              <w:left w:w="100" w:type="dxa"/>
            </w:tcMar>
            <w:vAlign w:val="center"/>
          </w:tcPr>
          <w:p w:rsidR="00AF1BDF" w:rsidRDefault="00AF1BDF">
            <w:pPr>
              <w:spacing w:after="0"/>
              <w:ind w:left="135"/>
            </w:pPr>
          </w:p>
        </w:tc>
        <w:tc>
          <w:tcPr>
            <w:tcW w:w="1858" w:type="dxa"/>
            <w:tcMar>
              <w:top w:w="50" w:type="dxa"/>
              <w:left w:w="100" w:type="dxa"/>
            </w:tcMar>
            <w:vAlign w:val="center"/>
          </w:tcPr>
          <w:p w:rsidR="00AF1BDF" w:rsidRDefault="00AF1BDF">
            <w:pPr>
              <w:spacing w:after="0"/>
              <w:ind w:left="135"/>
            </w:pPr>
          </w:p>
        </w:tc>
      </w:tr>
      <w:tr w:rsidR="00AF1BDF">
        <w:trPr>
          <w:trHeight w:val="144"/>
          <w:tblCellSpacing w:w="20" w:type="nil"/>
        </w:trPr>
        <w:tc>
          <w:tcPr>
            <w:tcW w:w="420" w:type="dxa"/>
            <w:tcMar>
              <w:top w:w="50" w:type="dxa"/>
              <w:left w:w="100" w:type="dxa"/>
            </w:tcMar>
            <w:vAlign w:val="center"/>
          </w:tcPr>
          <w:p w:rsidR="00AF1BDF" w:rsidRDefault="00C026CE">
            <w:pPr>
              <w:spacing w:after="0"/>
            </w:pPr>
            <w:r>
              <w:rPr>
                <w:rFonts w:ascii="Times New Roman" w:hAnsi="Times New Roman"/>
                <w:color w:val="000000"/>
                <w:sz w:val="24"/>
              </w:rPr>
              <w:t>95</w:t>
            </w:r>
          </w:p>
        </w:tc>
        <w:tc>
          <w:tcPr>
            <w:tcW w:w="3960" w:type="dxa"/>
            <w:tcMar>
              <w:top w:w="50" w:type="dxa"/>
              <w:left w:w="100" w:type="dxa"/>
            </w:tcMar>
            <w:vAlign w:val="center"/>
          </w:tcPr>
          <w:p w:rsidR="00AF1BDF" w:rsidRPr="001774AF" w:rsidRDefault="00C026CE">
            <w:pPr>
              <w:spacing w:after="0"/>
              <w:ind w:left="135"/>
              <w:rPr>
                <w:lang w:val="ru-RU"/>
              </w:rPr>
            </w:pPr>
            <w:r w:rsidRPr="001774AF">
              <w:rPr>
                <w:rFonts w:ascii="Times New Roman" w:hAnsi="Times New Roman"/>
                <w:color w:val="000000"/>
                <w:sz w:val="24"/>
                <w:lang w:val="ru-RU"/>
              </w:rPr>
              <w:t>Обобщение по теме " 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tc>
        <w:tc>
          <w:tcPr>
            <w:tcW w:w="728" w:type="dxa"/>
            <w:tcMar>
              <w:top w:w="50" w:type="dxa"/>
              <w:left w:w="100" w:type="dxa"/>
            </w:tcMar>
            <w:vAlign w:val="center"/>
          </w:tcPr>
          <w:p w:rsidR="00AF1BDF" w:rsidRDefault="00C026CE">
            <w:pPr>
              <w:spacing w:after="0"/>
              <w:ind w:left="135"/>
              <w:jc w:val="center"/>
            </w:pPr>
            <w:r w:rsidRPr="001774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AF1BDF" w:rsidRDefault="00C026CE">
            <w:pPr>
              <w:spacing w:after="0"/>
              <w:ind w:left="135"/>
              <w:jc w:val="center"/>
            </w:pPr>
            <w:r>
              <w:rPr>
                <w:rFonts w:ascii="Times New Roman" w:hAnsi="Times New Roman"/>
                <w:color w:val="000000"/>
                <w:sz w:val="24"/>
              </w:rPr>
              <w:t xml:space="preserve"> 1 </w:t>
            </w:r>
          </w:p>
        </w:tc>
        <w:tc>
          <w:tcPr>
            <w:tcW w:w="1517" w:type="dxa"/>
            <w:tcMar>
              <w:top w:w="50" w:type="dxa"/>
              <w:left w:w="100" w:type="dxa"/>
            </w:tcMar>
            <w:vAlign w:val="center"/>
          </w:tcPr>
          <w:p w:rsidR="00AF1BDF" w:rsidRDefault="00AF1BDF">
            <w:pPr>
              <w:spacing w:after="0"/>
              <w:ind w:left="135"/>
              <w:jc w:val="center"/>
            </w:pPr>
          </w:p>
        </w:tc>
        <w:tc>
          <w:tcPr>
            <w:tcW w:w="1060" w:type="dxa"/>
            <w:tcMar>
              <w:top w:w="50" w:type="dxa"/>
              <w:left w:w="100" w:type="dxa"/>
            </w:tcMar>
            <w:vAlign w:val="center"/>
          </w:tcPr>
          <w:p w:rsidR="00AF1BDF" w:rsidRDefault="00AF1BDF">
            <w:pPr>
              <w:spacing w:after="0"/>
              <w:ind w:left="135"/>
            </w:pPr>
          </w:p>
        </w:tc>
        <w:tc>
          <w:tcPr>
            <w:tcW w:w="1858" w:type="dxa"/>
            <w:tcMar>
              <w:top w:w="50" w:type="dxa"/>
              <w:left w:w="100" w:type="dxa"/>
            </w:tcMar>
            <w:vAlign w:val="center"/>
          </w:tcPr>
          <w:p w:rsidR="00AF1BDF" w:rsidRDefault="00AF1BDF">
            <w:pPr>
              <w:spacing w:after="0"/>
              <w:ind w:left="135"/>
            </w:pPr>
          </w:p>
        </w:tc>
      </w:tr>
      <w:tr w:rsidR="00AF1BDF" w:rsidRPr="001774AF">
        <w:trPr>
          <w:trHeight w:val="144"/>
          <w:tblCellSpacing w:w="20" w:type="nil"/>
        </w:trPr>
        <w:tc>
          <w:tcPr>
            <w:tcW w:w="420" w:type="dxa"/>
            <w:tcMar>
              <w:top w:w="50" w:type="dxa"/>
              <w:left w:w="100" w:type="dxa"/>
            </w:tcMar>
            <w:vAlign w:val="center"/>
          </w:tcPr>
          <w:p w:rsidR="00AF1BDF" w:rsidRDefault="00C026CE">
            <w:pPr>
              <w:spacing w:after="0"/>
            </w:pPr>
            <w:r>
              <w:rPr>
                <w:rFonts w:ascii="Times New Roman" w:hAnsi="Times New Roman"/>
                <w:color w:val="000000"/>
                <w:sz w:val="24"/>
              </w:rPr>
              <w:t>96</w:t>
            </w:r>
          </w:p>
        </w:tc>
        <w:tc>
          <w:tcPr>
            <w:tcW w:w="3960" w:type="dxa"/>
            <w:tcMar>
              <w:top w:w="50" w:type="dxa"/>
              <w:left w:w="100" w:type="dxa"/>
            </w:tcMar>
            <w:vAlign w:val="center"/>
          </w:tcPr>
          <w:p w:rsidR="00AF1BDF" w:rsidRPr="001774AF" w:rsidRDefault="00C026CE">
            <w:pPr>
              <w:spacing w:after="0"/>
              <w:ind w:left="135"/>
              <w:rPr>
                <w:lang w:val="ru-RU"/>
              </w:rPr>
            </w:pPr>
            <w:r w:rsidRPr="001774AF">
              <w:rPr>
                <w:rFonts w:ascii="Times New Roman" w:hAnsi="Times New Roman"/>
                <w:color w:val="000000"/>
                <w:sz w:val="24"/>
                <w:lang w:val="ru-RU"/>
              </w:rPr>
              <w:t>Выдающиеся люди родной страны. Певцы</w:t>
            </w:r>
          </w:p>
        </w:tc>
        <w:tc>
          <w:tcPr>
            <w:tcW w:w="728" w:type="dxa"/>
            <w:tcMar>
              <w:top w:w="50" w:type="dxa"/>
              <w:left w:w="100" w:type="dxa"/>
            </w:tcMar>
            <w:vAlign w:val="center"/>
          </w:tcPr>
          <w:p w:rsidR="00AF1BDF" w:rsidRDefault="00C026CE">
            <w:pPr>
              <w:spacing w:after="0"/>
              <w:ind w:left="135"/>
              <w:jc w:val="center"/>
            </w:pPr>
            <w:r w:rsidRPr="001774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AF1BDF" w:rsidRDefault="00AF1BDF">
            <w:pPr>
              <w:spacing w:after="0"/>
              <w:ind w:left="135"/>
              <w:jc w:val="center"/>
            </w:pPr>
          </w:p>
        </w:tc>
        <w:tc>
          <w:tcPr>
            <w:tcW w:w="1517" w:type="dxa"/>
            <w:tcMar>
              <w:top w:w="50" w:type="dxa"/>
              <w:left w:w="100" w:type="dxa"/>
            </w:tcMar>
            <w:vAlign w:val="center"/>
          </w:tcPr>
          <w:p w:rsidR="00AF1BDF" w:rsidRDefault="00AF1BDF">
            <w:pPr>
              <w:spacing w:after="0"/>
              <w:ind w:left="135"/>
              <w:jc w:val="center"/>
            </w:pPr>
          </w:p>
        </w:tc>
        <w:tc>
          <w:tcPr>
            <w:tcW w:w="1060" w:type="dxa"/>
            <w:tcMar>
              <w:top w:w="50" w:type="dxa"/>
              <w:left w:w="100" w:type="dxa"/>
            </w:tcMar>
            <w:vAlign w:val="center"/>
          </w:tcPr>
          <w:p w:rsidR="00AF1BDF" w:rsidRDefault="00AF1BDF">
            <w:pPr>
              <w:spacing w:after="0"/>
              <w:ind w:left="135"/>
            </w:pPr>
          </w:p>
        </w:tc>
        <w:tc>
          <w:tcPr>
            <w:tcW w:w="1858" w:type="dxa"/>
            <w:tcMar>
              <w:top w:w="50" w:type="dxa"/>
              <w:left w:w="100" w:type="dxa"/>
            </w:tcMar>
            <w:vAlign w:val="center"/>
          </w:tcPr>
          <w:p w:rsidR="00AF1BDF" w:rsidRPr="001774AF" w:rsidRDefault="00C026CE">
            <w:pPr>
              <w:spacing w:after="0"/>
              <w:ind w:left="135"/>
              <w:rPr>
                <w:lang w:val="ru-RU"/>
              </w:rPr>
            </w:pPr>
            <w:r w:rsidRPr="001774AF">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1774AF">
                <w:rPr>
                  <w:rFonts w:ascii="Times New Roman" w:hAnsi="Times New Roman"/>
                  <w:color w:val="0000FF"/>
                  <w:u w:val="single"/>
                  <w:lang w:val="ru-RU"/>
                </w:rPr>
                <w:t>://</w:t>
              </w:r>
              <w:r>
                <w:rPr>
                  <w:rFonts w:ascii="Times New Roman" w:hAnsi="Times New Roman"/>
                  <w:color w:val="0000FF"/>
                  <w:u w:val="single"/>
                </w:rPr>
                <w:t>m</w:t>
              </w:r>
              <w:r w:rsidRPr="001774AF">
                <w:rPr>
                  <w:rFonts w:ascii="Times New Roman" w:hAnsi="Times New Roman"/>
                  <w:color w:val="0000FF"/>
                  <w:u w:val="single"/>
                  <w:lang w:val="ru-RU"/>
                </w:rPr>
                <w:t>.</w:t>
              </w:r>
              <w:r>
                <w:rPr>
                  <w:rFonts w:ascii="Times New Roman" w:hAnsi="Times New Roman"/>
                  <w:color w:val="0000FF"/>
                  <w:u w:val="single"/>
                </w:rPr>
                <w:t>edsoo</w:t>
              </w:r>
              <w:r w:rsidRPr="001774AF">
                <w:rPr>
                  <w:rFonts w:ascii="Times New Roman" w:hAnsi="Times New Roman"/>
                  <w:color w:val="0000FF"/>
                  <w:u w:val="single"/>
                  <w:lang w:val="ru-RU"/>
                </w:rPr>
                <w:t>.</w:t>
              </w:r>
              <w:r>
                <w:rPr>
                  <w:rFonts w:ascii="Times New Roman" w:hAnsi="Times New Roman"/>
                  <w:color w:val="0000FF"/>
                  <w:u w:val="single"/>
                </w:rPr>
                <w:t>ru</w:t>
              </w:r>
              <w:r w:rsidRPr="001774AF">
                <w:rPr>
                  <w:rFonts w:ascii="Times New Roman" w:hAnsi="Times New Roman"/>
                  <w:color w:val="0000FF"/>
                  <w:u w:val="single"/>
                  <w:lang w:val="ru-RU"/>
                </w:rPr>
                <w:t>/9</w:t>
              </w:r>
              <w:r>
                <w:rPr>
                  <w:rFonts w:ascii="Times New Roman" w:hAnsi="Times New Roman"/>
                  <w:color w:val="0000FF"/>
                  <w:u w:val="single"/>
                </w:rPr>
                <w:t>fb</w:t>
              </w:r>
              <w:r w:rsidRPr="001774AF">
                <w:rPr>
                  <w:rFonts w:ascii="Times New Roman" w:hAnsi="Times New Roman"/>
                  <w:color w:val="0000FF"/>
                  <w:u w:val="single"/>
                  <w:lang w:val="ru-RU"/>
                </w:rPr>
                <w:t>17</w:t>
              </w:r>
              <w:r>
                <w:rPr>
                  <w:rFonts w:ascii="Times New Roman" w:hAnsi="Times New Roman"/>
                  <w:color w:val="0000FF"/>
                  <w:u w:val="single"/>
                </w:rPr>
                <w:t>b</w:t>
              </w:r>
              <w:r w:rsidRPr="001774AF">
                <w:rPr>
                  <w:rFonts w:ascii="Times New Roman" w:hAnsi="Times New Roman"/>
                  <w:color w:val="0000FF"/>
                  <w:u w:val="single"/>
                  <w:lang w:val="ru-RU"/>
                </w:rPr>
                <w:t>25</w:t>
              </w:r>
            </w:hyperlink>
          </w:p>
        </w:tc>
      </w:tr>
      <w:tr w:rsidR="00AF1BDF" w:rsidRPr="001774AF">
        <w:trPr>
          <w:trHeight w:val="144"/>
          <w:tblCellSpacing w:w="20" w:type="nil"/>
        </w:trPr>
        <w:tc>
          <w:tcPr>
            <w:tcW w:w="420" w:type="dxa"/>
            <w:tcMar>
              <w:top w:w="50" w:type="dxa"/>
              <w:left w:w="100" w:type="dxa"/>
            </w:tcMar>
            <w:vAlign w:val="center"/>
          </w:tcPr>
          <w:p w:rsidR="00AF1BDF" w:rsidRDefault="00C026CE">
            <w:pPr>
              <w:spacing w:after="0"/>
            </w:pPr>
            <w:r>
              <w:rPr>
                <w:rFonts w:ascii="Times New Roman" w:hAnsi="Times New Roman"/>
                <w:color w:val="000000"/>
                <w:sz w:val="24"/>
              </w:rPr>
              <w:t>97</w:t>
            </w:r>
          </w:p>
        </w:tc>
        <w:tc>
          <w:tcPr>
            <w:tcW w:w="3960" w:type="dxa"/>
            <w:tcMar>
              <w:top w:w="50" w:type="dxa"/>
              <w:left w:w="100" w:type="dxa"/>
            </w:tcMar>
            <w:vAlign w:val="center"/>
          </w:tcPr>
          <w:p w:rsidR="00AF1BDF" w:rsidRDefault="00C026CE">
            <w:pPr>
              <w:spacing w:after="0"/>
              <w:ind w:left="135"/>
            </w:pPr>
            <w:r w:rsidRPr="001774AF">
              <w:rPr>
                <w:rFonts w:ascii="Times New Roman" w:hAnsi="Times New Roman"/>
                <w:color w:val="000000"/>
                <w:sz w:val="24"/>
                <w:lang w:val="ru-RU"/>
              </w:rPr>
              <w:t xml:space="preserve">Выдающиеся личности страны изучаемого языка. </w:t>
            </w:r>
            <w:r>
              <w:rPr>
                <w:rFonts w:ascii="Times New Roman" w:hAnsi="Times New Roman"/>
                <w:color w:val="000000"/>
                <w:sz w:val="24"/>
              </w:rPr>
              <w:t>Писатели</w:t>
            </w:r>
          </w:p>
        </w:tc>
        <w:tc>
          <w:tcPr>
            <w:tcW w:w="728" w:type="dxa"/>
            <w:tcMar>
              <w:top w:w="50" w:type="dxa"/>
              <w:left w:w="100" w:type="dxa"/>
            </w:tcMar>
            <w:vAlign w:val="center"/>
          </w:tcPr>
          <w:p w:rsidR="00AF1BDF" w:rsidRDefault="00C026CE">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AF1BDF" w:rsidRDefault="00AF1BDF">
            <w:pPr>
              <w:spacing w:after="0"/>
              <w:ind w:left="135"/>
              <w:jc w:val="center"/>
            </w:pPr>
          </w:p>
        </w:tc>
        <w:tc>
          <w:tcPr>
            <w:tcW w:w="1517" w:type="dxa"/>
            <w:tcMar>
              <w:top w:w="50" w:type="dxa"/>
              <w:left w:w="100" w:type="dxa"/>
            </w:tcMar>
            <w:vAlign w:val="center"/>
          </w:tcPr>
          <w:p w:rsidR="00AF1BDF" w:rsidRDefault="00AF1BDF">
            <w:pPr>
              <w:spacing w:after="0"/>
              <w:ind w:left="135"/>
              <w:jc w:val="center"/>
            </w:pPr>
          </w:p>
        </w:tc>
        <w:tc>
          <w:tcPr>
            <w:tcW w:w="1060" w:type="dxa"/>
            <w:tcMar>
              <w:top w:w="50" w:type="dxa"/>
              <w:left w:w="100" w:type="dxa"/>
            </w:tcMar>
            <w:vAlign w:val="center"/>
          </w:tcPr>
          <w:p w:rsidR="00AF1BDF" w:rsidRDefault="00AF1BDF">
            <w:pPr>
              <w:spacing w:after="0"/>
              <w:ind w:left="135"/>
            </w:pPr>
          </w:p>
        </w:tc>
        <w:tc>
          <w:tcPr>
            <w:tcW w:w="1858" w:type="dxa"/>
            <w:tcMar>
              <w:top w:w="50" w:type="dxa"/>
              <w:left w:w="100" w:type="dxa"/>
            </w:tcMar>
            <w:vAlign w:val="center"/>
          </w:tcPr>
          <w:p w:rsidR="00AF1BDF" w:rsidRPr="001774AF" w:rsidRDefault="00C026CE">
            <w:pPr>
              <w:spacing w:after="0"/>
              <w:ind w:left="135"/>
              <w:rPr>
                <w:lang w:val="ru-RU"/>
              </w:rPr>
            </w:pPr>
            <w:r w:rsidRPr="001774AF">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1774AF">
                <w:rPr>
                  <w:rFonts w:ascii="Times New Roman" w:hAnsi="Times New Roman"/>
                  <w:color w:val="0000FF"/>
                  <w:u w:val="single"/>
                  <w:lang w:val="ru-RU"/>
                </w:rPr>
                <w:t>://</w:t>
              </w:r>
              <w:r>
                <w:rPr>
                  <w:rFonts w:ascii="Times New Roman" w:hAnsi="Times New Roman"/>
                  <w:color w:val="0000FF"/>
                  <w:u w:val="single"/>
                </w:rPr>
                <w:t>m</w:t>
              </w:r>
              <w:r w:rsidRPr="001774AF">
                <w:rPr>
                  <w:rFonts w:ascii="Times New Roman" w:hAnsi="Times New Roman"/>
                  <w:color w:val="0000FF"/>
                  <w:u w:val="single"/>
                  <w:lang w:val="ru-RU"/>
                </w:rPr>
                <w:t>.</w:t>
              </w:r>
              <w:r>
                <w:rPr>
                  <w:rFonts w:ascii="Times New Roman" w:hAnsi="Times New Roman"/>
                  <w:color w:val="0000FF"/>
                  <w:u w:val="single"/>
                </w:rPr>
                <w:t>edsoo</w:t>
              </w:r>
              <w:r w:rsidRPr="001774AF">
                <w:rPr>
                  <w:rFonts w:ascii="Times New Roman" w:hAnsi="Times New Roman"/>
                  <w:color w:val="0000FF"/>
                  <w:u w:val="single"/>
                  <w:lang w:val="ru-RU"/>
                </w:rPr>
                <w:t>.</w:t>
              </w:r>
              <w:r>
                <w:rPr>
                  <w:rFonts w:ascii="Times New Roman" w:hAnsi="Times New Roman"/>
                  <w:color w:val="0000FF"/>
                  <w:u w:val="single"/>
                </w:rPr>
                <w:t>ru</w:t>
              </w:r>
              <w:r w:rsidRPr="001774AF">
                <w:rPr>
                  <w:rFonts w:ascii="Times New Roman" w:hAnsi="Times New Roman"/>
                  <w:color w:val="0000FF"/>
                  <w:u w:val="single"/>
                  <w:lang w:val="ru-RU"/>
                </w:rPr>
                <w:t>/</w:t>
              </w:r>
              <w:r>
                <w:rPr>
                  <w:rFonts w:ascii="Times New Roman" w:hAnsi="Times New Roman"/>
                  <w:color w:val="0000FF"/>
                  <w:u w:val="single"/>
                </w:rPr>
                <w:t>a</w:t>
              </w:r>
              <w:r w:rsidRPr="001774AF">
                <w:rPr>
                  <w:rFonts w:ascii="Times New Roman" w:hAnsi="Times New Roman"/>
                  <w:color w:val="0000FF"/>
                  <w:u w:val="single"/>
                  <w:lang w:val="ru-RU"/>
                </w:rPr>
                <w:t>2349</w:t>
              </w:r>
              <w:r>
                <w:rPr>
                  <w:rFonts w:ascii="Times New Roman" w:hAnsi="Times New Roman"/>
                  <w:color w:val="0000FF"/>
                  <w:u w:val="single"/>
                </w:rPr>
                <w:t>f</w:t>
              </w:r>
              <w:r w:rsidRPr="001774AF">
                <w:rPr>
                  <w:rFonts w:ascii="Times New Roman" w:hAnsi="Times New Roman"/>
                  <w:color w:val="0000FF"/>
                  <w:u w:val="single"/>
                  <w:lang w:val="ru-RU"/>
                </w:rPr>
                <w:t>3</w:t>
              </w:r>
              <w:r>
                <w:rPr>
                  <w:rFonts w:ascii="Times New Roman" w:hAnsi="Times New Roman"/>
                  <w:color w:val="0000FF"/>
                  <w:u w:val="single"/>
                </w:rPr>
                <w:t>c</w:t>
              </w:r>
            </w:hyperlink>
          </w:p>
        </w:tc>
      </w:tr>
      <w:tr w:rsidR="00AF1BDF" w:rsidRPr="001774AF">
        <w:trPr>
          <w:trHeight w:val="144"/>
          <w:tblCellSpacing w:w="20" w:type="nil"/>
        </w:trPr>
        <w:tc>
          <w:tcPr>
            <w:tcW w:w="420" w:type="dxa"/>
            <w:tcMar>
              <w:top w:w="50" w:type="dxa"/>
              <w:left w:w="100" w:type="dxa"/>
            </w:tcMar>
            <w:vAlign w:val="center"/>
          </w:tcPr>
          <w:p w:rsidR="00AF1BDF" w:rsidRDefault="00C026CE">
            <w:pPr>
              <w:spacing w:after="0"/>
            </w:pPr>
            <w:r>
              <w:rPr>
                <w:rFonts w:ascii="Times New Roman" w:hAnsi="Times New Roman"/>
                <w:color w:val="000000"/>
                <w:sz w:val="24"/>
              </w:rPr>
              <w:t>98</w:t>
            </w:r>
          </w:p>
        </w:tc>
        <w:tc>
          <w:tcPr>
            <w:tcW w:w="3960" w:type="dxa"/>
            <w:tcMar>
              <w:top w:w="50" w:type="dxa"/>
              <w:left w:w="100" w:type="dxa"/>
            </w:tcMar>
            <w:vAlign w:val="center"/>
          </w:tcPr>
          <w:p w:rsidR="00AF1BDF" w:rsidRDefault="00C026CE">
            <w:pPr>
              <w:spacing w:after="0"/>
              <w:ind w:left="135"/>
            </w:pPr>
            <w:r w:rsidRPr="001774AF">
              <w:rPr>
                <w:rFonts w:ascii="Times New Roman" w:hAnsi="Times New Roman"/>
                <w:color w:val="000000"/>
                <w:sz w:val="24"/>
                <w:lang w:val="ru-RU"/>
              </w:rPr>
              <w:t xml:space="preserve">Выдающиеся люди страны изучаемого языка. </w:t>
            </w:r>
            <w:r>
              <w:rPr>
                <w:rFonts w:ascii="Times New Roman" w:hAnsi="Times New Roman"/>
                <w:color w:val="000000"/>
                <w:sz w:val="24"/>
              </w:rPr>
              <w:t>Выдающиеся медицинские работники.</w:t>
            </w:r>
          </w:p>
        </w:tc>
        <w:tc>
          <w:tcPr>
            <w:tcW w:w="728" w:type="dxa"/>
            <w:tcMar>
              <w:top w:w="50" w:type="dxa"/>
              <w:left w:w="100" w:type="dxa"/>
            </w:tcMar>
            <w:vAlign w:val="center"/>
          </w:tcPr>
          <w:p w:rsidR="00AF1BDF" w:rsidRDefault="00C026CE">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AF1BDF" w:rsidRDefault="00AF1BDF">
            <w:pPr>
              <w:spacing w:after="0"/>
              <w:ind w:left="135"/>
              <w:jc w:val="center"/>
            </w:pPr>
          </w:p>
        </w:tc>
        <w:tc>
          <w:tcPr>
            <w:tcW w:w="1517" w:type="dxa"/>
            <w:tcMar>
              <w:top w:w="50" w:type="dxa"/>
              <w:left w:w="100" w:type="dxa"/>
            </w:tcMar>
            <w:vAlign w:val="center"/>
          </w:tcPr>
          <w:p w:rsidR="00AF1BDF" w:rsidRDefault="00AF1BDF">
            <w:pPr>
              <w:spacing w:after="0"/>
              <w:ind w:left="135"/>
              <w:jc w:val="center"/>
            </w:pPr>
          </w:p>
        </w:tc>
        <w:tc>
          <w:tcPr>
            <w:tcW w:w="1060" w:type="dxa"/>
            <w:tcMar>
              <w:top w:w="50" w:type="dxa"/>
              <w:left w:w="100" w:type="dxa"/>
            </w:tcMar>
            <w:vAlign w:val="center"/>
          </w:tcPr>
          <w:p w:rsidR="00AF1BDF" w:rsidRDefault="00AF1BDF">
            <w:pPr>
              <w:spacing w:after="0"/>
              <w:ind w:left="135"/>
            </w:pPr>
          </w:p>
        </w:tc>
        <w:tc>
          <w:tcPr>
            <w:tcW w:w="1858" w:type="dxa"/>
            <w:tcMar>
              <w:top w:w="50" w:type="dxa"/>
              <w:left w:w="100" w:type="dxa"/>
            </w:tcMar>
            <w:vAlign w:val="center"/>
          </w:tcPr>
          <w:p w:rsidR="00AF1BDF" w:rsidRPr="001774AF" w:rsidRDefault="00C026CE">
            <w:pPr>
              <w:spacing w:after="0"/>
              <w:ind w:left="135"/>
              <w:rPr>
                <w:lang w:val="ru-RU"/>
              </w:rPr>
            </w:pPr>
            <w:r w:rsidRPr="001774AF">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1774AF">
                <w:rPr>
                  <w:rFonts w:ascii="Times New Roman" w:hAnsi="Times New Roman"/>
                  <w:color w:val="0000FF"/>
                  <w:u w:val="single"/>
                  <w:lang w:val="ru-RU"/>
                </w:rPr>
                <w:t>://</w:t>
              </w:r>
              <w:r>
                <w:rPr>
                  <w:rFonts w:ascii="Times New Roman" w:hAnsi="Times New Roman"/>
                  <w:color w:val="0000FF"/>
                  <w:u w:val="single"/>
                </w:rPr>
                <w:t>m</w:t>
              </w:r>
              <w:r w:rsidRPr="001774AF">
                <w:rPr>
                  <w:rFonts w:ascii="Times New Roman" w:hAnsi="Times New Roman"/>
                  <w:color w:val="0000FF"/>
                  <w:u w:val="single"/>
                  <w:lang w:val="ru-RU"/>
                </w:rPr>
                <w:t>.</w:t>
              </w:r>
              <w:r>
                <w:rPr>
                  <w:rFonts w:ascii="Times New Roman" w:hAnsi="Times New Roman"/>
                  <w:color w:val="0000FF"/>
                  <w:u w:val="single"/>
                </w:rPr>
                <w:t>edsoo</w:t>
              </w:r>
              <w:r w:rsidRPr="001774AF">
                <w:rPr>
                  <w:rFonts w:ascii="Times New Roman" w:hAnsi="Times New Roman"/>
                  <w:color w:val="0000FF"/>
                  <w:u w:val="single"/>
                  <w:lang w:val="ru-RU"/>
                </w:rPr>
                <w:t>.</w:t>
              </w:r>
              <w:r>
                <w:rPr>
                  <w:rFonts w:ascii="Times New Roman" w:hAnsi="Times New Roman"/>
                  <w:color w:val="0000FF"/>
                  <w:u w:val="single"/>
                </w:rPr>
                <w:t>ru</w:t>
              </w:r>
              <w:r w:rsidRPr="001774AF">
                <w:rPr>
                  <w:rFonts w:ascii="Times New Roman" w:hAnsi="Times New Roman"/>
                  <w:color w:val="0000FF"/>
                  <w:u w:val="single"/>
                  <w:lang w:val="ru-RU"/>
                </w:rPr>
                <w:t>/6</w:t>
              </w:r>
              <w:r>
                <w:rPr>
                  <w:rFonts w:ascii="Times New Roman" w:hAnsi="Times New Roman"/>
                  <w:color w:val="0000FF"/>
                  <w:u w:val="single"/>
                </w:rPr>
                <w:t>ddb</w:t>
              </w:r>
              <w:r w:rsidRPr="001774AF">
                <w:rPr>
                  <w:rFonts w:ascii="Times New Roman" w:hAnsi="Times New Roman"/>
                  <w:color w:val="0000FF"/>
                  <w:u w:val="single"/>
                  <w:lang w:val="ru-RU"/>
                </w:rPr>
                <w:t>9</w:t>
              </w:r>
              <w:r>
                <w:rPr>
                  <w:rFonts w:ascii="Times New Roman" w:hAnsi="Times New Roman"/>
                  <w:color w:val="0000FF"/>
                  <w:u w:val="single"/>
                </w:rPr>
                <w:t>d</w:t>
              </w:r>
              <w:r w:rsidRPr="001774AF">
                <w:rPr>
                  <w:rFonts w:ascii="Times New Roman" w:hAnsi="Times New Roman"/>
                  <w:color w:val="0000FF"/>
                  <w:u w:val="single"/>
                  <w:lang w:val="ru-RU"/>
                </w:rPr>
                <w:t>13</w:t>
              </w:r>
            </w:hyperlink>
          </w:p>
        </w:tc>
      </w:tr>
      <w:tr w:rsidR="00AF1BDF" w:rsidRPr="001774AF">
        <w:trPr>
          <w:trHeight w:val="144"/>
          <w:tblCellSpacing w:w="20" w:type="nil"/>
        </w:trPr>
        <w:tc>
          <w:tcPr>
            <w:tcW w:w="420" w:type="dxa"/>
            <w:tcMar>
              <w:top w:w="50" w:type="dxa"/>
              <w:left w:w="100" w:type="dxa"/>
            </w:tcMar>
            <w:vAlign w:val="center"/>
          </w:tcPr>
          <w:p w:rsidR="00AF1BDF" w:rsidRDefault="00C026CE">
            <w:pPr>
              <w:spacing w:after="0"/>
            </w:pPr>
            <w:r>
              <w:rPr>
                <w:rFonts w:ascii="Times New Roman" w:hAnsi="Times New Roman"/>
                <w:color w:val="000000"/>
                <w:sz w:val="24"/>
              </w:rPr>
              <w:lastRenderedPageBreak/>
              <w:t>99</w:t>
            </w:r>
          </w:p>
        </w:tc>
        <w:tc>
          <w:tcPr>
            <w:tcW w:w="3960" w:type="dxa"/>
            <w:tcMar>
              <w:top w:w="50" w:type="dxa"/>
              <w:left w:w="100" w:type="dxa"/>
            </w:tcMar>
            <w:vAlign w:val="center"/>
          </w:tcPr>
          <w:p w:rsidR="00AF1BDF" w:rsidRPr="001774AF" w:rsidRDefault="00C026CE">
            <w:pPr>
              <w:spacing w:after="0"/>
              <w:ind w:left="135"/>
              <w:rPr>
                <w:lang w:val="ru-RU"/>
              </w:rPr>
            </w:pPr>
            <w:r w:rsidRPr="001774AF">
              <w:rPr>
                <w:rFonts w:ascii="Times New Roman" w:hAnsi="Times New Roman"/>
                <w:color w:val="000000"/>
                <w:sz w:val="24"/>
                <w:lang w:val="ru-RU"/>
              </w:rPr>
              <w:t>Выдающиеся люди родной страны. Певец</w:t>
            </w:r>
          </w:p>
        </w:tc>
        <w:tc>
          <w:tcPr>
            <w:tcW w:w="728" w:type="dxa"/>
            <w:tcMar>
              <w:top w:w="50" w:type="dxa"/>
              <w:left w:w="100" w:type="dxa"/>
            </w:tcMar>
            <w:vAlign w:val="center"/>
          </w:tcPr>
          <w:p w:rsidR="00AF1BDF" w:rsidRDefault="00C026CE">
            <w:pPr>
              <w:spacing w:after="0"/>
              <w:ind w:left="135"/>
              <w:jc w:val="center"/>
            </w:pPr>
            <w:r w:rsidRPr="001774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AF1BDF" w:rsidRDefault="00AF1BDF">
            <w:pPr>
              <w:spacing w:after="0"/>
              <w:ind w:left="135"/>
              <w:jc w:val="center"/>
            </w:pPr>
          </w:p>
        </w:tc>
        <w:tc>
          <w:tcPr>
            <w:tcW w:w="1517" w:type="dxa"/>
            <w:tcMar>
              <w:top w:w="50" w:type="dxa"/>
              <w:left w:w="100" w:type="dxa"/>
            </w:tcMar>
            <w:vAlign w:val="center"/>
          </w:tcPr>
          <w:p w:rsidR="00AF1BDF" w:rsidRDefault="00AF1BDF">
            <w:pPr>
              <w:spacing w:after="0"/>
              <w:ind w:left="135"/>
              <w:jc w:val="center"/>
            </w:pPr>
          </w:p>
        </w:tc>
        <w:tc>
          <w:tcPr>
            <w:tcW w:w="1060" w:type="dxa"/>
            <w:tcMar>
              <w:top w:w="50" w:type="dxa"/>
              <w:left w:w="100" w:type="dxa"/>
            </w:tcMar>
            <w:vAlign w:val="center"/>
          </w:tcPr>
          <w:p w:rsidR="00AF1BDF" w:rsidRDefault="00AF1BDF">
            <w:pPr>
              <w:spacing w:after="0"/>
              <w:ind w:left="135"/>
            </w:pPr>
          </w:p>
        </w:tc>
        <w:tc>
          <w:tcPr>
            <w:tcW w:w="1858" w:type="dxa"/>
            <w:tcMar>
              <w:top w:w="50" w:type="dxa"/>
              <w:left w:w="100" w:type="dxa"/>
            </w:tcMar>
            <w:vAlign w:val="center"/>
          </w:tcPr>
          <w:p w:rsidR="00AF1BDF" w:rsidRPr="001774AF" w:rsidRDefault="00C026CE">
            <w:pPr>
              <w:spacing w:after="0"/>
              <w:ind w:left="135"/>
              <w:rPr>
                <w:lang w:val="ru-RU"/>
              </w:rPr>
            </w:pPr>
            <w:r w:rsidRPr="001774AF">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1774AF">
                <w:rPr>
                  <w:rFonts w:ascii="Times New Roman" w:hAnsi="Times New Roman"/>
                  <w:color w:val="0000FF"/>
                  <w:u w:val="single"/>
                  <w:lang w:val="ru-RU"/>
                </w:rPr>
                <w:t>://</w:t>
              </w:r>
              <w:r>
                <w:rPr>
                  <w:rFonts w:ascii="Times New Roman" w:hAnsi="Times New Roman"/>
                  <w:color w:val="0000FF"/>
                  <w:u w:val="single"/>
                </w:rPr>
                <w:t>m</w:t>
              </w:r>
              <w:r w:rsidRPr="001774AF">
                <w:rPr>
                  <w:rFonts w:ascii="Times New Roman" w:hAnsi="Times New Roman"/>
                  <w:color w:val="0000FF"/>
                  <w:u w:val="single"/>
                  <w:lang w:val="ru-RU"/>
                </w:rPr>
                <w:t>.</w:t>
              </w:r>
              <w:r>
                <w:rPr>
                  <w:rFonts w:ascii="Times New Roman" w:hAnsi="Times New Roman"/>
                  <w:color w:val="0000FF"/>
                  <w:u w:val="single"/>
                </w:rPr>
                <w:t>edsoo</w:t>
              </w:r>
              <w:r w:rsidRPr="001774AF">
                <w:rPr>
                  <w:rFonts w:ascii="Times New Roman" w:hAnsi="Times New Roman"/>
                  <w:color w:val="0000FF"/>
                  <w:u w:val="single"/>
                  <w:lang w:val="ru-RU"/>
                </w:rPr>
                <w:t>.</w:t>
              </w:r>
              <w:r>
                <w:rPr>
                  <w:rFonts w:ascii="Times New Roman" w:hAnsi="Times New Roman"/>
                  <w:color w:val="0000FF"/>
                  <w:u w:val="single"/>
                </w:rPr>
                <w:t>ru</w:t>
              </w:r>
              <w:r w:rsidRPr="001774AF">
                <w:rPr>
                  <w:rFonts w:ascii="Times New Roman" w:hAnsi="Times New Roman"/>
                  <w:color w:val="0000FF"/>
                  <w:u w:val="single"/>
                  <w:lang w:val="ru-RU"/>
                </w:rPr>
                <w:t>/3</w:t>
              </w:r>
              <w:r>
                <w:rPr>
                  <w:rFonts w:ascii="Times New Roman" w:hAnsi="Times New Roman"/>
                  <w:color w:val="0000FF"/>
                  <w:u w:val="single"/>
                </w:rPr>
                <w:t>e</w:t>
              </w:r>
              <w:r w:rsidRPr="001774AF">
                <w:rPr>
                  <w:rFonts w:ascii="Times New Roman" w:hAnsi="Times New Roman"/>
                  <w:color w:val="0000FF"/>
                  <w:u w:val="single"/>
                  <w:lang w:val="ru-RU"/>
                </w:rPr>
                <w:t>9</w:t>
              </w:r>
              <w:r>
                <w:rPr>
                  <w:rFonts w:ascii="Times New Roman" w:hAnsi="Times New Roman"/>
                  <w:color w:val="0000FF"/>
                  <w:u w:val="single"/>
                </w:rPr>
                <w:t>a</w:t>
              </w:r>
              <w:r w:rsidRPr="001774AF">
                <w:rPr>
                  <w:rFonts w:ascii="Times New Roman" w:hAnsi="Times New Roman"/>
                  <w:color w:val="0000FF"/>
                  <w:u w:val="single"/>
                  <w:lang w:val="ru-RU"/>
                </w:rPr>
                <w:t>1</w:t>
              </w:r>
              <w:r>
                <w:rPr>
                  <w:rFonts w:ascii="Times New Roman" w:hAnsi="Times New Roman"/>
                  <w:color w:val="0000FF"/>
                  <w:u w:val="single"/>
                </w:rPr>
                <w:t>d</w:t>
              </w:r>
              <w:r w:rsidRPr="001774AF">
                <w:rPr>
                  <w:rFonts w:ascii="Times New Roman" w:hAnsi="Times New Roman"/>
                  <w:color w:val="0000FF"/>
                  <w:u w:val="single"/>
                  <w:lang w:val="ru-RU"/>
                </w:rPr>
                <w:t>4</w:t>
              </w:r>
              <w:r>
                <w:rPr>
                  <w:rFonts w:ascii="Times New Roman" w:hAnsi="Times New Roman"/>
                  <w:color w:val="0000FF"/>
                  <w:u w:val="single"/>
                </w:rPr>
                <w:t>e</w:t>
              </w:r>
            </w:hyperlink>
          </w:p>
        </w:tc>
      </w:tr>
      <w:tr w:rsidR="00AF1BDF" w:rsidRPr="001774AF">
        <w:trPr>
          <w:trHeight w:val="144"/>
          <w:tblCellSpacing w:w="20" w:type="nil"/>
        </w:trPr>
        <w:tc>
          <w:tcPr>
            <w:tcW w:w="420" w:type="dxa"/>
            <w:tcMar>
              <w:top w:w="50" w:type="dxa"/>
              <w:left w:w="100" w:type="dxa"/>
            </w:tcMar>
            <w:vAlign w:val="center"/>
          </w:tcPr>
          <w:p w:rsidR="00AF1BDF" w:rsidRDefault="00C026CE">
            <w:pPr>
              <w:spacing w:after="0"/>
            </w:pPr>
            <w:r>
              <w:rPr>
                <w:rFonts w:ascii="Times New Roman" w:hAnsi="Times New Roman"/>
                <w:color w:val="000000"/>
                <w:sz w:val="24"/>
              </w:rPr>
              <w:t>100</w:t>
            </w:r>
          </w:p>
        </w:tc>
        <w:tc>
          <w:tcPr>
            <w:tcW w:w="3960" w:type="dxa"/>
            <w:tcMar>
              <w:top w:w="50" w:type="dxa"/>
              <w:left w:w="100" w:type="dxa"/>
            </w:tcMar>
            <w:vAlign w:val="center"/>
          </w:tcPr>
          <w:p w:rsidR="00AF1BDF" w:rsidRPr="001774AF" w:rsidRDefault="00C026CE">
            <w:pPr>
              <w:spacing w:after="0"/>
              <w:ind w:left="135"/>
              <w:rPr>
                <w:lang w:val="ru-RU"/>
              </w:rPr>
            </w:pPr>
            <w:r w:rsidRPr="001774AF">
              <w:rPr>
                <w:rFonts w:ascii="Times New Roman" w:hAnsi="Times New Roman"/>
                <w:color w:val="000000"/>
                <w:sz w:val="24"/>
                <w:lang w:val="ru-RU"/>
              </w:rPr>
              <w:t>Выдающиеся личности заруб стран. Спортсмен</w:t>
            </w:r>
          </w:p>
        </w:tc>
        <w:tc>
          <w:tcPr>
            <w:tcW w:w="728" w:type="dxa"/>
            <w:tcMar>
              <w:top w:w="50" w:type="dxa"/>
              <w:left w:w="100" w:type="dxa"/>
            </w:tcMar>
            <w:vAlign w:val="center"/>
          </w:tcPr>
          <w:p w:rsidR="00AF1BDF" w:rsidRDefault="00C026CE">
            <w:pPr>
              <w:spacing w:after="0"/>
              <w:ind w:left="135"/>
              <w:jc w:val="center"/>
            </w:pPr>
            <w:r w:rsidRPr="001774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AF1BDF" w:rsidRDefault="00AF1BDF">
            <w:pPr>
              <w:spacing w:after="0"/>
              <w:ind w:left="135"/>
              <w:jc w:val="center"/>
            </w:pPr>
          </w:p>
        </w:tc>
        <w:tc>
          <w:tcPr>
            <w:tcW w:w="1517" w:type="dxa"/>
            <w:tcMar>
              <w:top w:w="50" w:type="dxa"/>
              <w:left w:w="100" w:type="dxa"/>
            </w:tcMar>
            <w:vAlign w:val="center"/>
          </w:tcPr>
          <w:p w:rsidR="00AF1BDF" w:rsidRDefault="00AF1BDF">
            <w:pPr>
              <w:spacing w:after="0"/>
              <w:ind w:left="135"/>
              <w:jc w:val="center"/>
            </w:pPr>
          </w:p>
        </w:tc>
        <w:tc>
          <w:tcPr>
            <w:tcW w:w="1060" w:type="dxa"/>
            <w:tcMar>
              <w:top w:w="50" w:type="dxa"/>
              <w:left w:w="100" w:type="dxa"/>
            </w:tcMar>
            <w:vAlign w:val="center"/>
          </w:tcPr>
          <w:p w:rsidR="00AF1BDF" w:rsidRDefault="00AF1BDF">
            <w:pPr>
              <w:spacing w:after="0"/>
              <w:ind w:left="135"/>
            </w:pPr>
          </w:p>
        </w:tc>
        <w:tc>
          <w:tcPr>
            <w:tcW w:w="1858" w:type="dxa"/>
            <w:tcMar>
              <w:top w:w="50" w:type="dxa"/>
              <w:left w:w="100" w:type="dxa"/>
            </w:tcMar>
            <w:vAlign w:val="center"/>
          </w:tcPr>
          <w:p w:rsidR="00AF1BDF" w:rsidRPr="001774AF" w:rsidRDefault="00C026CE">
            <w:pPr>
              <w:spacing w:after="0"/>
              <w:ind w:left="135"/>
              <w:rPr>
                <w:lang w:val="ru-RU"/>
              </w:rPr>
            </w:pPr>
            <w:r w:rsidRPr="001774AF">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1774AF">
                <w:rPr>
                  <w:rFonts w:ascii="Times New Roman" w:hAnsi="Times New Roman"/>
                  <w:color w:val="0000FF"/>
                  <w:u w:val="single"/>
                  <w:lang w:val="ru-RU"/>
                </w:rPr>
                <w:t>://</w:t>
              </w:r>
              <w:r>
                <w:rPr>
                  <w:rFonts w:ascii="Times New Roman" w:hAnsi="Times New Roman"/>
                  <w:color w:val="0000FF"/>
                  <w:u w:val="single"/>
                </w:rPr>
                <w:t>m</w:t>
              </w:r>
              <w:r w:rsidRPr="001774AF">
                <w:rPr>
                  <w:rFonts w:ascii="Times New Roman" w:hAnsi="Times New Roman"/>
                  <w:color w:val="0000FF"/>
                  <w:u w:val="single"/>
                  <w:lang w:val="ru-RU"/>
                </w:rPr>
                <w:t>.</w:t>
              </w:r>
              <w:r>
                <w:rPr>
                  <w:rFonts w:ascii="Times New Roman" w:hAnsi="Times New Roman"/>
                  <w:color w:val="0000FF"/>
                  <w:u w:val="single"/>
                </w:rPr>
                <w:t>edsoo</w:t>
              </w:r>
              <w:r w:rsidRPr="001774AF">
                <w:rPr>
                  <w:rFonts w:ascii="Times New Roman" w:hAnsi="Times New Roman"/>
                  <w:color w:val="0000FF"/>
                  <w:u w:val="single"/>
                  <w:lang w:val="ru-RU"/>
                </w:rPr>
                <w:t>.</w:t>
              </w:r>
              <w:r>
                <w:rPr>
                  <w:rFonts w:ascii="Times New Roman" w:hAnsi="Times New Roman"/>
                  <w:color w:val="0000FF"/>
                  <w:u w:val="single"/>
                </w:rPr>
                <w:t>ru</w:t>
              </w:r>
              <w:r w:rsidRPr="001774AF">
                <w:rPr>
                  <w:rFonts w:ascii="Times New Roman" w:hAnsi="Times New Roman"/>
                  <w:color w:val="0000FF"/>
                  <w:u w:val="single"/>
                  <w:lang w:val="ru-RU"/>
                </w:rPr>
                <w:t>/5</w:t>
              </w:r>
              <w:r>
                <w:rPr>
                  <w:rFonts w:ascii="Times New Roman" w:hAnsi="Times New Roman"/>
                  <w:color w:val="0000FF"/>
                  <w:u w:val="single"/>
                </w:rPr>
                <w:t>c</w:t>
              </w:r>
              <w:r w:rsidRPr="001774AF">
                <w:rPr>
                  <w:rFonts w:ascii="Times New Roman" w:hAnsi="Times New Roman"/>
                  <w:color w:val="0000FF"/>
                  <w:u w:val="single"/>
                  <w:lang w:val="ru-RU"/>
                </w:rPr>
                <w:t>15368</w:t>
              </w:r>
              <w:r>
                <w:rPr>
                  <w:rFonts w:ascii="Times New Roman" w:hAnsi="Times New Roman"/>
                  <w:color w:val="0000FF"/>
                  <w:u w:val="single"/>
                </w:rPr>
                <w:t>b</w:t>
              </w:r>
            </w:hyperlink>
          </w:p>
        </w:tc>
      </w:tr>
      <w:tr w:rsidR="00AF1BDF">
        <w:trPr>
          <w:trHeight w:val="144"/>
          <w:tblCellSpacing w:w="20" w:type="nil"/>
        </w:trPr>
        <w:tc>
          <w:tcPr>
            <w:tcW w:w="420" w:type="dxa"/>
            <w:tcMar>
              <w:top w:w="50" w:type="dxa"/>
              <w:left w:w="100" w:type="dxa"/>
            </w:tcMar>
            <w:vAlign w:val="center"/>
          </w:tcPr>
          <w:p w:rsidR="00AF1BDF" w:rsidRDefault="00C026CE">
            <w:pPr>
              <w:spacing w:after="0"/>
            </w:pPr>
            <w:r>
              <w:rPr>
                <w:rFonts w:ascii="Times New Roman" w:hAnsi="Times New Roman"/>
                <w:color w:val="000000"/>
                <w:sz w:val="24"/>
              </w:rPr>
              <w:t>101</w:t>
            </w:r>
          </w:p>
        </w:tc>
        <w:tc>
          <w:tcPr>
            <w:tcW w:w="3960" w:type="dxa"/>
            <w:tcMar>
              <w:top w:w="50" w:type="dxa"/>
              <w:left w:w="100" w:type="dxa"/>
            </w:tcMar>
            <w:vAlign w:val="center"/>
          </w:tcPr>
          <w:p w:rsidR="00AF1BDF" w:rsidRPr="001774AF" w:rsidRDefault="00C026CE">
            <w:pPr>
              <w:spacing w:after="0"/>
              <w:ind w:left="135"/>
              <w:rPr>
                <w:lang w:val="ru-RU"/>
              </w:rPr>
            </w:pPr>
            <w:r w:rsidRPr="001774AF">
              <w:rPr>
                <w:rFonts w:ascii="Times New Roman" w:hAnsi="Times New Roman"/>
                <w:color w:val="000000"/>
                <w:sz w:val="24"/>
                <w:lang w:val="ru-RU"/>
              </w:rPr>
              <w:t>Выдающиеся люди родной страны. Писатели-классики</w:t>
            </w:r>
          </w:p>
        </w:tc>
        <w:tc>
          <w:tcPr>
            <w:tcW w:w="728" w:type="dxa"/>
            <w:tcMar>
              <w:top w:w="50" w:type="dxa"/>
              <w:left w:w="100" w:type="dxa"/>
            </w:tcMar>
            <w:vAlign w:val="center"/>
          </w:tcPr>
          <w:p w:rsidR="00AF1BDF" w:rsidRDefault="00C026CE">
            <w:pPr>
              <w:spacing w:after="0"/>
              <w:ind w:left="135"/>
              <w:jc w:val="center"/>
            </w:pPr>
            <w:r w:rsidRPr="001774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AF1BDF" w:rsidRDefault="00AF1BDF">
            <w:pPr>
              <w:spacing w:after="0"/>
              <w:ind w:left="135"/>
              <w:jc w:val="center"/>
            </w:pPr>
          </w:p>
        </w:tc>
        <w:tc>
          <w:tcPr>
            <w:tcW w:w="1517" w:type="dxa"/>
            <w:tcMar>
              <w:top w:w="50" w:type="dxa"/>
              <w:left w:w="100" w:type="dxa"/>
            </w:tcMar>
            <w:vAlign w:val="center"/>
          </w:tcPr>
          <w:p w:rsidR="00AF1BDF" w:rsidRDefault="00AF1BDF">
            <w:pPr>
              <w:spacing w:after="0"/>
              <w:ind w:left="135"/>
              <w:jc w:val="center"/>
            </w:pPr>
          </w:p>
        </w:tc>
        <w:tc>
          <w:tcPr>
            <w:tcW w:w="1060" w:type="dxa"/>
            <w:tcMar>
              <w:top w:w="50" w:type="dxa"/>
              <w:left w:w="100" w:type="dxa"/>
            </w:tcMar>
            <w:vAlign w:val="center"/>
          </w:tcPr>
          <w:p w:rsidR="00AF1BDF" w:rsidRDefault="00AF1BDF">
            <w:pPr>
              <w:spacing w:after="0"/>
              <w:ind w:left="135"/>
            </w:pPr>
          </w:p>
        </w:tc>
        <w:tc>
          <w:tcPr>
            <w:tcW w:w="1858" w:type="dxa"/>
            <w:tcMar>
              <w:top w:w="50" w:type="dxa"/>
              <w:left w:w="100" w:type="dxa"/>
            </w:tcMar>
            <w:vAlign w:val="center"/>
          </w:tcPr>
          <w:p w:rsidR="00AF1BDF" w:rsidRDefault="00AF1BDF">
            <w:pPr>
              <w:spacing w:after="0"/>
              <w:ind w:left="135"/>
            </w:pPr>
          </w:p>
        </w:tc>
      </w:tr>
      <w:tr w:rsidR="00AF1BDF" w:rsidRPr="001774AF">
        <w:trPr>
          <w:trHeight w:val="144"/>
          <w:tblCellSpacing w:w="20" w:type="nil"/>
        </w:trPr>
        <w:tc>
          <w:tcPr>
            <w:tcW w:w="420" w:type="dxa"/>
            <w:tcMar>
              <w:top w:w="50" w:type="dxa"/>
              <w:left w:w="100" w:type="dxa"/>
            </w:tcMar>
            <w:vAlign w:val="center"/>
          </w:tcPr>
          <w:p w:rsidR="00AF1BDF" w:rsidRDefault="00C026CE">
            <w:pPr>
              <w:spacing w:after="0"/>
            </w:pPr>
            <w:r>
              <w:rPr>
                <w:rFonts w:ascii="Times New Roman" w:hAnsi="Times New Roman"/>
                <w:color w:val="000000"/>
                <w:sz w:val="24"/>
              </w:rPr>
              <w:t>102</w:t>
            </w:r>
          </w:p>
        </w:tc>
        <w:tc>
          <w:tcPr>
            <w:tcW w:w="3960" w:type="dxa"/>
            <w:tcMar>
              <w:top w:w="50" w:type="dxa"/>
              <w:left w:w="100" w:type="dxa"/>
            </w:tcMar>
            <w:vAlign w:val="center"/>
          </w:tcPr>
          <w:p w:rsidR="00AF1BDF" w:rsidRPr="001774AF" w:rsidRDefault="00C026CE">
            <w:pPr>
              <w:spacing w:after="0"/>
              <w:ind w:left="135"/>
              <w:rPr>
                <w:lang w:val="ru-RU"/>
              </w:rPr>
            </w:pPr>
            <w:r w:rsidRPr="001774AF">
              <w:rPr>
                <w:rFonts w:ascii="Times New Roman" w:hAnsi="Times New Roman"/>
                <w:color w:val="000000"/>
                <w:sz w:val="24"/>
                <w:lang w:val="ru-RU"/>
              </w:rPr>
              <w:t>Обобщение по теме "Выдающиеся люди родной страны и страны/стран изучаемого языка, их вклад в науку и мировую культуру: государственные деятели, ученые, писатели, поэты, художники, композиторы, путешественники, спортсмены, актеры и т.д."</w:t>
            </w:r>
          </w:p>
        </w:tc>
        <w:tc>
          <w:tcPr>
            <w:tcW w:w="728" w:type="dxa"/>
            <w:tcMar>
              <w:top w:w="50" w:type="dxa"/>
              <w:left w:w="100" w:type="dxa"/>
            </w:tcMar>
            <w:vAlign w:val="center"/>
          </w:tcPr>
          <w:p w:rsidR="00AF1BDF" w:rsidRDefault="00C026CE">
            <w:pPr>
              <w:spacing w:after="0"/>
              <w:ind w:left="135"/>
              <w:jc w:val="center"/>
            </w:pPr>
            <w:r w:rsidRPr="001774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AF1BDF" w:rsidRDefault="00C026CE">
            <w:pPr>
              <w:spacing w:after="0"/>
              <w:ind w:left="135"/>
              <w:jc w:val="center"/>
            </w:pPr>
            <w:r>
              <w:rPr>
                <w:rFonts w:ascii="Times New Roman" w:hAnsi="Times New Roman"/>
                <w:color w:val="000000"/>
                <w:sz w:val="24"/>
              </w:rPr>
              <w:t xml:space="preserve"> 1 </w:t>
            </w:r>
          </w:p>
        </w:tc>
        <w:tc>
          <w:tcPr>
            <w:tcW w:w="1517" w:type="dxa"/>
            <w:tcMar>
              <w:top w:w="50" w:type="dxa"/>
              <w:left w:w="100" w:type="dxa"/>
            </w:tcMar>
            <w:vAlign w:val="center"/>
          </w:tcPr>
          <w:p w:rsidR="00AF1BDF" w:rsidRDefault="00AF1BDF">
            <w:pPr>
              <w:spacing w:after="0"/>
              <w:ind w:left="135"/>
              <w:jc w:val="center"/>
            </w:pPr>
          </w:p>
        </w:tc>
        <w:tc>
          <w:tcPr>
            <w:tcW w:w="1060" w:type="dxa"/>
            <w:tcMar>
              <w:top w:w="50" w:type="dxa"/>
              <w:left w:w="100" w:type="dxa"/>
            </w:tcMar>
            <w:vAlign w:val="center"/>
          </w:tcPr>
          <w:p w:rsidR="00AF1BDF" w:rsidRDefault="00AF1BDF">
            <w:pPr>
              <w:spacing w:after="0"/>
              <w:ind w:left="135"/>
            </w:pPr>
          </w:p>
        </w:tc>
        <w:tc>
          <w:tcPr>
            <w:tcW w:w="1858" w:type="dxa"/>
            <w:tcMar>
              <w:top w:w="50" w:type="dxa"/>
              <w:left w:w="100" w:type="dxa"/>
            </w:tcMar>
            <w:vAlign w:val="center"/>
          </w:tcPr>
          <w:p w:rsidR="00AF1BDF" w:rsidRPr="001774AF" w:rsidRDefault="00C026CE">
            <w:pPr>
              <w:spacing w:after="0"/>
              <w:ind w:left="135"/>
              <w:rPr>
                <w:lang w:val="ru-RU"/>
              </w:rPr>
            </w:pPr>
            <w:r w:rsidRPr="001774AF">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1774AF">
                <w:rPr>
                  <w:rFonts w:ascii="Times New Roman" w:hAnsi="Times New Roman"/>
                  <w:color w:val="0000FF"/>
                  <w:u w:val="single"/>
                  <w:lang w:val="ru-RU"/>
                </w:rPr>
                <w:t>://</w:t>
              </w:r>
              <w:r>
                <w:rPr>
                  <w:rFonts w:ascii="Times New Roman" w:hAnsi="Times New Roman"/>
                  <w:color w:val="0000FF"/>
                  <w:u w:val="single"/>
                </w:rPr>
                <w:t>m</w:t>
              </w:r>
              <w:r w:rsidRPr="001774AF">
                <w:rPr>
                  <w:rFonts w:ascii="Times New Roman" w:hAnsi="Times New Roman"/>
                  <w:color w:val="0000FF"/>
                  <w:u w:val="single"/>
                  <w:lang w:val="ru-RU"/>
                </w:rPr>
                <w:t>.</w:t>
              </w:r>
              <w:r>
                <w:rPr>
                  <w:rFonts w:ascii="Times New Roman" w:hAnsi="Times New Roman"/>
                  <w:color w:val="0000FF"/>
                  <w:u w:val="single"/>
                </w:rPr>
                <w:t>edsoo</w:t>
              </w:r>
              <w:r w:rsidRPr="001774AF">
                <w:rPr>
                  <w:rFonts w:ascii="Times New Roman" w:hAnsi="Times New Roman"/>
                  <w:color w:val="0000FF"/>
                  <w:u w:val="single"/>
                  <w:lang w:val="ru-RU"/>
                </w:rPr>
                <w:t>.</w:t>
              </w:r>
              <w:r>
                <w:rPr>
                  <w:rFonts w:ascii="Times New Roman" w:hAnsi="Times New Roman"/>
                  <w:color w:val="0000FF"/>
                  <w:u w:val="single"/>
                </w:rPr>
                <w:t>ru</w:t>
              </w:r>
              <w:r w:rsidRPr="001774AF">
                <w:rPr>
                  <w:rFonts w:ascii="Times New Roman" w:hAnsi="Times New Roman"/>
                  <w:color w:val="0000FF"/>
                  <w:u w:val="single"/>
                  <w:lang w:val="ru-RU"/>
                </w:rPr>
                <w:t>/6</w:t>
              </w:r>
              <w:r>
                <w:rPr>
                  <w:rFonts w:ascii="Times New Roman" w:hAnsi="Times New Roman"/>
                  <w:color w:val="0000FF"/>
                  <w:u w:val="single"/>
                </w:rPr>
                <w:t>a</w:t>
              </w:r>
              <w:r w:rsidRPr="001774AF">
                <w:rPr>
                  <w:rFonts w:ascii="Times New Roman" w:hAnsi="Times New Roman"/>
                  <w:color w:val="0000FF"/>
                  <w:u w:val="single"/>
                  <w:lang w:val="ru-RU"/>
                </w:rPr>
                <w:t>866</w:t>
              </w:r>
              <w:r>
                <w:rPr>
                  <w:rFonts w:ascii="Times New Roman" w:hAnsi="Times New Roman"/>
                  <w:color w:val="0000FF"/>
                  <w:u w:val="single"/>
                </w:rPr>
                <w:t>f</w:t>
              </w:r>
              <w:r w:rsidRPr="001774AF">
                <w:rPr>
                  <w:rFonts w:ascii="Times New Roman" w:hAnsi="Times New Roman"/>
                  <w:color w:val="0000FF"/>
                  <w:u w:val="single"/>
                  <w:lang w:val="ru-RU"/>
                </w:rPr>
                <w:t>02</w:t>
              </w:r>
            </w:hyperlink>
          </w:p>
        </w:tc>
      </w:tr>
      <w:tr w:rsidR="00AF1BDF">
        <w:trPr>
          <w:trHeight w:val="144"/>
          <w:tblCellSpacing w:w="20" w:type="nil"/>
        </w:trPr>
        <w:tc>
          <w:tcPr>
            <w:tcW w:w="0" w:type="auto"/>
            <w:gridSpan w:val="2"/>
            <w:tcMar>
              <w:top w:w="50" w:type="dxa"/>
              <w:left w:w="100" w:type="dxa"/>
            </w:tcMar>
            <w:vAlign w:val="center"/>
          </w:tcPr>
          <w:p w:rsidR="00AF1BDF" w:rsidRPr="001774AF" w:rsidRDefault="00C026CE">
            <w:pPr>
              <w:spacing w:after="0"/>
              <w:ind w:left="135"/>
              <w:rPr>
                <w:lang w:val="ru-RU"/>
              </w:rPr>
            </w:pPr>
            <w:r w:rsidRPr="001774AF">
              <w:rPr>
                <w:rFonts w:ascii="Times New Roman" w:hAnsi="Times New Roman"/>
                <w:color w:val="000000"/>
                <w:sz w:val="24"/>
                <w:lang w:val="ru-RU"/>
              </w:rPr>
              <w:t>ОБЩЕЕ КОЛИЧЕСТВО ЧАСОВ ПО ПРОГРАММЕ</w:t>
            </w:r>
          </w:p>
        </w:tc>
        <w:tc>
          <w:tcPr>
            <w:tcW w:w="1145" w:type="dxa"/>
            <w:tcMar>
              <w:top w:w="50" w:type="dxa"/>
              <w:left w:w="100" w:type="dxa"/>
            </w:tcMar>
            <w:vAlign w:val="center"/>
          </w:tcPr>
          <w:p w:rsidR="00AF1BDF" w:rsidRDefault="00C026CE">
            <w:pPr>
              <w:spacing w:after="0"/>
              <w:ind w:left="135"/>
              <w:jc w:val="center"/>
            </w:pPr>
            <w:r w:rsidRPr="001774AF">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10" w:type="dxa"/>
            <w:tcMar>
              <w:top w:w="50" w:type="dxa"/>
              <w:left w:w="100" w:type="dxa"/>
            </w:tcMar>
            <w:vAlign w:val="center"/>
          </w:tcPr>
          <w:p w:rsidR="00AF1BDF" w:rsidRDefault="00C026CE">
            <w:pPr>
              <w:spacing w:after="0"/>
              <w:ind w:left="135"/>
              <w:jc w:val="center"/>
            </w:pPr>
            <w:r>
              <w:rPr>
                <w:rFonts w:ascii="Times New Roman" w:hAnsi="Times New Roman"/>
                <w:color w:val="000000"/>
                <w:sz w:val="24"/>
              </w:rPr>
              <w:t xml:space="preserve"> 7 </w:t>
            </w:r>
          </w:p>
        </w:tc>
        <w:tc>
          <w:tcPr>
            <w:tcW w:w="1517" w:type="dxa"/>
            <w:tcMar>
              <w:top w:w="50" w:type="dxa"/>
              <w:left w:w="100" w:type="dxa"/>
            </w:tcMar>
            <w:vAlign w:val="center"/>
          </w:tcPr>
          <w:p w:rsidR="00AF1BDF" w:rsidRDefault="00C026CE">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AF1BDF" w:rsidRDefault="00AF1BDF"/>
        </w:tc>
      </w:tr>
    </w:tbl>
    <w:p w:rsidR="00AF1BDF" w:rsidRDefault="00AF1BDF">
      <w:pPr>
        <w:sectPr w:rsidR="00AF1BDF">
          <w:pgSz w:w="16383" w:h="11906" w:orient="landscape"/>
          <w:pgMar w:top="1134" w:right="850" w:bottom="1134" w:left="1701" w:header="720" w:footer="720" w:gutter="0"/>
          <w:cols w:space="720"/>
        </w:sectPr>
      </w:pPr>
    </w:p>
    <w:p w:rsidR="00AF1BDF" w:rsidRDefault="00AF1BDF">
      <w:pPr>
        <w:sectPr w:rsidR="00AF1BDF">
          <w:pgSz w:w="16383" w:h="11906" w:orient="landscape"/>
          <w:pgMar w:top="1134" w:right="850" w:bottom="1134" w:left="1701" w:header="720" w:footer="720" w:gutter="0"/>
          <w:cols w:space="720"/>
        </w:sectPr>
      </w:pPr>
    </w:p>
    <w:p w:rsidR="00AF1BDF" w:rsidRDefault="00C026CE">
      <w:pPr>
        <w:spacing w:after="0"/>
        <w:ind w:left="120"/>
      </w:pPr>
      <w:bookmarkStart w:id="11" w:name="block-35137648"/>
      <w:bookmarkEnd w:id="10"/>
      <w:r>
        <w:rPr>
          <w:rFonts w:ascii="Times New Roman" w:hAnsi="Times New Roman"/>
          <w:b/>
          <w:color w:val="000000"/>
          <w:sz w:val="28"/>
        </w:rPr>
        <w:lastRenderedPageBreak/>
        <w:t>УЧЕБНО-МЕТОДИЧЕСКОЕ ОБЕСПЕЧЕНИЕ ОБРАЗОВАТЕЛЬНОГО ПРОЦЕССА</w:t>
      </w:r>
    </w:p>
    <w:p w:rsidR="00AF1BDF" w:rsidRDefault="00C026CE">
      <w:pPr>
        <w:spacing w:after="0" w:line="480" w:lineRule="auto"/>
        <w:ind w:left="120"/>
      </w:pPr>
      <w:r>
        <w:rPr>
          <w:rFonts w:ascii="Times New Roman" w:hAnsi="Times New Roman"/>
          <w:b/>
          <w:color w:val="000000"/>
          <w:sz w:val="28"/>
        </w:rPr>
        <w:t>ОБЯЗАТЕЛЬНЫЕ УЧЕБНЫЕ МАТЕРИАЛЫ ДЛЯ УЧЕНИКА</w:t>
      </w:r>
    </w:p>
    <w:p w:rsidR="00AF1BDF" w:rsidRPr="001774AF" w:rsidRDefault="00C026CE">
      <w:pPr>
        <w:spacing w:after="0" w:line="480" w:lineRule="auto"/>
        <w:ind w:left="120"/>
        <w:rPr>
          <w:lang w:val="ru-RU"/>
        </w:rPr>
      </w:pPr>
      <w:r w:rsidRPr="001774AF">
        <w:rPr>
          <w:rFonts w:ascii="Times New Roman" w:hAnsi="Times New Roman"/>
          <w:color w:val="000000"/>
          <w:sz w:val="28"/>
          <w:lang w:val="ru-RU"/>
        </w:rPr>
        <w:t>• Английский язык, 10 класс/ Афанасьева О.В., Дули Д., Михеева И.В. и др., Акционерное общество «Издательство «Просвещение»</w:t>
      </w:r>
      <w:r w:rsidRPr="001774AF">
        <w:rPr>
          <w:sz w:val="28"/>
          <w:lang w:val="ru-RU"/>
        </w:rPr>
        <w:br/>
      </w:r>
      <w:bookmarkStart w:id="12" w:name="fcd4d2a0-5025-4100-b79a-d6e41cba5202"/>
      <w:r w:rsidRPr="001774AF">
        <w:rPr>
          <w:rFonts w:ascii="Times New Roman" w:hAnsi="Times New Roman"/>
          <w:color w:val="000000"/>
          <w:sz w:val="28"/>
          <w:lang w:val="ru-RU"/>
        </w:rPr>
        <w:t xml:space="preserve"> • Английский язык, 11 класс/ Афанасьева О.В., Дули Д., Михеева И.В. и др., Акционерное общество «Издательство «Просвещение»</w:t>
      </w:r>
      <w:bookmarkEnd w:id="12"/>
    </w:p>
    <w:p w:rsidR="00AF1BDF" w:rsidRPr="001774AF" w:rsidRDefault="00AF1BDF">
      <w:pPr>
        <w:spacing w:after="0" w:line="480" w:lineRule="auto"/>
        <w:ind w:left="120"/>
        <w:rPr>
          <w:lang w:val="ru-RU"/>
        </w:rPr>
      </w:pPr>
    </w:p>
    <w:p w:rsidR="00AF1BDF" w:rsidRPr="001774AF" w:rsidRDefault="00AF1BDF">
      <w:pPr>
        <w:spacing w:after="0"/>
        <w:ind w:left="120"/>
        <w:rPr>
          <w:lang w:val="ru-RU"/>
        </w:rPr>
      </w:pPr>
    </w:p>
    <w:p w:rsidR="00AF1BDF" w:rsidRPr="001774AF" w:rsidRDefault="00C026CE">
      <w:pPr>
        <w:spacing w:after="0" w:line="480" w:lineRule="auto"/>
        <w:ind w:left="120"/>
        <w:rPr>
          <w:lang w:val="ru-RU"/>
        </w:rPr>
      </w:pPr>
      <w:r w:rsidRPr="001774AF">
        <w:rPr>
          <w:rFonts w:ascii="Times New Roman" w:hAnsi="Times New Roman"/>
          <w:b/>
          <w:color w:val="000000"/>
          <w:sz w:val="28"/>
          <w:lang w:val="ru-RU"/>
        </w:rPr>
        <w:t>МЕТОДИЧЕСКИЕ МАТЕРИАЛЫ ДЛЯ УЧИТЕЛЯ</w:t>
      </w:r>
    </w:p>
    <w:p w:rsidR="00AF1BDF" w:rsidRPr="001774AF" w:rsidRDefault="00C026CE">
      <w:pPr>
        <w:spacing w:after="0" w:line="480" w:lineRule="auto"/>
        <w:ind w:left="120"/>
        <w:rPr>
          <w:lang w:val="ru-RU"/>
        </w:rPr>
      </w:pPr>
      <w:bookmarkStart w:id="13" w:name="cb77c024-1ba4-42b1-b34b-1acff9643914"/>
      <w:r>
        <w:rPr>
          <w:rFonts w:ascii="Times New Roman" w:hAnsi="Times New Roman"/>
          <w:color w:val="000000"/>
          <w:sz w:val="28"/>
        </w:rPr>
        <w:t>https</w:t>
      </w:r>
      <w:r w:rsidRPr="001774AF">
        <w:rPr>
          <w:rFonts w:ascii="Times New Roman" w:hAnsi="Times New Roman"/>
          <w:color w:val="000000"/>
          <w:sz w:val="28"/>
          <w:lang w:val="ru-RU"/>
        </w:rPr>
        <w:t>://</w:t>
      </w:r>
      <w:r>
        <w:rPr>
          <w:rFonts w:ascii="Times New Roman" w:hAnsi="Times New Roman"/>
          <w:color w:val="000000"/>
          <w:sz w:val="28"/>
        </w:rPr>
        <w:t>prosv</w:t>
      </w:r>
      <w:r w:rsidRPr="001774AF">
        <w:rPr>
          <w:rFonts w:ascii="Times New Roman" w:hAnsi="Times New Roman"/>
          <w:color w:val="000000"/>
          <w:sz w:val="28"/>
          <w:lang w:val="ru-RU"/>
        </w:rPr>
        <w:t>.</w:t>
      </w:r>
      <w:r>
        <w:rPr>
          <w:rFonts w:ascii="Times New Roman" w:hAnsi="Times New Roman"/>
          <w:color w:val="000000"/>
          <w:sz w:val="28"/>
        </w:rPr>
        <w:t>ru</w:t>
      </w:r>
      <w:r w:rsidRPr="001774AF">
        <w:rPr>
          <w:rFonts w:ascii="Times New Roman" w:hAnsi="Times New Roman"/>
          <w:color w:val="000000"/>
          <w:sz w:val="28"/>
          <w:lang w:val="ru-RU"/>
        </w:rPr>
        <w:t>/</w:t>
      </w:r>
      <w:r>
        <w:rPr>
          <w:rFonts w:ascii="Times New Roman" w:hAnsi="Times New Roman"/>
          <w:color w:val="000000"/>
          <w:sz w:val="28"/>
        </w:rPr>
        <w:t>assistance</w:t>
      </w:r>
      <w:r w:rsidRPr="001774AF">
        <w:rPr>
          <w:rFonts w:ascii="Times New Roman" w:hAnsi="Times New Roman"/>
          <w:color w:val="000000"/>
          <w:sz w:val="28"/>
          <w:lang w:val="ru-RU"/>
        </w:rPr>
        <w:t>/</w:t>
      </w:r>
      <w:r>
        <w:rPr>
          <w:rFonts w:ascii="Times New Roman" w:hAnsi="Times New Roman"/>
          <w:color w:val="000000"/>
          <w:sz w:val="28"/>
        </w:rPr>
        <w:t>umk</w:t>
      </w:r>
      <w:r w:rsidRPr="001774AF">
        <w:rPr>
          <w:rFonts w:ascii="Times New Roman" w:hAnsi="Times New Roman"/>
          <w:color w:val="000000"/>
          <w:sz w:val="28"/>
          <w:lang w:val="ru-RU"/>
        </w:rPr>
        <w:t>/</w:t>
      </w:r>
      <w:r>
        <w:rPr>
          <w:rFonts w:ascii="Times New Roman" w:hAnsi="Times New Roman"/>
          <w:color w:val="000000"/>
          <w:sz w:val="28"/>
        </w:rPr>
        <w:t>english</w:t>
      </w:r>
      <w:r w:rsidRPr="001774AF">
        <w:rPr>
          <w:rFonts w:ascii="Times New Roman" w:hAnsi="Times New Roman"/>
          <w:color w:val="000000"/>
          <w:sz w:val="28"/>
          <w:lang w:val="ru-RU"/>
        </w:rPr>
        <w:t>-</w:t>
      </w:r>
      <w:r>
        <w:rPr>
          <w:rFonts w:ascii="Times New Roman" w:hAnsi="Times New Roman"/>
          <w:color w:val="000000"/>
          <w:sz w:val="28"/>
        </w:rPr>
        <w:t>spotlight</w:t>
      </w:r>
      <w:r w:rsidRPr="001774AF">
        <w:rPr>
          <w:rFonts w:ascii="Times New Roman" w:hAnsi="Times New Roman"/>
          <w:color w:val="000000"/>
          <w:sz w:val="28"/>
          <w:lang w:val="ru-RU"/>
        </w:rPr>
        <w:t>.</w:t>
      </w:r>
      <w:r>
        <w:rPr>
          <w:rFonts w:ascii="Times New Roman" w:hAnsi="Times New Roman"/>
          <w:color w:val="000000"/>
          <w:sz w:val="28"/>
        </w:rPr>
        <w:t>html</w:t>
      </w:r>
      <w:bookmarkEnd w:id="13"/>
    </w:p>
    <w:p w:rsidR="00AF1BDF" w:rsidRPr="001774AF" w:rsidRDefault="00AF1BDF">
      <w:pPr>
        <w:spacing w:after="0"/>
        <w:ind w:left="120"/>
        <w:rPr>
          <w:lang w:val="ru-RU"/>
        </w:rPr>
      </w:pPr>
    </w:p>
    <w:p w:rsidR="00AF1BDF" w:rsidRPr="001774AF" w:rsidRDefault="00C026CE">
      <w:pPr>
        <w:spacing w:after="0" w:line="480" w:lineRule="auto"/>
        <w:ind w:left="120"/>
        <w:rPr>
          <w:lang w:val="ru-RU"/>
        </w:rPr>
      </w:pPr>
      <w:r w:rsidRPr="001774AF">
        <w:rPr>
          <w:rFonts w:ascii="Times New Roman" w:hAnsi="Times New Roman"/>
          <w:b/>
          <w:color w:val="000000"/>
          <w:sz w:val="28"/>
          <w:lang w:val="ru-RU"/>
        </w:rPr>
        <w:t>ЦИФРОВЫЕ ОБРАЗОВАТЕЛЬНЫЕ РЕСУРСЫ И РЕСУРСЫ СЕТИ ИНТЕРНЕТ</w:t>
      </w:r>
    </w:p>
    <w:p w:rsidR="00AF1BDF" w:rsidRDefault="00C026CE">
      <w:pPr>
        <w:spacing w:after="0" w:line="480" w:lineRule="auto"/>
        <w:ind w:left="120"/>
      </w:pPr>
      <w:bookmarkStart w:id="14" w:name="6695cb62-c7ac-4d3d-b5f1-bb0fcb6a9bae"/>
      <w:r>
        <w:rPr>
          <w:rFonts w:ascii="Times New Roman" w:hAnsi="Times New Roman"/>
          <w:color w:val="000000"/>
          <w:sz w:val="28"/>
        </w:rPr>
        <w:t>https://myschool.edu.ru/</w:t>
      </w:r>
      <w:bookmarkEnd w:id="14"/>
    </w:p>
    <w:p w:rsidR="00AF1BDF" w:rsidRDefault="00AF1BDF">
      <w:pPr>
        <w:sectPr w:rsidR="00AF1BDF">
          <w:pgSz w:w="11906" w:h="16383"/>
          <w:pgMar w:top="1134" w:right="850" w:bottom="1134" w:left="1701" w:header="720" w:footer="720" w:gutter="0"/>
          <w:cols w:space="720"/>
        </w:sectPr>
      </w:pPr>
    </w:p>
    <w:bookmarkEnd w:id="11"/>
    <w:p w:rsidR="00C026CE" w:rsidRDefault="00C026CE"/>
    <w:sectPr w:rsidR="00C026CE">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D86E04"/>
    <w:multiLevelType w:val="multilevel"/>
    <w:tmpl w:val="C6E4AA2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498637A"/>
    <w:multiLevelType w:val="multilevel"/>
    <w:tmpl w:val="3592880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C460D83"/>
    <w:multiLevelType w:val="multilevel"/>
    <w:tmpl w:val="29E0FB3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4EE14F84"/>
    <w:multiLevelType w:val="multilevel"/>
    <w:tmpl w:val="671ADE10"/>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62C274B4"/>
    <w:multiLevelType w:val="multilevel"/>
    <w:tmpl w:val="DF4E6F26"/>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762B24AE"/>
    <w:multiLevelType w:val="multilevel"/>
    <w:tmpl w:val="B7CC8A7E"/>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798A6B2D"/>
    <w:multiLevelType w:val="multilevel"/>
    <w:tmpl w:val="D08AE31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6"/>
  </w:num>
  <w:num w:numId="2">
    <w:abstractNumId w:val="1"/>
  </w:num>
  <w:num w:numId="3">
    <w:abstractNumId w:val="0"/>
  </w:num>
  <w:num w:numId="4">
    <w:abstractNumId w:val="2"/>
  </w:num>
  <w:num w:numId="5">
    <w:abstractNumId w:val="5"/>
  </w:num>
  <w:num w:numId="6">
    <w:abstractNumId w:val="3"/>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AF1BDF"/>
    <w:rsid w:val="001774AF"/>
    <w:rsid w:val="00813199"/>
    <w:rsid w:val="00AF1BDF"/>
    <w:rsid w:val="00B62B20"/>
    <w:rsid w:val="00C026CE"/>
    <w:rsid w:val="00DB787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E1E53F"/>
  <w15:docId w15:val="{6AB9F30F-714A-4923-BB05-9E4CFCF15D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32415460">
      <w:bodyDiv w:val="1"/>
      <w:marLeft w:val="0"/>
      <w:marRight w:val="0"/>
      <w:marTop w:val="0"/>
      <w:marBottom w:val="0"/>
      <w:divBdr>
        <w:top w:val="none" w:sz="0" w:space="0" w:color="auto"/>
        <w:left w:val="none" w:sz="0" w:space="0" w:color="auto"/>
        <w:bottom w:val="none" w:sz="0" w:space="0" w:color="auto"/>
        <w:right w:val="none" w:sz="0" w:space="0" w:color="auto"/>
      </w:divBdr>
    </w:div>
    <w:div w:id="166501582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e1753bc9" TargetMode="External"/><Relationship Id="rId21" Type="http://schemas.openxmlformats.org/officeDocument/2006/relationships/hyperlink" Target="https://m.edsoo.ru/142c7e77" TargetMode="External"/><Relationship Id="rId42" Type="http://schemas.openxmlformats.org/officeDocument/2006/relationships/hyperlink" Target="https://m.edsoo.ru/c9e25e52" TargetMode="External"/><Relationship Id="rId63" Type="http://schemas.openxmlformats.org/officeDocument/2006/relationships/hyperlink" Target="https://m.edsoo.ru/ee1f5e7b" TargetMode="External"/><Relationship Id="rId84" Type="http://schemas.openxmlformats.org/officeDocument/2006/relationships/hyperlink" Target="https://m.edsoo.ru/57670a62" TargetMode="External"/><Relationship Id="rId138" Type="http://schemas.openxmlformats.org/officeDocument/2006/relationships/hyperlink" Target="https://m.edsoo.ru/4,5487E+70" TargetMode="External"/><Relationship Id="rId159" Type="http://schemas.openxmlformats.org/officeDocument/2006/relationships/hyperlink" Target="https://m.edsoo.ru/16990f69" TargetMode="External"/><Relationship Id="rId170" Type="http://schemas.openxmlformats.org/officeDocument/2006/relationships/hyperlink" Target="https://m.edsoo.ru/6a80b358" TargetMode="External"/><Relationship Id="rId191" Type="http://schemas.openxmlformats.org/officeDocument/2006/relationships/hyperlink" Target="https://m.edsoo.ru/82ee45fd" TargetMode="External"/><Relationship Id="rId107" Type="http://schemas.openxmlformats.org/officeDocument/2006/relationships/hyperlink" Target="https://m.edsoo.ru/27fa63e9" TargetMode="External"/><Relationship Id="rId11" Type="http://schemas.openxmlformats.org/officeDocument/2006/relationships/hyperlink" Target="https://m.edsoo.ru/262455fd" TargetMode="External"/><Relationship Id="rId32" Type="http://schemas.openxmlformats.org/officeDocument/2006/relationships/hyperlink" Target="https://m.edsoo.ru/96f90ef6" TargetMode="External"/><Relationship Id="rId53" Type="http://schemas.openxmlformats.org/officeDocument/2006/relationships/hyperlink" Target="https://m.edsoo.ru/6b37e877" TargetMode="External"/><Relationship Id="rId74" Type="http://schemas.openxmlformats.org/officeDocument/2006/relationships/hyperlink" Target="https://m.edsoo.ru/893805d2" TargetMode="External"/><Relationship Id="rId128" Type="http://schemas.openxmlformats.org/officeDocument/2006/relationships/hyperlink" Target="https://m.edsoo.ru/02ccc3a9" TargetMode="External"/><Relationship Id="rId149" Type="http://schemas.openxmlformats.org/officeDocument/2006/relationships/hyperlink" Target="https://m.edsoo.ru/49ab9311" TargetMode="External"/><Relationship Id="rId5" Type="http://schemas.openxmlformats.org/officeDocument/2006/relationships/hyperlink" Target="https://m.edsoo.ru/262455fd" TargetMode="External"/><Relationship Id="rId95" Type="http://schemas.openxmlformats.org/officeDocument/2006/relationships/hyperlink" Target="https://m.edsoo.ru/3b7fc9bb" TargetMode="External"/><Relationship Id="rId160" Type="http://schemas.openxmlformats.org/officeDocument/2006/relationships/hyperlink" Target="https://m.edsoo.ru/b0b53f8d" TargetMode="External"/><Relationship Id="rId181" Type="http://schemas.openxmlformats.org/officeDocument/2006/relationships/hyperlink" Target="https://m.edsoo.ru/1b90355b" TargetMode="External"/><Relationship Id="rId22" Type="http://schemas.openxmlformats.org/officeDocument/2006/relationships/hyperlink" Target="https://m.edsoo.ru/142c7e77" TargetMode="External"/><Relationship Id="rId43" Type="http://schemas.openxmlformats.org/officeDocument/2006/relationships/hyperlink" Target="https://m.edsoo.ru/ff9865ba" TargetMode="External"/><Relationship Id="rId64" Type="http://schemas.openxmlformats.org/officeDocument/2006/relationships/hyperlink" Target="https://m.edsoo.ru/6ca373e0" TargetMode="External"/><Relationship Id="rId118" Type="http://schemas.openxmlformats.org/officeDocument/2006/relationships/hyperlink" Target="https://m.edsoo.ru/320156f8" TargetMode="External"/><Relationship Id="rId139" Type="http://schemas.openxmlformats.org/officeDocument/2006/relationships/hyperlink" Target="https://m.edsoo.ru/78b690ac" TargetMode="External"/><Relationship Id="rId85" Type="http://schemas.openxmlformats.org/officeDocument/2006/relationships/hyperlink" Target="https://m.edsoo.ru/c18997e5" TargetMode="External"/><Relationship Id="rId150" Type="http://schemas.openxmlformats.org/officeDocument/2006/relationships/hyperlink" Target="https://m.edsoo.ru/8335f701" TargetMode="External"/><Relationship Id="rId171" Type="http://schemas.openxmlformats.org/officeDocument/2006/relationships/hyperlink" Target="https://m.edsoo.ru/9b81edd9" TargetMode="External"/><Relationship Id="rId192" Type="http://schemas.openxmlformats.org/officeDocument/2006/relationships/hyperlink" Target="https://m.edsoo.ru/d9e10a70" TargetMode="External"/><Relationship Id="rId12" Type="http://schemas.openxmlformats.org/officeDocument/2006/relationships/hyperlink" Target="https://m.edsoo.ru/262455fd" TargetMode="External"/><Relationship Id="rId33" Type="http://schemas.openxmlformats.org/officeDocument/2006/relationships/hyperlink" Target="https://m.edsoo.ru/4d49105e" TargetMode="External"/><Relationship Id="rId108" Type="http://schemas.openxmlformats.org/officeDocument/2006/relationships/hyperlink" Target="https://m.edsoo.ru/31a707c1" TargetMode="External"/><Relationship Id="rId129" Type="http://schemas.openxmlformats.org/officeDocument/2006/relationships/hyperlink" Target="https://m.edsoo.ru/4408296" TargetMode="External"/><Relationship Id="rId54" Type="http://schemas.openxmlformats.org/officeDocument/2006/relationships/hyperlink" Target="https://m.edsoo.ru/7c1c8a78" TargetMode="External"/><Relationship Id="rId75" Type="http://schemas.openxmlformats.org/officeDocument/2006/relationships/hyperlink" Target="https://m.edsoo.ru/64d2b182" TargetMode="External"/><Relationship Id="rId96" Type="http://schemas.openxmlformats.org/officeDocument/2006/relationships/hyperlink" Target="https://m.edsoo.ru/4c0245de" TargetMode="External"/><Relationship Id="rId140" Type="http://schemas.openxmlformats.org/officeDocument/2006/relationships/hyperlink" Target="https://m.edsoo.ru/70eb0176" TargetMode="External"/><Relationship Id="rId161" Type="http://schemas.openxmlformats.org/officeDocument/2006/relationships/hyperlink" Target="https://m.edsoo.ru/052fda2c" TargetMode="External"/><Relationship Id="rId182" Type="http://schemas.openxmlformats.org/officeDocument/2006/relationships/hyperlink" Target="https://m.edsoo.ru/25fd3acb" TargetMode="External"/><Relationship Id="rId6" Type="http://schemas.openxmlformats.org/officeDocument/2006/relationships/hyperlink" Target="https://m.edsoo.ru/262455fd" TargetMode="External"/><Relationship Id="rId23" Type="http://schemas.openxmlformats.org/officeDocument/2006/relationships/hyperlink" Target="https://m.edsoo.ru/142c7e77" TargetMode="External"/><Relationship Id="rId119" Type="http://schemas.openxmlformats.org/officeDocument/2006/relationships/hyperlink" Target="https://m.edsoo.ru/99179e8e" TargetMode="External"/><Relationship Id="rId44" Type="http://schemas.openxmlformats.org/officeDocument/2006/relationships/hyperlink" Target="https://m.edsoo.ru/052c684c" TargetMode="External"/><Relationship Id="rId65" Type="http://schemas.openxmlformats.org/officeDocument/2006/relationships/hyperlink" Target="https://m.edsoo.ru/07b974f1" TargetMode="External"/><Relationship Id="rId86" Type="http://schemas.openxmlformats.org/officeDocument/2006/relationships/hyperlink" Target="https://m.edsoo.ru/76c641a2" TargetMode="External"/><Relationship Id="rId130" Type="http://schemas.openxmlformats.org/officeDocument/2006/relationships/hyperlink" Target="https://m.edsoo.ru/72f588da" TargetMode="External"/><Relationship Id="rId151" Type="http://schemas.openxmlformats.org/officeDocument/2006/relationships/hyperlink" Target="https://m.edsoo.ru/3048c65b" TargetMode="External"/><Relationship Id="rId172" Type="http://schemas.openxmlformats.org/officeDocument/2006/relationships/hyperlink" Target="https://m.edsoo.ru/dd917eac" TargetMode="External"/><Relationship Id="rId193" Type="http://schemas.openxmlformats.org/officeDocument/2006/relationships/hyperlink" Target="https://m.edsoo.ru/13c7453c" TargetMode="External"/><Relationship Id="rId13" Type="http://schemas.openxmlformats.org/officeDocument/2006/relationships/hyperlink" Target="https://m.edsoo.ru/262455fd" TargetMode="External"/><Relationship Id="rId109" Type="http://schemas.openxmlformats.org/officeDocument/2006/relationships/hyperlink" Target="https://m.edsoo.ru/b80aca84" TargetMode="External"/><Relationship Id="rId34" Type="http://schemas.openxmlformats.org/officeDocument/2006/relationships/hyperlink" Target="https://m.edsoo.ru/3e68c596" TargetMode="External"/><Relationship Id="rId55" Type="http://schemas.openxmlformats.org/officeDocument/2006/relationships/hyperlink" Target="https://m.edsoo.ru/dbbd7587" TargetMode="External"/><Relationship Id="rId76" Type="http://schemas.openxmlformats.org/officeDocument/2006/relationships/hyperlink" Target="https://m.edsoo.ru/fdfe5cbc" TargetMode="External"/><Relationship Id="rId97" Type="http://schemas.openxmlformats.org/officeDocument/2006/relationships/hyperlink" Target="https://m.edsoo.ru/0d746d08" TargetMode="External"/><Relationship Id="rId120" Type="http://schemas.openxmlformats.org/officeDocument/2006/relationships/hyperlink" Target="https://m.edsoo.ru/958b3012" TargetMode="External"/><Relationship Id="rId141" Type="http://schemas.openxmlformats.org/officeDocument/2006/relationships/hyperlink" Target="https://m.edsoo.ru/b8ccbf44" TargetMode="External"/><Relationship Id="rId7" Type="http://schemas.openxmlformats.org/officeDocument/2006/relationships/hyperlink" Target="https://m.edsoo.ru/262455fd" TargetMode="External"/><Relationship Id="rId162" Type="http://schemas.openxmlformats.org/officeDocument/2006/relationships/hyperlink" Target="https://m.edsoo.ru/f5643207" TargetMode="External"/><Relationship Id="rId183" Type="http://schemas.openxmlformats.org/officeDocument/2006/relationships/hyperlink" Target="https://m.edsoo.ru/f9cd89a1" TargetMode="External"/><Relationship Id="rId2" Type="http://schemas.openxmlformats.org/officeDocument/2006/relationships/styles" Target="styles.xml"/><Relationship Id="rId29" Type="http://schemas.openxmlformats.org/officeDocument/2006/relationships/hyperlink" Target="https://m.edsoo.ru/95d9a694" TargetMode="External"/><Relationship Id="rId24" Type="http://schemas.openxmlformats.org/officeDocument/2006/relationships/hyperlink" Target="https://m.edsoo.ru/142c7e77" TargetMode="External"/><Relationship Id="rId40" Type="http://schemas.openxmlformats.org/officeDocument/2006/relationships/hyperlink" Target="https://m.edsoo.ru/0d94afbb" TargetMode="External"/><Relationship Id="rId45" Type="http://schemas.openxmlformats.org/officeDocument/2006/relationships/hyperlink" Target="https://m.edsoo.ru/8f7e31a3" TargetMode="External"/><Relationship Id="rId66" Type="http://schemas.openxmlformats.org/officeDocument/2006/relationships/hyperlink" Target="https://m.edsoo.ru/5ed8a9cf" TargetMode="External"/><Relationship Id="rId87" Type="http://schemas.openxmlformats.org/officeDocument/2006/relationships/hyperlink" Target="https://m.edsoo.ru/8330c3a8" TargetMode="External"/><Relationship Id="rId110" Type="http://schemas.openxmlformats.org/officeDocument/2006/relationships/hyperlink" Target="https://m.edsoo.ru/1eb1f52f" TargetMode="External"/><Relationship Id="rId115" Type="http://schemas.openxmlformats.org/officeDocument/2006/relationships/hyperlink" Target="https://m.edsoo.ru/e88530cd" TargetMode="External"/><Relationship Id="rId131" Type="http://schemas.openxmlformats.org/officeDocument/2006/relationships/hyperlink" Target="https://m.edsoo.ru/8c474d29" TargetMode="External"/><Relationship Id="rId136" Type="http://schemas.openxmlformats.org/officeDocument/2006/relationships/hyperlink" Target="https://m.edsoo.ru/c7b43830" TargetMode="External"/><Relationship Id="rId157" Type="http://schemas.openxmlformats.org/officeDocument/2006/relationships/hyperlink" Target="https://m.edsoo.ru/553e4fd0" TargetMode="External"/><Relationship Id="rId178" Type="http://schemas.openxmlformats.org/officeDocument/2006/relationships/hyperlink" Target="https://m.edsoo.ru/9cfed566" TargetMode="External"/><Relationship Id="rId61" Type="http://schemas.openxmlformats.org/officeDocument/2006/relationships/hyperlink" Target="https://m.edsoo.ru/6054cd6c" TargetMode="External"/><Relationship Id="rId82" Type="http://schemas.openxmlformats.org/officeDocument/2006/relationships/hyperlink" Target="https://m.edsoo.ru/1df9a695" TargetMode="External"/><Relationship Id="rId152" Type="http://schemas.openxmlformats.org/officeDocument/2006/relationships/hyperlink" Target="https://m.edsoo.ru/00a89f77" TargetMode="External"/><Relationship Id="rId173" Type="http://schemas.openxmlformats.org/officeDocument/2006/relationships/hyperlink" Target="https://m.edsoo.ru/7a9e0f25" TargetMode="External"/><Relationship Id="rId194" Type="http://schemas.openxmlformats.org/officeDocument/2006/relationships/hyperlink" Target="https://m.edsoo.ru/8e48f63d" TargetMode="External"/><Relationship Id="rId199" Type="http://schemas.openxmlformats.org/officeDocument/2006/relationships/hyperlink" Target="https://m.edsoo.ru/3e9a1d4e" TargetMode="External"/><Relationship Id="rId203" Type="http://schemas.openxmlformats.org/officeDocument/2006/relationships/theme" Target="theme/theme1.xml"/><Relationship Id="rId19" Type="http://schemas.openxmlformats.org/officeDocument/2006/relationships/hyperlink" Target="https://m.edsoo.ru/142c7e77" TargetMode="External"/><Relationship Id="rId14" Type="http://schemas.openxmlformats.org/officeDocument/2006/relationships/hyperlink" Target="https://m.edsoo.ru/262455fd" TargetMode="External"/><Relationship Id="rId30" Type="http://schemas.openxmlformats.org/officeDocument/2006/relationships/hyperlink" Target="https://m.edsoo.ru/c00887af" TargetMode="External"/><Relationship Id="rId35" Type="http://schemas.openxmlformats.org/officeDocument/2006/relationships/hyperlink" Target="https://m.edsoo.ru/a0053b7f" TargetMode="External"/><Relationship Id="rId56" Type="http://schemas.openxmlformats.org/officeDocument/2006/relationships/hyperlink" Target="https://m.edsoo.ru/c9d57a24" TargetMode="External"/><Relationship Id="rId77" Type="http://schemas.openxmlformats.org/officeDocument/2006/relationships/hyperlink" Target="https://m.edsoo.ru/bf57ccf0" TargetMode="External"/><Relationship Id="rId100" Type="http://schemas.openxmlformats.org/officeDocument/2006/relationships/hyperlink" Target="https://m.edsoo.ru/c03288ad" TargetMode="External"/><Relationship Id="rId105" Type="http://schemas.openxmlformats.org/officeDocument/2006/relationships/hyperlink" Target="https://m.edsoo.ru/8cb8e51f" TargetMode="External"/><Relationship Id="rId126" Type="http://schemas.openxmlformats.org/officeDocument/2006/relationships/hyperlink" Target="https://m.edsoo.ru/e407a96c" TargetMode="External"/><Relationship Id="rId147" Type="http://schemas.openxmlformats.org/officeDocument/2006/relationships/hyperlink" Target="https://m.edsoo.ru/98c564ee" TargetMode="External"/><Relationship Id="rId168" Type="http://schemas.openxmlformats.org/officeDocument/2006/relationships/hyperlink" Target="https://m.edsoo.ru/d34837e4" TargetMode="External"/><Relationship Id="rId8" Type="http://schemas.openxmlformats.org/officeDocument/2006/relationships/hyperlink" Target="https://m.edsoo.ru/262455fd" TargetMode="External"/><Relationship Id="rId51" Type="http://schemas.openxmlformats.org/officeDocument/2006/relationships/hyperlink" Target="https://m.edsoo.ru/df31e554" TargetMode="External"/><Relationship Id="rId72" Type="http://schemas.openxmlformats.org/officeDocument/2006/relationships/hyperlink" Target="https://m.edsoo.ru/568edb51" TargetMode="External"/><Relationship Id="rId93" Type="http://schemas.openxmlformats.org/officeDocument/2006/relationships/hyperlink" Target="https://m.edsoo.ru/69369b0a" TargetMode="External"/><Relationship Id="rId98" Type="http://schemas.openxmlformats.org/officeDocument/2006/relationships/hyperlink" Target="https://m.edsoo.ru/66843f5c" TargetMode="External"/><Relationship Id="rId121" Type="http://schemas.openxmlformats.org/officeDocument/2006/relationships/hyperlink" Target="https://m.edsoo.ru/7a3834e8" TargetMode="External"/><Relationship Id="rId142" Type="http://schemas.openxmlformats.org/officeDocument/2006/relationships/hyperlink" Target="https://m.edsoo.ru/af9971d3" TargetMode="External"/><Relationship Id="rId163" Type="http://schemas.openxmlformats.org/officeDocument/2006/relationships/hyperlink" Target="https://m.edsoo.ru/ee0a863c" TargetMode="External"/><Relationship Id="rId184" Type="http://schemas.openxmlformats.org/officeDocument/2006/relationships/hyperlink" Target="https://m.edsoo.ru/1b1eb5c8" TargetMode="External"/><Relationship Id="rId189" Type="http://schemas.openxmlformats.org/officeDocument/2006/relationships/hyperlink" Target="https://m.edsoo.ru/c2119b0b" TargetMode="External"/><Relationship Id="rId3" Type="http://schemas.openxmlformats.org/officeDocument/2006/relationships/settings" Target="settings.xml"/><Relationship Id="rId25" Type="http://schemas.openxmlformats.org/officeDocument/2006/relationships/hyperlink" Target="https://m.edsoo.ru/142c7e77" TargetMode="External"/><Relationship Id="rId46" Type="http://schemas.openxmlformats.org/officeDocument/2006/relationships/hyperlink" Target="https://m.edsoo.ru/a6dfbb16" TargetMode="External"/><Relationship Id="rId67" Type="http://schemas.openxmlformats.org/officeDocument/2006/relationships/hyperlink" Target="https://m.edsoo.ru/8ec400c9" TargetMode="External"/><Relationship Id="rId116" Type="http://schemas.openxmlformats.org/officeDocument/2006/relationships/hyperlink" Target="https://m.edsoo.ru/a2f1f6f0" TargetMode="External"/><Relationship Id="rId137" Type="http://schemas.openxmlformats.org/officeDocument/2006/relationships/hyperlink" Target="https://m.edsoo.ru/e2e13771" TargetMode="External"/><Relationship Id="rId158" Type="http://schemas.openxmlformats.org/officeDocument/2006/relationships/hyperlink" Target="https://m.edsoo.ru/faeb5201" TargetMode="External"/><Relationship Id="rId20" Type="http://schemas.openxmlformats.org/officeDocument/2006/relationships/hyperlink" Target="https://m.edsoo.ru/142c7e77" TargetMode="External"/><Relationship Id="rId41" Type="http://schemas.openxmlformats.org/officeDocument/2006/relationships/hyperlink" Target="https://m.edsoo.ru/41ece32e" TargetMode="External"/><Relationship Id="rId62" Type="http://schemas.openxmlformats.org/officeDocument/2006/relationships/hyperlink" Target="https://m.edsoo.ru/8a77ab82" TargetMode="External"/><Relationship Id="rId83" Type="http://schemas.openxmlformats.org/officeDocument/2006/relationships/hyperlink" Target="https://m.edsoo.ru/063ecac2" TargetMode="External"/><Relationship Id="rId88" Type="http://schemas.openxmlformats.org/officeDocument/2006/relationships/hyperlink" Target="https://m.edsoo.ru/1d78d7ab" TargetMode="External"/><Relationship Id="rId111" Type="http://schemas.openxmlformats.org/officeDocument/2006/relationships/hyperlink" Target="https://m.edsoo.ru/ef850ad4" TargetMode="External"/><Relationship Id="rId132" Type="http://schemas.openxmlformats.org/officeDocument/2006/relationships/hyperlink" Target="https://m.edsoo.ru/8c639c8d" TargetMode="External"/><Relationship Id="rId153" Type="http://schemas.openxmlformats.org/officeDocument/2006/relationships/hyperlink" Target="https://m.edsoo.ru/6919c6f7" TargetMode="External"/><Relationship Id="rId174" Type="http://schemas.openxmlformats.org/officeDocument/2006/relationships/hyperlink" Target="https://m.edsoo.ru/97d9bc2d" TargetMode="External"/><Relationship Id="rId179" Type="http://schemas.openxmlformats.org/officeDocument/2006/relationships/hyperlink" Target="https://m.edsoo.ru/2a53a84b" TargetMode="External"/><Relationship Id="rId195" Type="http://schemas.openxmlformats.org/officeDocument/2006/relationships/hyperlink" Target="https://m.edsoo.ru/193cbd13" TargetMode="External"/><Relationship Id="rId190" Type="http://schemas.openxmlformats.org/officeDocument/2006/relationships/hyperlink" Target="https://m.edsoo.ru/7f6a09d7" TargetMode="External"/><Relationship Id="rId15" Type="http://schemas.openxmlformats.org/officeDocument/2006/relationships/hyperlink" Target="https://m.edsoo.ru/262455fd" TargetMode="External"/><Relationship Id="rId36" Type="http://schemas.openxmlformats.org/officeDocument/2006/relationships/hyperlink" Target="https://m.edsoo.ru/8678f003" TargetMode="External"/><Relationship Id="rId57" Type="http://schemas.openxmlformats.org/officeDocument/2006/relationships/hyperlink" Target="https://m.edsoo.ru/fc02a466" TargetMode="External"/><Relationship Id="rId106" Type="http://schemas.openxmlformats.org/officeDocument/2006/relationships/hyperlink" Target="https://m.edsoo.ru/3a0bbeb6" TargetMode="External"/><Relationship Id="rId127" Type="http://schemas.openxmlformats.org/officeDocument/2006/relationships/hyperlink" Target="https://m.edsoo.ru/f029c3e6" TargetMode="External"/><Relationship Id="rId10" Type="http://schemas.openxmlformats.org/officeDocument/2006/relationships/hyperlink" Target="https://m.edsoo.ru/262455fd" TargetMode="External"/><Relationship Id="rId31" Type="http://schemas.openxmlformats.org/officeDocument/2006/relationships/hyperlink" Target="https://m.edsoo.ru/470533a0" TargetMode="External"/><Relationship Id="rId52" Type="http://schemas.openxmlformats.org/officeDocument/2006/relationships/hyperlink" Target="https://m.edsoo.ru/5f09c016" TargetMode="External"/><Relationship Id="rId73" Type="http://schemas.openxmlformats.org/officeDocument/2006/relationships/hyperlink" Target="https://m.edsoo.ru/1b50e204" TargetMode="External"/><Relationship Id="rId78" Type="http://schemas.openxmlformats.org/officeDocument/2006/relationships/hyperlink" Target="https://m.edsoo.ru/c6c1b5ba" TargetMode="External"/><Relationship Id="rId94" Type="http://schemas.openxmlformats.org/officeDocument/2006/relationships/hyperlink" Target="https://m.edsoo.ru/f45f07b8" TargetMode="External"/><Relationship Id="rId99" Type="http://schemas.openxmlformats.org/officeDocument/2006/relationships/hyperlink" Target="https://m.edsoo.ru/67d18867" TargetMode="External"/><Relationship Id="rId101" Type="http://schemas.openxmlformats.org/officeDocument/2006/relationships/hyperlink" Target="https://m.edsoo.ru/a3718251" TargetMode="External"/><Relationship Id="rId122" Type="http://schemas.openxmlformats.org/officeDocument/2006/relationships/hyperlink" Target="https://m.edsoo.ru/69a2e566" TargetMode="External"/><Relationship Id="rId143" Type="http://schemas.openxmlformats.org/officeDocument/2006/relationships/hyperlink" Target="https://m.edsoo.ru/cf0228ca" TargetMode="External"/><Relationship Id="rId148" Type="http://schemas.openxmlformats.org/officeDocument/2006/relationships/hyperlink" Target="https://m.edsoo.ru/592ab697" TargetMode="External"/><Relationship Id="rId164" Type="http://schemas.openxmlformats.org/officeDocument/2006/relationships/hyperlink" Target="https://m.edsoo.ru/85a66e88" TargetMode="External"/><Relationship Id="rId169" Type="http://schemas.openxmlformats.org/officeDocument/2006/relationships/hyperlink" Target="https://m.edsoo.ru/76261698" TargetMode="External"/><Relationship Id="rId185" Type="http://schemas.openxmlformats.org/officeDocument/2006/relationships/hyperlink" Target="https://m.edsoo.ru/27cc06b5" TargetMode="External"/><Relationship Id="rId4" Type="http://schemas.openxmlformats.org/officeDocument/2006/relationships/webSettings" Target="webSettings.xml"/><Relationship Id="rId9" Type="http://schemas.openxmlformats.org/officeDocument/2006/relationships/hyperlink" Target="https://m.edsoo.ru/262455fd" TargetMode="External"/><Relationship Id="rId180" Type="http://schemas.openxmlformats.org/officeDocument/2006/relationships/hyperlink" Target="https://m.edsoo.ru/9e5311dc" TargetMode="External"/><Relationship Id="rId26" Type="http://schemas.openxmlformats.org/officeDocument/2006/relationships/hyperlink" Target="https://m.edsoo.ru/142c7e77" TargetMode="External"/><Relationship Id="rId47" Type="http://schemas.openxmlformats.org/officeDocument/2006/relationships/hyperlink" Target="https://m.edsoo.ru/67278943" TargetMode="External"/><Relationship Id="rId68" Type="http://schemas.openxmlformats.org/officeDocument/2006/relationships/hyperlink" Target="https://m.edsoo.ru/b835281f" TargetMode="External"/><Relationship Id="rId89" Type="http://schemas.openxmlformats.org/officeDocument/2006/relationships/hyperlink" Target="https://m.edsoo.ru/91737089" TargetMode="External"/><Relationship Id="rId112" Type="http://schemas.openxmlformats.org/officeDocument/2006/relationships/hyperlink" Target="https://m.edsoo.ru/362a7e00" TargetMode="External"/><Relationship Id="rId133" Type="http://schemas.openxmlformats.org/officeDocument/2006/relationships/hyperlink" Target="https://m.edsoo.ru/8addc986" TargetMode="External"/><Relationship Id="rId154" Type="http://schemas.openxmlformats.org/officeDocument/2006/relationships/hyperlink" Target="https://m.edsoo.ru/1e5c7b7a" TargetMode="External"/><Relationship Id="rId175" Type="http://schemas.openxmlformats.org/officeDocument/2006/relationships/hyperlink" Target="https://m.edsoo.ru/de736398" TargetMode="External"/><Relationship Id="rId196" Type="http://schemas.openxmlformats.org/officeDocument/2006/relationships/hyperlink" Target="https://m.edsoo.ru/9fb17b25" TargetMode="External"/><Relationship Id="rId200" Type="http://schemas.openxmlformats.org/officeDocument/2006/relationships/hyperlink" Target="https://m.edsoo.ru/5c15368b" TargetMode="External"/><Relationship Id="rId16" Type="http://schemas.openxmlformats.org/officeDocument/2006/relationships/hyperlink" Target="https://m.edsoo.ru/262455fd" TargetMode="External"/><Relationship Id="rId37" Type="http://schemas.openxmlformats.org/officeDocument/2006/relationships/hyperlink" Target="https://m.edsoo.ru/c7410dc1" TargetMode="External"/><Relationship Id="rId58" Type="http://schemas.openxmlformats.org/officeDocument/2006/relationships/hyperlink" Target="https://m.edsoo.ru/0aa9de33" TargetMode="External"/><Relationship Id="rId79" Type="http://schemas.openxmlformats.org/officeDocument/2006/relationships/hyperlink" Target="https://m.edsoo.ru/116b101d" TargetMode="External"/><Relationship Id="rId102" Type="http://schemas.openxmlformats.org/officeDocument/2006/relationships/hyperlink" Target="https://m.edsoo.ru/e8a53fdb" TargetMode="External"/><Relationship Id="rId123" Type="http://schemas.openxmlformats.org/officeDocument/2006/relationships/hyperlink" Target="https://m.edsoo.ru/70e2cb56" TargetMode="External"/><Relationship Id="rId144" Type="http://schemas.openxmlformats.org/officeDocument/2006/relationships/hyperlink" Target="https://m.edsoo.ru/5d84a687" TargetMode="External"/><Relationship Id="rId90" Type="http://schemas.openxmlformats.org/officeDocument/2006/relationships/hyperlink" Target="https://m.edsoo.ru/b7d04800" TargetMode="External"/><Relationship Id="rId165" Type="http://schemas.openxmlformats.org/officeDocument/2006/relationships/hyperlink" Target="https://m.edsoo.ru/2600e09a" TargetMode="External"/><Relationship Id="rId186" Type="http://schemas.openxmlformats.org/officeDocument/2006/relationships/hyperlink" Target="https://m.edsoo.ru/2a2aa944" TargetMode="External"/><Relationship Id="rId27" Type="http://schemas.openxmlformats.org/officeDocument/2006/relationships/hyperlink" Target="https://m.edsoo.ru/142c7e77" TargetMode="External"/><Relationship Id="rId48" Type="http://schemas.openxmlformats.org/officeDocument/2006/relationships/hyperlink" Target="https://m.edsoo.ru/452c55c7" TargetMode="External"/><Relationship Id="rId69" Type="http://schemas.openxmlformats.org/officeDocument/2006/relationships/hyperlink" Target="https://m.edsoo.ru/7578897d" TargetMode="External"/><Relationship Id="rId113" Type="http://schemas.openxmlformats.org/officeDocument/2006/relationships/hyperlink" Target="https://m.edsoo.ru/5c263f0d" TargetMode="External"/><Relationship Id="rId134" Type="http://schemas.openxmlformats.org/officeDocument/2006/relationships/hyperlink" Target="https://m.edsoo.ru/6c26e96b" TargetMode="External"/><Relationship Id="rId80" Type="http://schemas.openxmlformats.org/officeDocument/2006/relationships/hyperlink" Target="https://m.edsoo.ru/d54f5f2f" TargetMode="External"/><Relationship Id="rId155" Type="http://schemas.openxmlformats.org/officeDocument/2006/relationships/hyperlink" Target="https://m.edsoo.ru/ada62261" TargetMode="External"/><Relationship Id="rId176" Type="http://schemas.openxmlformats.org/officeDocument/2006/relationships/hyperlink" Target="https://m.edsoo.ru/16cdd2d8" TargetMode="External"/><Relationship Id="rId197" Type="http://schemas.openxmlformats.org/officeDocument/2006/relationships/hyperlink" Target="https://m.edsoo.ru/a2349f3c" TargetMode="External"/><Relationship Id="rId201" Type="http://schemas.openxmlformats.org/officeDocument/2006/relationships/hyperlink" Target="https://m.edsoo.ru/6a866f02" TargetMode="External"/><Relationship Id="rId17" Type="http://schemas.openxmlformats.org/officeDocument/2006/relationships/hyperlink" Target="https://m.edsoo.ru/142c7e77" TargetMode="External"/><Relationship Id="rId38" Type="http://schemas.openxmlformats.org/officeDocument/2006/relationships/hyperlink" Target="https://m.edsoo.ru/87c3471e" TargetMode="External"/><Relationship Id="rId59" Type="http://schemas.openxmlformats.org/officeDocument/2006/relationships/hyperlink" Target="https://m.edsoo.ru/7881bb8b" TargetMode="External"/><Relationship Id="rId103" Type="http://schemas.openxmlformats.org/officeDocument/2006/relationships/hyperlink" Target="https://m.edsoo.ru/dc4d2a7b" TargetMode="External"/><Relationship Id="rId124" Type="http://schemas.openxmlformats.org/officeDocument/2006/relationships/hyperlink" Target="https://m.edsoo.ru/f79c54b5" TargetMode="External"/><Relationship Id="rId70" Type="http://schemas.openxmlformats.org/officeDocument/2006/relationships/hyperlink" Target="https://m.edsoo.ru/64cc30e3" TargetMode="External"/><Relationship Id="rId91" Type="http://schemas.openxmlformats.org/officeDocument/2006/relationships/hyperlink" Target="https://m.edsoo.ru/d4341c8c" TargetMode="External"/><Relationship Id="rId145" Type="http://schemas.openxmlformats.org/officeDocument/2006/relationships/hyperlink" Target="https://m.edsoo.ru/1449fdce" TargetMode="External"/><Relationship Id="rId166" Type="http://schemas.openxmlformats.org/officeDocument/2006/relationships/hyperlink" Target="https://m.edsoo.ru/fa4ce21d" TargetMode="External"/><Relationship Id="rId187" Type="http://schemas.openxmlformats.org/officeDocument/2006/relationships/hyperlink" Target="https://m.edsoo.ru/5aa2f566" TargetMode="External"/><Relationship Id="rId1" Type="http://schemas.openxmlformats.org/officeDocument/2006/relationships/numbering" Target="numbering.xml"/><Relationship Id="rId28" Type="http://schemas.openxmlformats.org/officeDocument/2006/relationships/hyperlink" Target="https://m.edsoo.ru/142c7e77" TargetMode="External"/><Relationship Id="rId49" Type="http://schemas.openxmlformats.org/officeDocument/2006/relationships/hyperlink" Target="https://m.edsoo.ru/e447ca2f" TargetMode="External"/><Relationship Id="rId114" Type="http://schemas.openxmlformats.org/officeDocument/2006/relationships/hyperlink" Target="https://m.edsoo.ru/a5a75237" TargetMode="External"/><Relationship Id="rId60" Type="http://schemas.openxmlformats.org/officeDocument/2006/relationships/hyperlink" Target="https://m.edsoo.ru/9c3dfcc3" TargetMode="External"/><Relationship Id="rId81" Type="http://schemas.openxmlformats.org/officeDocument/2006/relationships/hyperlink" Target="https://m.edsoo.ru/317cf3fa" TargetMode="External"/><Relationship Id="rId135" Type="http://schemas.openxmlformats.org/officeDocument/2006/relationships/hyperlink" Target="https://m.edsoo.ru/d3f4c005" TargetMode="External"/><Relationship Id="rId156" Type="http://schemas.openxmlformats.org/officeDocument/2006/relationships/hyperlink" Target="https://m.edsoo.ru/42ccbb4e" TargetMode="External"/><Relationship Id="rId177" Type="http://schemas.openxmlformats.org/officeDocument/2006/relationships/hyperlink" Target="https://m.edsoo.ru/9b81edd9" TargetMode="External"/><Relationship Id="rId198" Type="http://schemas.openxmlformats.org/officeDocument/2006/relationships/hyperlink" Target="https://m.edsoo.ru/6ddb9d13" TargetMode="External"/><Relationship Id="rId202" Type="http://schemas.openxmlformats.org/officeDocument/2006/relationships/fontTable" Target="fontTable.xml"/><Relationship Id="rId18" Type="http://schemas.openxmlformats.org/officeDocument/2006/relationships/hyperlink" Target="https://m.edsoo.ru/142c7e77" TargetMode="External"/><Relationship Id="rId39" Type="http://schemas.openxmlformats.org/officeDocument/2006/relationships/hyperlink" Target="https://m.edsoo.ru/eefec8f2" TargetMode="External"/><Relationship Id="rId50" Type="http://schemas.openxmlformats.org/officeDocument/2006/relationships/hyperlink" Target="https://m.edsoo.ru/398977b2" TargetMode="External"/><Relationship Id="rId104" Type="http://schemas.openxmlformats.org/officeDocument/2006/relationships/hyperlink" Target="https://m.edsoo.ru/83cf4c40" TargetMode="External"/><Relationship Id="rId125" Type="http://schemas.openxmlformats.org/officeDocument/2006/relationships/hyperlink" Target="https://m.edsoo.ru/c16fa2c8" TargetMode="External"/><Relationship Id="rId146" Type="http://schemas.openxmlformats.org/officeDocument/2006/relationships/hyperlink" Target="https://m.edsoo.ru/b8c0962b" TargetMode="External"/><Relationship Id="rId167" Type="http://schemas.openxmlformats.org/officeDocument/2006/relationships/hyperlink" Target="https://m.edsoo.ru/e69234f5" TargetMode="External"/><Relationship Id="rId188" Type="http://schemas.openxmlformats.org/officeDocument/2006/relationships/hyperlink" Target="https://m.edsoo.ru/f345d55b" TargetMode="External"/><Relationship Id="rId71" Type="http://schemas.openxmlformats.org/officeDocument/2006/relationships/hyperlink" Target="https://m.edsoo.ru/07b974f1" TargetMode="External"/><Relationship Id="rId92" Type="http://schemas.openxmlformats.org/officeDocument/2006/relationships/hyperlink" Target="https://m.edsoo.ru/f6c50ebb"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75</Pages>
  <Words>18193</Words>
  <Characters>103704</Characters>
  <Application>Microsoft Office Word</Application>
  <DocSecurity>0</DocSecurity>
  <Lines>864</Lines>
  <Paragraphs>243</Paragraphs>
  <ScaleCrop>false</ScaleCrop>
  <Company/>
  <LinksUpToDate>false</LinksUpToDate>
  <CharactersWithSpaces>121654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Clevo</cp:lastModifiedBy>
  <cp:revision>8</cp:revision>
  <dcterms:created xsi:type="dcterms:W3CDTF">2024-09-03T07:08:00Z</dcterms:created>
  <dcterms:modified xsi:type="dcterms:W3CDTF">2024-09-10T06:09:00Z</dcterms:modified>
</cp:coreProperties>
</file>