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C01" w:rsidRDefault="00464C01">
      <w:pPr>
        <w:autoSpaceDE w:val="0"/>
        <w:autoSpaceDN w:val="0"/>
        <w:spacing w:after="78" w:line="220" w:lineRule="exact"/>
      </w:pPr>
    </w:p>
    <w:p w:rsidR="00326471" w:rsidRDefault="00326471" w:rsidP="00326471">
      <w:pPr>
        <w:tabs>
          <w:tab w:val="left" w:pos="195"/>
          <w:tab w:val="center" w:pos="4818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2.1.9.</w:t>
      </w:r>
    </w:p>
    <w:p w:rsidR="00227733" w:rsidRPr="00D035BE" w:rsidRDefault="00227733" w:rsidP="00227733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ru-RU"/>
        </w:rPr>
      </w:pPr>
      <w:r w:rsidRPr="00D035BE">
        <w:rPr>
          <w:rFonts w:ascii="Times New Roman" w:hAnsi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227733" w:rsidRPr="00D035BE" w:rsidRDefault="00227733" w:rsidP="002277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D035BE">
        <w:rPr>
          <w:rFonts w:ascii="Times New Roman" w:hAnsi="Times New Roman"/>
          <w:sz w:val="24"/>
          <w:szCs w:val="24"/>
          <w:lang w:val="ru-RU"/>
        </w:rPr>
        <w:t>«</w:t>
      </w:r>
      <w:proofErr w:type="spellStart"/>
      <w:r w:rsidRPr="00D035BE">
        <w:rPr>
          <w:rFonts w:ascii="Times New Roman" w:hAnsi="Times New Roman"/>
          <w:sz w:val="24"/>
          <w:szCs w:val="24"/>
          <w:lang w:val="ru-RU"/>
        </w:rPr>
        <w:t>Кузембетьевская</w:t>
      </w:r>
      <w:proofErr w:type="spellEnd"/>
      <w:r w:rsidRPr="00D035BE">
        <w:rPr>
          <w:rFonts w:ascii="Times New Roman" w:hAnsi="Times New Roman"/>
          <w:sz w:val="24"/>
          <w:szCs w:val="24"/>
          <w:lang w:val="ru-RU"/>
        </w:rPr>
        <w:t xml:space="preserve"> средняя общеобразовательная школа </w:t>
      </w:r>
      <w:proofErr w:type="spellStart"/>
      <w:r w:rsidRPr="00D035BE">
        <w:rPr>
          <w:rFonts w:ascii="Times New Roman" w:hAnsi="Times New Roman"/>
          <w:sz w:val="24"/>
          <w:szCs w:val="24"/>
          <w:lang w:val="ru-RU"/>
        </w:rPr>
        <w:t>им.Х.Г.Хусаинова</w:t>
      </w:r>
      <w:proofErr w:type="spellEnd"/>
      <w:r w:rsidRPr="00D035BE">
        <w:rPr>
          <w:rFonts w:ascii="Times New Roman" w:hAnsi="Times New Roman"/>
          <w:sz w:val="24"/>
          <w:szCs w:val="24"/>
          <w:lang w:val="ru-RU"/>
        </w:rPr>
        <w:t>»</w:t>
      </w:r>
    </w:p>
    <w:p w:rsidR="00227733" w:rsidRPr="00D035BE" w:rsidRDefault="00227733" w:rsidP="00227733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ru-RU"/>
        </w:rPr>
      </w:pPr>
      <w:proofErr w:type="spellStart"/>
      <w:r w:rsidRPr="00D035BE">
        <w:rPr>
          <w:rFonts w:ascii="Times New Roman" w:hAnsi="Times New Roman"/>
          <w:sz w:val="24"/>
          <w:szCs w:val="24"/>
          <w:lang w:val="ru-RU"/>
        </w:rPr>
        <w:t>Мензелинского</w:t>
      </w:r>
      <w:proofErr w:type="spellEnd"/>
      <w:r w:rsidRPr="00D035BE">
        <w:rPr>
          <w:rFonts w:ascii="Times New Roman" w:hAnsi="Times New Roman"/>
          <w:sz w:val="24"/>
          <w:szCs w:val="24"/>
          <w:lang w:val="ru-RU"/>
        </w:rPr>
        <w:t xml:space="preserve"> муниципального района  </w:t>
      </w:r>
    </w:p>
    <w:p w:rsidR="00227733" w:rsidRPr="00D035BE" w:rsidRDefault="00227733" w:rsidP="00227733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ru-RU"/>
        </w:rPr>
      </w:pPr>
      <w:r w:rsidRPr="00D035BE">
        <w:rPr>
          <w:rFonts w:ascii="Times New Roman" w:hAnsi="Times New Roman"/>
          <w:sz w:val="24"/>
          <w:szCs w:val="24"/>
          <w:lang w:val="ru-RU"/>
        </w:rPr>
        <w:t>Республики Татарстан</w:t>
      </w:r>
    </w:p>
    <w:p w:rsidR="00227733" w:rsidRPr="00A0172B" w:rsidRDefault="00227733" w:rsidP="0022773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27733" w:rsidRPr="00A0172B" w:rsidRDefault="00227733" w:rsidP="0022773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27733" w:rsidRPr="00A0172B" w:rsidRDefault="00227733" w:rsidP="0022773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27733" w:rsidRPr="00A0172B" w:rsidRDefault="00227733" w:rsidP="0022773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27733" w:rsidRPr="00A0172B" w:rsidRDefault="00227733" w:rsidP="0022773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27733" w:rsidRPr="00A0172B" w:rsidRDefault="00227733" w:rsidP="0022773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27733" w:rsidRPr="00A0172B" w:rsidRDefault="00227733" w:rsidP="0022773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27733" w:rsidRPr="00A0172B" w:rsidRDefault="00227733" w:rsidP="00227733">
      <w:pPr>
        <w:jc w:val="center"/>
        <w:rPr>
          <w:rFonts w:ascii="Times New Roman" w:hAnsi="Times New Roman" w:cs="Times New Roman"/>
          <w:sz w:val="36"/>
          <w:szCs w:val="36"/>
          <w:lang w:val="ru-RU"/>
        </w:rPr>
      </w:pPr>
    </w:p>
    <w:p w:rsidR="00227733" w:rsidRDefault="00227733" w:rsidP="00227733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E60369">
        <w:rPr>
          <w:rFonts w:ascii="Times New Roman" w:hAnsi="Times New Roman" w:cs="Times New Roman"/>
          <w:b/>
          <w:sz w:val="36"/>
          <w:szCs w:val="36"/>
          <w:lang w:val="ru-RU"/>
        </w:rPr>
        <w:t>Рабочая программа</w:t>
      </w:r>
    </w:p>
    <w:p w:rsidR="00227733" w:rsidRDefault="00227733" w:rsidP="00227733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27733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r w:rsidRPr="00227733">
        <w:rPr>
          <w:rFonts w:ascii="Times New Roman" w:hAnsi="Times New Roman" w:cs="Times New Roman"/>
          <w:b/>
          <w:sz w:val="24"/>
          <w:szCs w:val="24"/>
        </w:rPr>
        <w:t>ID</w:t>
      </w:r>
      <w:r w:rsidRPr="002277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5092204)</w:t>
      </w:r>
    </w:p>
    <w:p w:rsidR="00227733" w:rsidRPr="00A0172B" w:rsidRDefault="00227733" w:rsidP="00227733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A0172B">
        <w:rPr>
          <w:rFonts w:ascii="Times New Roman" w:hAnsi="Times New Roman" w:cs="Times New Roman"/>
          <w:b/>
          <w:sz w:val="36"/>
          <w:szCs w:val="36"/>
          <w:lang w:val="ru-RU"/>
        </w:rPr>
        <w:t xml:space="preserve">по </w:t>
      </w:r>
      <w:r w:rsidRPr="00227733">
        <w:rPr>
          <w:rFonts w:ascii="Times New Roman" w:hAnsi="Times New Roman" w:cs="Times New Roman"/>
          <w:b/>
          <w:sz w:val="36"/>
          <w:szCs w:val="36"/>
          <w:lang w:val="ru-RU"/>
        </w:rPr>
        <w:t>«Основы религиозных культур и светской этики»</w:t>
      </w:r>
    </w:p>
    <w:p w:rsidR="00227733" w:rsidRPr="00227733" w:rsidRDefault="00227733" w:rsidP="00227733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227733">
        <w:rPr>
          <w:rFonts w:ascii="Times New Roman" w:hAnsi="Times New Roman" w:cs="Times New Roman"/>
          <w:sz w:val="36"/>
          <w:szCs w:val="36"/>
          <w:lang w:val="ru-RU"/>
        </w:rPr>
        <w:t xml:space="preserve">Уровень образования: </w:t>
      </w:r>
      <w:r w:rsidRPr="00227733">
        <w:rPr>
          <w:rFonts w:ascii="Times New Roman" w:hAnsi="Times New Roman" w:cs="Times New Roman"/>
          <w:b/>
          <w:sz w:val="36"/>
          <w:szCs w:val="36"/>
          <w:lang w:val="ru-RU"/>
        </w:rPr>
        <w:t>начальное общее образование</w:t>
      </w:r>
    </w:p>
    <w:p w:rsidR="00227733" w:rsidRPr="00227733" w:rsidRDefault="00227733" w:rsidP="00227733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27733" w:rsidRDefault="00227733" w:rsidP="00227733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464C01" w:rsidRPr="00227733" w:rsidRDefault="00464C01">
      <w:pPr>
        <w:rPr>
          <w:lang w:val="ru-RU"/>
        </w:rPr>
        <w:sectPr w:rsidR="00464C01" w:rsidRPr="00227733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464C01" w:rsidRPr="00227733" w:rsidRDefault="00464C01">
      <w:pPr>
        <w:autoSpaceDE w:val="0"/>
        <w:autoSpaceDN w:val="0"/>
        <w:spacing w:after="78" w:line="220" w:lineRule="exact"/>
        <w:rPr>
          <w:lang w:val="ru-RU"/>
        </w:rPr>
      </w:pPr>
    </w:p>
    <w:p w:rsidR="00464C01" w:rsidRPr="00227733" w:rsidRDefault="005E77D7">
      <w:pPr>
        <w:autoSpaceDE w:val="0"/>
        <w:autoSpaceDN w:val="0"/>
        <w:spacing w:after="0" w:line="230" w:lineRule="auto"/>
        <w:rPr>
          <w:lang w:val="ru-RU"/>
        </w:rPr>
      </w:pPr>
      <w:r w:rsidRPr="00227733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464C01" w:rsidRPr="00227733" w:rsidRDefault="005E77D7">
      <w:pPr>
        <w:autoSpaceDE w:val="0"/>
        <w:autoSpaceDN w:val="0"/>
        <w:spacing w:before="346" w:after="0" w:line="271" w:lineRule="auto"/>
        <w:ind w:right="288" w:firstLine="180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(далее — ФГОС НОО) по ОРКСЭ и обеспечивает содержательную составляющую ФГОС НОО. </w:t>
      </w:r>
    </w:p>
    <w:p w:rsidR="00464C01" w:rsidRPr="00227733" w:rsidRDefault="005E77D7">
      <w:pPr>
        <w:autoSpaceDE w:val="0"/>
        <w:autoSpaceDN w:val="0"/>
        <w:spacing w:before="262" w:after="0" w:line="262" w:lineRule="auto"/>
        <w:ind w:right="1008"/>
        <w:rPr>
          <w:lang w:val="ru-RU"/>
        </w:rPr>
      </w:pPr>
      <w:r w:rsidRPr="00227733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«ОСНОВЫ РЕЛИГИОЗНЫХ КУЛЬТУР И СВЕТСКОЙ ЭТИКИ»</w:t>
      </w:r>
    </w:p>
    <w:p w:rsidR="00464C01" w:rsidRPr="00227733" w:rsidRDefault="005E77D7">
      <w:pPr>
        <w:autoSpaceDE w:val="0"/>
        <w:autoSpaceDN w:val="0"/>
        <w:spacing w:before="166" w:after="0" w:line="281" w:lineRule="auto"/>
        <w:ind w:right="288" w:firstLine="180"/>
        <w:rPr>
          <w:lang w:val="ru-RU"/>
        </w:rPr>
      </w:pPr>
      <w:r w:rsidRPr="00227733">
        <w:rPr>
          <w:rFonts w:ascii="Times New Roman" w:eastAsia="Times New Roman" w:hAnsi="Times New Roman"/>
          <w:i/>
          <w:color w:val="000000"/>
          <w:sz w:val="24"/>
          <w:lang w:val="ru-RU"/>
        </w:rPr>
        <w:t>Планируемые результаты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освоения курса ОРКСЭ включают результаты по каждому учебному модулю. При конструировании планируемых результатов учитываются цели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</w:t>
      </w:r>
      <w:proofErr w:type="spellStart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достижений, которые приобретает каждый обучающийся, независимо от изучаемого модуля. </w:t>
      </w:r>
    </w:p>
    <w:p w:rsidR="00464C01" w:rsidRPr="00227733" w:rsidRDefault="005E77D7">
      <w:pPr>
        <w:autoSpaceDE w:val="0"/>
        <w:autoSpaceDN w:val="0"/>
        <w:spacing w:before="70" w:after="0"/>
        <w:ind w:firstLine="180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Культурологическая направленность предмета способствует развитию у обучающихся 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представлений о нравственных идеалах и ценностях религиозных и светских традиций народов России,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</w:t>
      </w:r>
    </w:p>
    <w:p w:rsidR="00464C01" w:rsidRPr="00227733" w:rsidRDefault="005E77D7">
      <w:pPr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Коммуникативный подход к преподаванию предмета ОРКСЭ предполагает организацию 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коммуникативной деятельности обучающихся, требующей от них умения выслушивать позицию партнёра по деятельности, принимать её, согласовывать усилия для достижения поставленной цели, находить адекватные вербальные средства передачи информации и рефлексии. </w:t>
      </w:r>
      <w:proofErr w:type="spellStart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Деятельностный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 т. п.</w:t>
      </w:r>
    </w:p>
    <w:p w:rsidR="00464C01" w:rsidRPr="00227733" w:rsidRDefault="005E77D7">
      <w:pPr>
        <w:autoSpaceDE w:val="0"/>
        <w:autoSpaceDN w:val="0"/>
        <w:spacing w:before="70" w:after="0" w:line="288" w:lineRule="auto"/>
        <w:ind w:right="288" w:firstLine="180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Предпосылками усвоения младшими школьниками содержания курса являются психологические особенности детей, завершающих обучение в начальной школе: интерес к социальной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реагировать как на доброжелательность, отзывчивость, доброту других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руководства к собственному поведению. Вместе с тем в процессе </w:t>
      </w:r>
      <w:proofErr w:type="spellStart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обу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чения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необходимо учитывать, что младшие школьники с трудом усваивают абстрактные философские сентенции, нравственные поучения, поэтому особое внимание должно быть уделено эмоциональной стороне 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</w:p>
    <w:p w:rsidR="00464C01" w:rsidRPr="00227733" w:rsidRDefault="005E77D7">
      <w:pPr>
        <w:autoSpaceDE w:val="0"/>
        <w:autoSpaceDN w:val="0"/>
        <w:spacing w:before="262" w:after="0" w:line="262" w:lineRule="auto"/>
        <w:ind w:right="864"/>
        <w:rPr>
          <w:lang w:val="ru-RU"/>
        </w:rPr>
      </w:pPr>
      <w:r w:rsidRPr="00227733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«ОСНОВЫ РЕЛИГИОЗНЫХ КУЛЬТУР И СВЕТСКОЙ ЭТИКИ»</w:t>
      </w:r>
    </w:p>
    <w:p w:rsidR="00464C01" w:rsidRPr="00227733" w:rsidRDefault="005E77D7">
      <w:pPr>
        <w:autoSpaceDE w:val="0"/>
        <w:autoSpaceDN w:val="0"/>
        <w:spacing w:before="166" w:after="0"/>
        <w:ind w:right="288" w:firstLine="180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Целью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многонационального народа России, а также к диалогу с представителями других культур и мировоззрений.</w:t>
      </w:r>
    </w:p>
    <w:p w:rsidR="00464C01" w:rsidRPr="00227733" w:rsidRDefault="005E77D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Основными задачами ОРКСЭ являются:</w:t>
      </w:r>
    </w:p>
    <w:p w:rsidR="00464C01" w:rsidRPr="00227733" w:rsidRDefault="005E77D7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</w:t>
      </w:r>
    </w:p>
    <w:p w:rsidR="00464C01" w:rsidRPr="00227733" w:rsidRDefault="00464C01">
      <w:pPr>
        <w:rPr>
          <w:lang w:val="ru-RU"/>
        </w:rPr>
        <w:sectPr w:rsidR="00464C01" w:rsidRPr="00227733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64C01" w:rsidRPr="00227733" w:rsidRDefault="00464C01">
      <w:pPr>
        <w:autoSpaceDE w:val="0"/>
        <w:autoSpaceDN w:val="0"/>
        <w:spacing w:after="66" w:line="220" w:lineRule="exact"/>
        <w:rPr>
          <w:lang w:val="ru-RU"/>
        </w:rPr>
      </w:pPr>
    </w:p>
    <w:p w:rsidR="00464C01" w:rsidRPr="00227733" w:rsidRDefault="005E77D7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(законных представителей);</w:t>
      </w:r>
    </w:p>
    <w:p w:rsidR="00464C01" w:rsidRPr="00227733" w:rsidRDefault="005E77D7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</w:t>
      </w:r>
      <w:proofErr w:type="gramStart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представлений</w:t>
      </w:r>
      <w:proofErr w:type="gram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о значении нравственных норм и ценностей в жизни личности, семьи, общества;</w:t>
      </w:r>
    </w:p>
    <w:p w:rsidR="00464C01" w:rsidRPr="00227733" w:rsidRDefault="005E77D7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обобщение знаний, понятий и представлений о духовной культуре и морали, ранее 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464C01" w:rsidRPr="00227733" w:rsidRDefault="005E77D7">
      <w:pPr>
        <w:autoSpaceDE w:val="0"/>
        <w:autoSpaceDN w:val="0"/>
        <w:spacing w:before="238" w:after="0" w:line="283" w:lineRule="auto"/>
        <w:ind w:left="420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</w:t>
      </w:r>
      <w:proofErr w:type="gramStart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способностей</w:t>
      </w:r>
      <w:proofErr w:type="gram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к общению в </w:t>
      </w:r>
      <w:proofErr w:type="spellStart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полиэтничной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разномировоззренческой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и многоконфессиональной среде на основе взаимного уважения и диалога. Основной 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методологический принцип реализации ОРКСЭ — культурологический подход, способствующий формированию у младших школьников первоначальных представлений о культуре 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464C01" w:rsidRPr="00227733" w:rsidRDefault="005E77D7">
      <w:pPr>
        <w:autoSpaceDE w:val="0"/>
        <w:autoSpaceDN w:val="0"/>
        <w:spacing w:before="322" w:after="0" w:line="262" w:lineRule="auto"/>
        <w:ind w:right="432"/>
        <w:rPr>
          <w:lang w:val="ru-RU"/>
        </w:rPr>
      </w:pPr>
      <w:r w:rsidRPr="00227733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«ОСНОВЫ РЕЛИГИОЗНЫХ КУЛЬТУР И СВЕТСКОЙ ЭТИКИ» В УЧЕБНОМ ПЛАНЕ</w:t>
      </w:r>
    </w:p>
    <w:p w:rsidR="00464C01" w:rsidRPr="00227733" w:rsidRDefault="005E77D7">
      <w:pPr>
        <w:tabs>
          <w:tab w:val="left" w:pos="180"/>
        </w:tabs>
        <w:autoSpaceDE w:val="0"/>
        <w:autoSpaceDN w:val="0"/>
        <w:spacing w:before="166" w:after="0" w:line="262" w:lineRule="auto"/>
        <w:rPr>
          <w:lang w:val="ru-RU"/>
        </w:rPr>
      </w:pPr>
      <w:r w:rsidRPr="00227733">
        <w:rPr>
          <w:lang w:val="ru-RU"/>
        </w:rPr>
        <w:tab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"Основы религиозных культур и светской этики" изучается в 4 классе один час в неделе, общий объем составляет 34 часа.</w:t>
      </w:r>
    </w:p>
    <w:p w:rsidR="00464C01" w:rsidRPr="00227733" w:rsidRDefault="00464C01">
      <w:pPr>
        <w:rPr>
          <w:lang w:val="ru-RU"/>
        </w:rPr>
        <w:sectPr w:rsidR="00464C01" w:rsidRPr="00227733">
          <w:pgSz w:w="11900" w:h="16840"/>
          <w:pgMar w:top="286" w:right="724" w:bottom="1440" w:left="666" w:header="720" w:footer="720" w:gutter="0"/>
          <w:cols w:space="720" w:equalWidth="0">
            <w:col w:w="10510" w:space="0"/>
          </w:cols>
          <w:docGrid w:linePitch="360"/>
        </w:sectPr>
      </w:pPr>
    </w:p>
    <w:p w:rsidR="00464C01" w:rsidRPr="00227733" w:rsidRDefault="00464C01">
      <w:pPr>
        <w:autoSpaceDE w:val="0"/>
        <w:autoSpaceDN w:val="0"/>
        <w:spacing w:after="78" w:line="220" w:lineRule="exact"/>
        <w:rPr>
          <w:lang w:val="ru-RU"/>
        </w:rPr>
      </w:pPr>
    </w:p>
    <w:p w:rsidR="00464C01" w:rsidRPr="00227733" w:rsidRDefault="005E77D7">
      <w:pPr>
        <w:autoSpaceDE w:val="0"/>
        <w:autoSpaceDN w:val="0"/>
        <w:spacing w:after="0" w:line="230" w:lineRule="auto"/>
        <w:rPr>
          <w:lang w:val="ru-RU"/>
        </w:rPr>
      </w:pPr>
      <w:r w:rsidRPr="0022773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464C01" w:rsidRPr="00227733" w:rsidRDefault="005E77D7">
      <w:pPr>
        <w:tabs>
          <w:tab w:val="left" w:pos="180"/>
        </w:tabs>
        <w:autoSpaceDE w:val="0"/>
        <w:autoSpaceDN w:val="0"/>
        <w:spacing w:before="346" w:after="0" w:line="271" w:lineRule="auto"/>
        <w:ind w:right="144"/>
        <w:rPr>
          <w:lang w:val="ru-RU"/>
        </w:rPr>
      </w:pPr>
      <w:r w:rsidRPr="00227733">
        <w:rPr>
          <w:lang w:val="ru-RU"/>
        </w:rPr>
        <w:tab/>
      </w:r>
      <w:r w:rsidRPr="00227733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«ОСНОВЫ СВЕТСКОЙ ЭТИКИ»</w:t>
      </w:r>
      <w:r w:rsidRPr="00227733">
        <w:rPr>
          <w:lang w:val="ru-RU"/>
        </w:rPr>
        <w:br/>
      </w:r>
      <w:r w:rsidRPr="00227733">
        <w:rPr>
          <w:lang w:val="ru-RU"/>
        </w:rPr>
        <w:tab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Россия — наша Родина. Культура и религия. Этика и её значение в жизни человека. Праздники как одна из форм исторической памяти. Образцы нравственности в культурах разных народов.</w:t>
      </w:r>
    </w:p>
    <w:p w:rsidR="00464C01" w:rsidRPr="00227733" w:rsidRDefault="005E77D7">
      <w:pPr>
        <w:autoSpaceDE w:val="0"/>
        <w:autoSpaceDN w:val="0"/>
        <w:spacing w:before="70" w:after="0" w:line="271" w:lineRule="auto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время. Высшие нравственные ценности, идеалы, принципы морали. Методика создания морального кодекса в школе.</w:t>
      </w:r>
    </w:p>
    <w:p w:rsidR="00464C01" w:rsidRPr="00227733" w:rsidRDefault="005E77D7">
      <w:pPr>
        <w:autoSpaceDE w:val="0"/>
        <w:autoSpaceDN w:val="0"/>
        <w:spacing w:before="70" w:after="0" w:line="262" w:lineRule="auto"/>
        <w:ind w:right="1728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Нормы морали. Этикет. Образование как нравственная норма. Методы нравственного самосовершенствования.</w:t>
      </w:r>
    </w:p>
    <w:p w:rsidR="00464C01" w:rsidRPr="00227733" w:rsidRDefault="005E77D7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227733">
        <w:rPr>
          <w:lang w:val="ru-RU"/>
        </w:rPr>
        <w:tab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464C01" w:rsidRPr="00227733" w:rsidRDefault="00464C01">
      <w:pPr>
        <w:rPr>
          <w:lang w:val="ru-RU"/>
        </w:rPr>
        <w:sectPr w:rsidR="00464C01" w:rsidRPr="00227733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64C01" w:rsidRPr="00227733" w:rsidRDefault="00464C01">
      <w:pPr>
        <w:autoSpaceDE w:val="0"/>
        <w:autoSpaceDN w:val="0"/>
        <w:spacing w:after="78" w:line="220" w:lineRule="exact"/>
        <w:rPr>
          <w:lang w:val="ru-RU"/>
        </w:rPr>
      </w:pPr>
    </w:p>
    <w:p w:rsidR="00464C01" w:rsidRPr="00227733" w:rsidRDefault="005E77D7">
      <w:pPr>
        <w:autoSpaceDE w:val="0"/>
        <w:autoSpaceDN w:val="0"/>
        <w:spacing w:after="0" w:line="230" w:lineRule="auto"/>
        <w:rPr>
          <w:lang w:val="ru-RU"/>
        </w:rPr>
      </w:pPr>
      <w:r w:rsidRPr="00227733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464C01" w:rsidRPr="00227733" w:rsidRDefault="005E77D7">
      <w:pPr>
        <w:autoSpaceDE w:val="0"/>
        <w:autoSpaceDN w:val="0"/>
        <w:spacing w:before="346" w:after="0" w:line="230" w:lineRule="auto"/>
        <w:rPr>
          <w:lang w:val="ru-RU"/>
        </w:rPr>
      </w:pPr>
      <w:r w:rsidRPr="00227733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464C01" w:rsidRPr="00227733" w:rsidRDefault="005E77D7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227733">
        <w:rPr>
          <w:lang w:val="ru-RU"/>
        </w:rPr>
        <w:tab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</w:p>
    <w:p w:rsidR="00464C01" w:rsidRPr="00227733" w:rsidRDefault="005E77D7">
      <w:pPr>
        <w:autoSpaceDE w:val="0"/>
        <w:autoSpaceDN w:val="0"/>
        <w:spacing w:before="370" w:after="0" w:line="262" w:lineRule="auto"/>
        <w:ind w:left="420" w:right="432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понимать основы российской гражданской идентичности, испытывать чувство гордости за свою Родину;</w:t>
      </w:r>
    </w:p>
    <w:p w:rsidR="00464C01" w:rsidRPr="00227733" w:rsidRDefault="005E77D7">
      <w:pPr>
        <w:autoSpaceDE w:val="0"/>
        <w:autoSpaceDN w:val="0"/>
        <w:spacing w:before="238" w:after="0" w:line="262" w:lineRule="auto"/>
        <w:ind w:left="420" w:right="144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формировать национальную и гражданскую </w:t>
      </w:r>
      <w:proofErr w:type="spellStart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самоидентичность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, осознавать свою этническую и национальную принадлежность;</w:t>
      </w:r>
    </w:p>
    <w:p w:rsidR="00464C01" w:rsidRPr="00227733" w:rsidRDefault="005E77D7">
      <w:pPr>
        <w:autoSpaceDE w:val="0"/>
        <w:autoSpaceDN w:val="0"/>
        <w:spacing w:before="240" w:after="0" w:line="262" w:lineRule="auto"/>
        <w:ind w:left="420" w:right="144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понимать значение гуманистических и демократических ценностных ориентаций; осознавать ценность человеческой жизни;</w:t>
      </w:r>
    </w:p>
    <w:p w:rsidR="00464C01" w:rsidRPr="00227733" w:rsidRDefault="005E77D7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понимать значение нравственных норм и ценностей как условия жизни личности, семьи, общества;</w:t>
      </w:r>
    </w:p>
    <w:p w:rsidR="00464C01" w:rsidRPr="00227733" w:rsidRDefault="005E77D7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осознавать право гражданина РФ исповедовать любую традиционную религию или не исповедовать никакой ре​</w:t>
      </w:r>
      <w:proofErr w:type="spellStart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лигии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464C01" w:rsidRPr="00227733" w:rsidRDefault="005E77D7">
      <w:pPr>
        <w:autoSpaceDE w:val="0"/>
        <w:autoSpaceDN w:val="0"/>
        <w:spacing w:before="238" w:after="0" w:line="271" w:lineRule="auto"/>
        <w:ind w:left="420" w:right="432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464C01" w:rsidRPr="00227733" w:rsidRDefault="005E77D7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464C01" w:rsidRPr="00227733" w:rsidRDefault="005E77D7">
      <w:pPr>
        <w:autoSpaceDE w:val="0"/>
        <w:autoSpaceDN w:val="0"/>
        <w:spacing w:before="238" w:after="0" w:line="271" w:lineRule="auto"/>
        <w:ind w:left="420" w:right="432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464C01" w:rsidRPr="00227733" w:rsidRDefault="005E77D7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</w:t>
      </w:r>
      <w:proofErr w:type="spellStart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оскорб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227733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ляющих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других людей;</w:t>
      </w:r>
    </w:p>
    <w:p w:rsidR="00464C01" w:rsidRPr="00227733" w:rsidRDefault="005E77D7">
      <w:pPr>
        <w:autoSpaceDE w:val="0"/>
        <w:autoSpaceDN w:val="0"/>
        <w:spacing w:before="240" w:after="0" w:line="230" w:lineRule="auto"/>
        <w:ind w:left="420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понимать необходимость бережного отношения к материальным и духовным ценностям.</w:t>
      </w:r>
    </w:p>
    <w:p w:rsidR="00464C01" w:rsidRPr="00227733" w:rsidRDefault="005E77D7">
      <w:pPr>
        <w:autoSpaceDE w:val="0"/>
        <w:autoSpaceDN w:val="0"/>
        <w:spacing w:before="322" w:after="0" w:line="230" w:lineRule="auto"/>
        <w:rPr>
          <w:lang w:val="ru-RU"/>
        </w:rPr>
      </w:pPr>
      <w:r w:rsidRPr="00227733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464C01" w:rsidRPr="00227733" w:rsidRDefault="005E77D7">
      <w:pPr>
        <w:autoSpaceDE w:val="0"/>
        <w:autoSpaceDN w:val="0"/>
        <w:spacing w:before="226" w:after="0" w:line="262" w:lineRule="auto"/>
        <w:ind w:left="420" w:right="576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464C01" w:rsidRPr="00227733" w:rsidRDefault="005E77D7">
      <w:pPr>
        <w:autoSpaceDE w:val="0"/>
        <w:autoSpaceDN w:val="0"/>
        <w:spacing w:before="238" w:after="0" w:line="281" w:lineRule="auto"/>
        <w:ind w:left="420" w:right="144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формировать умения планировать, контролировать и оценивать учебные действия в 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464C01" w:rsidRPr="00227733" w:rsidRDefault="005E77D7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</w:t>
      </w:r>
    </w:p>
    <w:p w:rsidR="00464C01" w:rsidRPr="00227733" w:rsidRDefault="00464C01">
      <w:pPr>
        <w:rPr>
          <w:lang w:val="ru-RU"/>
        </w:rPr>
        <w:sectPr w:rsidR="00464C01" w:rsidRPr="00227733">
          <w:pgSz w:w="11900" w:h="16840"/>
          <w:pgMar w:top="298" w:right="650" w:bottom="4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64C01" w:rsidRPr="00227733" w:rsidRDefault="00464C01">
      <w:pPr>
        <w:autoSpaceDE w:val="0"/>
        <w:autoSpaceDN w:val="0"/>
        <w:spacing w:after="66" w:line="220" w:lineRule="exact"/>
        <w:rPr>
          <w:lang w:val="ru-RU"/>
        </w:rPr>
      </w:pPr>
    </w:p>
    <w:p w:rsidR="00464C01" w:rsidRPr="00227733" w:rsidRDefault="005E77D7">
      <w:pPr>
        <w:autoSpaceDE w:val="0"/>
        <w:autoSpaceDN w:val="0"/>
        <w:spacing w:after="0" w:line="262" w:lineRule="auto"/>
        <w:ind w:left="240" w:right="432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коммуникационных технологий для решения различных коммуникативных и познавательных задач;</w:t>
      </w:r>
    </w:p>
    <w:p w:rsidR="00464C01" w:rsidRPr="00227733" w:rsidRDefault="005E77D7">
      <w:pPr>
        <w:autoSpaceDE w:val="0"/>
        <w:autoSpaceDN w:val="0"/>
        <w:spacing w:before="238" w:after="0" w:line="262" w:lineRule="auto"/>
        <w:ind w:left="240" w:right="1872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464C01" w:rsidRPr="00227733" w:rsidRDefault="005E77D7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464C01" w:rsidRPr="00227733" w:rsidRDefault="005E77D7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464C01" w:rsidRPr="00227733" w:rsidRDefault="005E77D7">
      <w:pPr>
        <w:autoSpaceDE w:val="0"/>
        <w:autoSpaceDN w:val="0"/>
        <w:spacing w:before="240" w:after="0" w:line="271" w:lineRule="auto"/>
        <w:ind w:left="240" w:right="762"/>
        <w:jc w:val="both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464C01" w:rsidRPr="00227733" w:rsidRDefault="005E77D7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464C01" w:rsidRPr="00227733" w:rsidRDefault="005E77D7">
      <w:pPr>
        <w:autoSpaceDE w:val="0"/>
        <w:autoSpaceDN w:val="0"/>
        <w:spacing w:before="730" w:after="0" w:line="230" w:lineRule="auto"/>
        <w:rPr>
          <w:lang w:val="ru-RU"/>
        </w:rPr>
      </w:pPr>
      <w:r w:rsidRPr="00227733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</w:t>
      </w:r>
    </w:p>
    <w:p w:rsidR="00464C01" w:rsidRPr="00227733" w:rsidRDefault="005E77D7">
      <w:pPr>
        <w:autoSpaceDE w:val="0"/>
        <w:autoSpaceDN w:val="0"/>
        <w:spacing w:before="670" w:after="0" w:line="230" w:lineRule="auto"/>
        <w:rPr>
          <w:lang w:val="ru-RU"/>
        </w:rPr>
      </w:pPr>
      <w:r w:rsidRPr="0022773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Познавательные УУД:</w:t>
      </w:r>
    </w:p>
    <w:p w:rsidR="00464C01" w:rsidRPr="00227733" w:rsidRDefault="005E77D7">
      <w:pPr>
        <w:autoSpaceDE w:val="0"/>
        <w:autoSpaceDN w:val="0"/>
        <w:spacing w:before="370" w:after="0" w:line="271" w:lineRule="auto"/>
        <w:ind w:left="240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понятиях, отражающих нравственные ценности общества —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:rsidR="00464C01" w:rsidRPr="00227733" w:rsidRDefault="005E77D7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464C01" w:rsidRPr="00227733" w:rsidRDefault="005E77D7">
      <w:pPr>
        <w:autoSpaceDE w:val="0"/>
        <w:autoSpaceDN w:val="0"/>
        <w:spacing w:before="238" w:after="0" w:line="262" w:lineRule="auto"/>
        <w:ind w:left="144" w:right="864"/>
        <w:jc w:val="center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464C01" w:rsidRPr="00227733" w:rsidRDefault="005E77D7">
      <w:pPr>
        <w:autoSpaceDE w:val="0"/>
        <w:autoSpaceDN w:val="0"/>
        <w:spacing w:before="240" w:after="0" w:line="262" w:lineRule="auto"/>
        <w:ind w:left="240" w:right="144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464C01" w:rsidRPr="00227733" w:rsidRDefault="005E77D7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совместные проектные задания с опорой на предложенные образцы.</w:t>
      </w:r>
    </w:p>
    <w:p w:rsidR="00464C01" w:rsidRPr="00227733" w:rsidRDefault="005E77D7">
      <w:pPr>
        <w:autoSpaceDE w:val="0"/>
        <w:autoSpaceDN w:val="0"/>
        <w:spacing w:before="730" w:after="0" w:line="230" w:lineRule="auto"/>
        <w:rPr>
          <w:lang w:val="ru-RU"/>
        </w:rPr>
      </w:pPr>
      <w:r w:rsidRPr="0022773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Работа с информацией:</w:t>
      </w:r>
    </w:p>
    <w:p w:rsidR="00464C01" w:rsidRPr="00227733" w:rsidRDefault="005E77D7">
      <w:pPr>
        <w:autoSpaceDE w:val="0"/>
        <w:autoSpaceDN w:val="0"/>
        <w:spacing w:before="370" w:after="0" w:line="262" w:lineRule="auto"/>
        <w:ind w:left="240" w:right="1584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464C01" w:rsidRPr="00227733" w:rsidRDefault="005E77D7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464C01" w:rsidRPr="00227733" w:rsidRDefault="005E77D7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находить дополнительную информацию к основному учебному материалу в разных</w:t>
      </w:r>
    </w:p>
    <w:p w:rsidR="00464C01" w:rsidRPr="00227733" w:rsidRDefault="00464C01">
      <w:pPr>
        <w:rPr>
          <w:lang w:val="ru-RU"/>
        </w:rPr>
        <w:sectPr w:rsidR="00464C01" w:rsidRPr="00227733">
          <w:pgSz w:w="11900" w:h="16840"/>
          <w:pgMar w:top="286" w:right="694" w:bottom="438" w:left="846" w:header="720" w:footer="720" w:gutter="0"/>
          <w:cols w:space="720" w:equalWidth="0">
            <w:col w:w="10360" w:space="0"/>
          </w:cols>
          <w:docGrid w:linePitch="360"/>
        </w:sectPr>
      </w:pPr>
    </w:p>
    <w:p w:rsidR="00464C01" w:rsidRPr="00227733" w:rsidRDefault="00464C01">
      <w:pPr>
        <w:autoSpaceDE w:val="0"/>
        <w:autoSpaceDN w:val="0"/>
        <w:spacing w:after="66" w:line="220" w:lineRule="exact"/>
        <w:rPr>
          <w:lang w:val="ru-RU"/>
        </w:rPr>
      </w:pPr>
    </w:p>
    <w:p w:rsidR="00464C01" w:rsidRPr="00227733" w:rsidRDefault="005E77D7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информационных источниках, в том числе в Интернете (в условиях контролируемого входа);</w:t>
      </w:r>
    </w:p>
    <w:p w:rsidR="00464C01" w:rsidRPr="00227733" w:rsidRDefault="005E77D7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464C01" w:rsidRPr="00227733" w:rsidRDefault="005E77D7">
      <w:pPr>
        <w:autoSpaceDE w:val="0"/>
        <w:autoSpaceDN w:val="0"/>
        <w:spacing w:before="730" w:after="0" w:line="230" w:lineRule="auto"/>
        <w:rPr>
          <w:lang w:val="ru-RU"/>
        </w:rPr>
      </w:pPr>
      <w:r w:rsidRPr="0022773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Коммуникативные УУД:</w:t>
      </w:r>
    </w:p>
    <w:p w:rsidR="00464C01" w:rsidRPr="00227733" w:rsidRDefault="005E77D7">
      <w:pPr>
        <w:autoSpaceDE w:val="0"/>
        <w:autoSpaceDN w:val="0"/>
        <w:spacing w:before="370" w:after="0" w:line="271" w:lineRule="auto"/>
        <w:ind w:left="240" w:right="142"/>
        <w:jc w:val="both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464C01" w:rsidRPr="00227733" w:rsidRDefault="005E77D7">
      <w:pPr>
        <w:autoSpaceDE w:val="0"/>
        <w:autoSpaceDN w:val="0"/>
        <w:spacing w:before="240" w:after="0" w:line="271" w:lineRule="auto"/>
        <w:ind w:left="240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464C01" w:rsidRPr="00227733" w:rsidRDefault="005E77D7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464C01" w:rsidRPr="00227733" w:rsidRDefault="005E77D7">
      <w:pPr>
        <w:autoSpaceDE w:val="0"/>
        <w:autoSpaceDN w:val="0"/>
        <w:spacing w:before="730" w:after="0" w:line="230" w:lineRule="auto"/>
        <w:rPr>
          <w:lang w:val="ru-RU"/>
        </w:rPr>
      </w:pPr>
      <w:r w:rsidRPr="0022773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Регулятивные УУД:</w:t>
      </w:r>
    </w:p>
    <w:p w:rsidR="00464C01" w:rsidRPr="00227733" w:rsidRDefault="005E77D7">
      <w:pPr>
        <w:autoSpaceDE w:val="0"/>
        <w:autoSpaceDN w:val="0"/>
        <w:spacing w:before="370" w:after="0"/>
        <w:ind w:left="240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464C01" w:rsidRPr="00227733" w:rsidRDefault="005E77D7">
      <w:pPr>
        <w:autoSpaceDE w:val="0"/>
        <w:autoSpaceDN w:val="0"/>
        <w:spacing w:before="238" w:after="0" w:line="271" w:lineRule="auto"/>
        <w:ind w:left="240" w:right="288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готовность изменять себя, оценивать свои поступки, ориентируясь на 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464C01" w:rsidRPr="00227733" w:rsidRDefault="005E77D7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464C01" w:rsidRPr="00227733" w:rsidRDefault="005E77D7">
      <w:pPr>
        <w:autoSpaceDE w:val="0"/>
        <w:autoSpaceDN w:val="0"/>
        <w:spacing w:before="240" w:after="0" w:line="271" w:lineRule="auto"/>
        <w:ind w:left="240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464C01" w:rsidRPr="00227733" w:rsidRDefault="005E77D7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464C01" w:rsidRPr="00227733" w:rsidRDefault="005E77D7">
      <w:pPr>
        <w:autoSpaceDE w:val="0"/>
        <w:autoSpaceDN w:val="0"/>
        <w:spacing w:before="730" w:after="0" w:line="230" w:lineRule="auto"/>
        <w:rPr>
          <w:lang w:val="ru-RU"/>
        </w:rPr>
      </w:pPr>
      <w:r w:rsidRPr="00227733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Совместная деятельность:</w:t>
      </w:r>
    </w:p>
    <w:p w:rsidR="00464C01" w:rsidRPr="00227733" w:rsidRDefault="005E77D7">
      <w:pPr>
        <w:autoSpaceDE w:val="0"/>
        <w:autoSpaceDN w:val="0"/>
        <w:spacing w:before="370" w:after="0" w:line="271" w:lineRule="auto"/>
        <w:ind w:left="240" w:right="288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464C01" w:rsidRPr="00227733" w:rsidRDefault="005E77D7">
      <w:pPr>
        <w:autoSpaceDE w:val="0"/>
        <w:autoSpaceDN w:val="0"/>
        <w:spacing w:before="238" w:after="0" w:line="262" w:lineRule="auto"/>
        <w:ind w:left="240" w:right="720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464C01" w:rsidRPr="00227733" w:rsidRDefault="00464C01">
      <w:pPr>
        <w:rPr>
          <w:lang w:val="ru-RU"/>
        </w:rPr>
        <w:sectPr w:rsidR="00464C01" w:rsidRPr="00227733">
          <w:pgSz w:w="11900" w:h="16840"/>
          <w:pgMar w:top="286" w:right="712" w:bottom="512" w:left="846" w:header="720" w:footer="720" w:gutter="0"/>
          <w:cols w:space="720" w:equalWidth="0">
            <w:col w:w="10342" w:space="0"/>
          </w:cols>
          <w:docGrid w:linePitch="360"/>
        </w:sectPr>
      </w:pPr>
    </w:p>
    <w:p w:rsidR="00464C01" w:rsidRPr="00227733" w:rsidRDefault="00464C01">
      <w:pPr>
        <w:autoSpaceDE w:val="0"/>
        <w:autoSpaceDN w:val="0"/>
        <w:spacing w:after="108" w:line="220" w:lineRule="exact"/>
        <w:rPr>
          <w:lang w:val="ru-RU"/>
        </w:rPr>
      </w:pPr>
    </w:p>
    <w:p w:rsidR="00464C01" w:rsidRPr="00227733" w:rsidRDefault="005E77D7">
      <w:pPr>
        <w:autoSpaceDE w:val="0"/>
        <w:autoSpaceDN w:val="0"/>
        <w:spacing w:after="0" w:line="262" w:lineRule="auto"/>
        <w:ind w:left="420" w:right="288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готовить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видеопрезентацией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64C01" w:rsidRPr="00227733" w:rsidRDefault="005E77D7">
      <w:pPr>
        <w:autoSpaceDE w:val="0"/>
        <w:autoSpaceDN w:val="0"/>
        <w:spacing w:before="322" w:after="0" w:line="230" w:lineRule="auto"/>
        <w:rPr>
          <w:lang w:val="ru-RU"/>
        </w:rPr>
      </w:pPr>
      <w:r w:rsidRPr="00227733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464C01" w:rsidRPr="00227733" w:rsidRDefault="005E77D7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227733">
        <w:rPr>
          <w:lang w:val="ru-RU"/>
        </w:rPr>
        <w:tab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 освоения образовательной программы модуля «Основы светской </w:t>
      </w:r>
      <w:proofErr w:type="spellStart"/>
      <w:proofErr w:type="gramStart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этики»должны</w:t>
      </w:r>
      <w:proofErr w:type="spellEnd"/>
      <w:proofErr w:type="gram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отражать </w:t>
      </w:r>
      <w:proofErr w:type="spellStart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умений:</w:t>
      </w:r>
    </w:p>
    <w:p w:rsidR="00464C01" w:rsidRPr="00227733" w:rsidRDefault="005E77D7">
      <w:pPr>
        <w:autoSpaceDE w:val="0"/>
        <w:autoSpaceDN w:val="0"/>
        <w:spacing w:before="370" w:after="0" w:line="271" w:lineRule="auto"/>
        <w:ind w:left="420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464C01" w:rsidRPr="00227733" w:rsidRDefault="005E77D7">
      <w:pPr>
        <w:autoSpaceDE w:val="0"/>
        <w:autoSpaceDN w:val="0"/>
        <w:spacing w:before="240" w:after="0" w:line="262" w:lineRule="auto"/>
        <w:ind w:left="420" w:right="144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464C01" w:rsidRPr="00227733" w:rsidRDefault="005E77D7">
      <w:pPr>
        <w:autoSpaceDE w:val="0"/>
        <w:autoSpaceDN w:val="0"/>
        <w:spacing w:before="238" w:after="0" w:line="271" w:lineRule="auto"/>
        <w:ind w:left="420" w:right="720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464C01" w:rsidRPr="00227733" w:rsidRDefault="005E77D7">
      <w:pPr>
        <w:autoSpaceDE w:val="0"/>
        <w:autoSpaceDN w:val="0"/>
        <w:spacing w:before="238" w:after="0"/>
        <w:ind w:left="420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традиционных духовных ценностях, конституционных правах, свободах и обязанностях человека и гражданина в России;</w:t>
      </w:r>
    </w:p>
    <w:p w:rsidR="00464C01" w:rsidRPr="00227733" w:rsidRDefault="005E77D7">
      <w:pPr>
        <w:autoSpaceDE w:val="0"/>
        <w:autoSpaceDN w:val="0"/>
        <w:spacing w:before="238" w:after="0" w:line="281" w:lineRule="auto"/>
        <w:ind w:left="420" w:right="288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</w:p>
    <w:p w:rsidR="00464C01" w:rsidRPr="00227733" w:rsidRDefault="005E77D7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:rsidR="00464C01" w:rsidRPr="00227733" w:rsidRDefault="005E77D7">
      <w:pPr>
        <w:autoSpaceDE w:val="0"/>
        <w:autoSpaceDN w:val="0"/>
        <w:spacing w:before="240" w:after="0" w:line="262" w:lineRule="auto"/>
        <w:ind w:left="420" w:right="432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:rsidR="00464C01" w:rsidRPr="00227733" w:rsidRDefault="005E77D7">
      <w:pPr>
        <w:autoSpaceDE w:val="0"/>
        <w:autoSpaceDN w:val="0"/>
        <w:spacing w:before="240" w:after="0" w:line="281" w:lineRule="auto"/>
        <w:ind w:left="420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особенностей народов России, российского общества; уважение чести, достоинства, доброго имени любого человека; любовь к природе, забота о животных, охрана окружающей среды;</w:t>
      </w:r>
    </w:p>
    <w:p w:rsidR="00464C01" w:rsidRPr="00227733" w:rsidRDefault="005E77D7">
      <w:pPr>
        <w:autoSpaceDE w:val="0"/>
        <w:autoSpaceDN w:val="0"/>
        <w:spacing w:before="238" w:after="0" w:line="281" w:lineRule="auto"/>
        <w:ind w:left="420" w:right="144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</w:p>
    <w:p w:rsidR="00464C01" w:rsidRPr="00227733" w:rsidRDefault="005E77D7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раскрывать основное содержание понимания семьи, отношений в семье на основе российских традиционных духовных ценностей (семья — союз мужчины и женщины на основе взаимной</w:t>
      </w:r>
    </w:p>
    <w:p w:rsidR="00464C01" w:rsidRPr="00227733" w:rsidRDefault="00464C01">
      <w:pPr>
        <w:rPr>
          <w:lang w:val="ru-RU"/>
        </w:rPr>
        <w:sectPr w:rsidR="00464C01" w:rsidRPr="00227733">
          <w:pgSz w:w="11900" w:h="16840"/>
          <w:pgMar w:top="328" w:right="740" w:bottom="422" w:left="666" w:header="720" w:footer="720" w:gutter="0"/>
          <w:cols w:space="720" w:equalWidth="0">
            <w:col w:w="10494" w:space="0"/>
          </w:cols>
          <w:docGrid w:linePitch="360"/>
        </w:sectPr>
      </w:pPr>
    </w:p>
    <w:p w:rsidR="00464C01" w:rsidRPr="00227733" w:rsidRDefault="00464C01">
      <w:pPr>
        <w:autoSpaceDE w:val="0"/>
        <w:autoSpaceDN w:val="0"/>
        <w:spacing w:after="66" w:line="220" w:lineRule="exact"/>
        <w:rPr>
          <w:lang w:val="ru-RU"/>
        </w:rPr>
      </w:pPr>
    </w:p>
    <w:p w:rsidR="00464C01" w:rsidRPr="00227733" w:rsidRDefault="005E77D7">
      <w:pPr>
        <w:autoSpaceDE w:val="0"/>
        <w:autoSpaceDN w:val="0"/>
        <w:spacing w:after="0" w:line="271" w:lineRule="auto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:rsidR="00464C01" w:rsidRPr="00227733" w:rsidRDefault="005E77D7">
      <w:pPr>
        <w:autoSpaceDE w:val="0"/>
        <w:autoSpaceDN w:val="0"/>
        <w:spacing w:before="238" w:after="0" w:line="271" w:lineRule="auto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рос​</w:t>
      </w:r>
      <w:proofErr w:type="spellStart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сийском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обществе, законных интересов и прав людей, сограждан;</w:t>
      </w:r>
    </w:p>
    <w:p w:rsidR="00464C01" w:rsidRPr="00227733" w:rsidRDefault="005E77D7">
      <w:pPr>
        <w:autoSpaceDE w:val="0"/>
        <w:autoSpaceDN w:val="0"/>
        <w:spacing w:before="238" w:after="0" w:line="271" w:lineRule="auto"/>
        <w:ind w:right="288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464C01" w:rsidRPr="00227733" w:rsidRDefault="005E77D7">
      <w:pPr>
        <w:autoSpaceDE w:val="0"/>
        <w:autoSpaceDN w:val="0"/>
        <w:spacing w:before="240" w:after="0" w:line="262" w:lineRule="auto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рассказывать о российских культурных и природных памятниках, о культурных и природных достопримечательностях своего региона;</w:t>
      </w:r>
    </w:p>
    <w:p w:rsidR="00464C01" w:rsidRPr="00227733" w:rsidRDefault="005E77D7">
      <w:pPr>
        <w:autoSpaceDE w:val="0"/>
        <w:autoSpaceDN w:val="0"/>
        <w:spacing w:before="238" w:after="0" w:line="262" w:lineRule="auto"/>
        <w:ind w:right="432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464C01" w:rsidRPr="00227733" w:rsidRDefault="005E77D7">
      <w:pPr>
        <w:autoSpaceDE w:val="0"/>
        <w:autoSpaceDN w:val="0"/>
        <w:spacing w:before="238" w:after="0" w:line="262" w:lineRule="auto"/>
        <w:ind w:right="432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объяснять своими словами роль светской (гражданской) этики в становлении российской государственности;</w:t>
      </w:r>
    </w:p>
    <w:p w:rsidR="00464C01" w:rsidRPr="00227733" w:rsidRDefault="005E77D7">
      <w:pPr>
        <w:autoSpaceDE w:val="0"/>
        <w:autoSpaceDN w:val="0"/>
        <w:spacing w:before="238" w:after="0" w:line="271" w:lineRule="auto"/>
        <w:ind w:right="432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</w:p>
    <w:p w:rsidR="00464C01" w:rsidRPr="00227733" w:rsidRDefault="005E77D7">
      <w:pPr>
        <w:autoSpaceDE w:val="0"/>
        <w:autoSpaceDN w:val="0"/>
        <w:spacing w:before="238" w:after="0" w:line="271" w:lineRule="auto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нравственных поступков, совершаемых с опорой на этические нормы российской светской (гражданской) этики и внутреннюю установку личности поступать согласно своей совести;</w:t>
      </w:r>
    </w:p>
    <w:p w:rsidR="00464C01" w:rsidRPr="00227733" w:rsidRDefault="005E77D7">
      <w:pPr>
        <w:autoSpaceDE w:val="0"/>
        <w:autoSpaceDN w:val="0"/>
        <w:spacing w:before="238" w:after="0" w:line="281" w:lineRule="auto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многорелигиозного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(приводить примеры), понимание 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российского общенародного (общенационального, гражданского) патриотизма, любви к Отечеству, нашей общей Родине — России; приводить примеры сотрудничества последователей традиционных религий;</w:t>
      </w:r>
    </w:p>
    <w:p w:rsidR="00464C01" w:rsidRPr="00227733" w:rsidRDefault="005E77D7">
      <w:pPr>
        <w:autoSpaceDE w:val="0"/>
        <w:autoSpaceDN w:val="0"/>
        <w:spacing w:before="240" w:after="0" w:line="262" w:lineRule="auto"/>
        <w:ind w:right="576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464C01" w:rsidRPr="00227733" w:rsidRDefault="005E77D7">
      <w:pPr>
        <w:autoSpaceDE w:val="0"/>
        <w:autoSpaceDN w:val="0"/>
        <w:spacing w:before="238" w:after="0" w:line="262" w:lineRule="auto"/>
        <w:ind w:right="432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—  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464C01" w:rsidRPr="00227733" w:rsidRDefault="00464C01">
      <w:pPr>
        <w:rPr>
          <w:lang w:val="ru-RU"/>
        </w:rPr>
        <w:sectPr w:rsidR="00464C01" w:rsidRPr="00227733">
          <w:pgSz w:w="11900" w:h="16840"/>
          <w:pgMar w:top="286" w:right="744" w:bottom="1440" w:left="1086" w:header="720" w:footer="720" w:gutter="0"/>
          <w:cols w:space="720" w:equalWidth="0">
            <w:col w:w="10069" w:space="0"/>
          </w:cols>
          <w:docGrid w:linePitch="360"/>
        </w:sectPr>
      </w:pPr>
    </w:p>
    <w:p w:rsidR="00464C01" w:rsidRPr="00227733" w:rsidRDefault="00464C01">
      <w:pPr>
        <w:autoSpaceDE w:val="0"/>
        <w:autoSpaceDN w:val="0"/>
        <w:spacing w:after="64" w:line="220" w:lineRule="exact"/>
        <w:rPr>
          <w:lang w:val="ru-RU"/>
        </w:rPr>
      </w:pPr>
    </w:p>
    <w:p w:rsidR="00464C01" w:rsidRDefault="005E77D7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900"/>
        <w:gridCol w:w="528"/>
        <w:gridCol w:w="1104"/>
        <w:gridCol w:w="1143"/>
        <w:gridCol w:w="6272"/>
      </w:tblGrid>
      <w:tr w:rsidR="00AB74EB" w:rsidTr="00AB74EB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B74EB" w:rsidRDefault="00AB74EB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5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B74EB" w:rsidRPr="00227733" w:rsidRDefault="00AB74EB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B74EB" w:rsidRDefault="00AB74EB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627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B74EB" w:rsidRDefault="00AB74EB">
            <w:pPr>
              <w:autoSpaceDE w:val="0"/>
              <w:autoSpaceDN w:val="0"/>
              <w:spacing w:before="78" w:after="0" w:line="245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AB74EB" w:rsidTr="00AB74EB">
        <w:trPr>
          <w:trHeight w:hRule="exact" w:val="54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4EB" w:rsidRDefault="00AB74EB"/>
        </w:tc>
        <w:tc>
          <w:tcPr>
            <w:tcW w:w="5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4EB" w:rsidRDefault="00AB74EB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B74EB" w:rsidRDefault="00AB74EB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B74EB" w:rsidRDefault="00AB74EB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B74EB" w:rsidRDefault="00AB74EB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627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74EB" w:rsidRDefault="00AB74EB"/>
        </w:tc>
      </w:tr>
      <w:tr w:rsidR="00AB74EB" w:rsidTr="00AB74EB">
        <w:trPr>
          <w:trHeight w:hRule="exact" w:val="348"/>
        </w:trPr>
        <w:tc>
          <w:tcPr>
            <w:tcW w:w="91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B74EB" w:rsidRDefault="00AB74EB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Основы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светской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этики</w:t>
            </w:r>
            <w:proofErr w:type="spellEnd"/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74EB" w:rsidRDefault="00AB74EB" w:rsidP="00AB74EB">
            <w:pPr>
              <w:autoSpaceDE w:val="0"/>
              <w:autoSpaceDN w:val="0"/>
              <w:spacing w:before="78" w:after="0" w:line="230" w:lineRule="auto"/>
            </w:pPr>
          </w:p>
        </w:tc>
      </w:tr>
      <w:tr w:rsidR="00AB74EB" w:rsidRPr="00AB74EB" w:rsidTr="00AB74EB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B74EB" w:rsidRDefault="00AB74EB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B74EB" w:rsidRPr="00227733" w:rsidRDefault="00AB74EB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Россия — наша Родина.</w:t>
            </w:r>
          </w:p>
          <w:p w:rsidR="00AB74EB" w:rsidRPr="00227733" w:rsidRDefault="00AB74EB">
            <w:pPr>
              <w:autoSpaceDE w:val="0"/>
              <w:autoSpaceDN w:val="0"/>
              <w:spacing w:before="20" w:after="0" w:line="245" w:lineRule="auto"/>
              <w:ind w:left="72" w:right="432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Этика — наука о нравственной жизни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B74EB" w:rsidRDefault="00AB74E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B74EB" w:rsidRDefault="00AB74E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B74EB" w:rsidRDefault="00AB74E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B74EB" w:rsidRPr="00227733" w:rsidRDefault="00AB74EB">
            <w:pPr>
              <w:autoSpaceDE w:val="0"/>
              <w:autoSpaceDN w:val="0"/>
              <w:spacing w:before="80" w:after="0" w:line="254" w:lineRule="auto"/>
              <w:ind w:left="7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 сайт дисциплины ОРКСЭ образовательной области основ духовно-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нравственной культуры народов России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Образовательный портал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227733">
              <w:rPr>
                <w:lang w:val="ru-RU"/>
              </w:rPr>
              <w:br/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AB74EB" w:rsidRPr="00AB74EB" w:rsidTr="00AB74EB">
        <w:trPr>
          <w:trHeight w:hRule="exact" w:val="32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B74EB" w:rsidRDefault="00AB74E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B74EB" w:rsidRPr="00227733" w:rsidRDefault="00AB74E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Этика общения: золотое правило этики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B74EB" w:rsidRDefault="00AB74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B74EB" w:rsidRDefault="00AB74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B74EB" w:rsidRDefault="00AB74E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B74EB" w:rsidRPr="00227733" w:rsidRDefault="00AB74EB">
            <w:pPr>
              <w:autoSpaceDE w:val="0"/>
              <w:autoSpaceDN w:val="0"/>
              <w:spacing w:before="78" w:after="0" w:line="254" w:lineRule="auto"/>
              <w:ind w:left="7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 сайт дисциплины ОРКСЭ образовательной области основ духовно-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нравственной культуры народов России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Образовательный портал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227733">
              <w:rPr>
                <w:lang w:val="ru-RU"/>
              </w:rPr>
              <w:br/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</w:tbl>
    <w:p w:rsidR="00464C01" w:rsidRPr="00227733" w:rsidRDefault="00464C01">
      <w:pPr>
        <w:autoSpaceDE w:val="0"/>
        <w:autoSpaceDN w:val="0"/>
        <w:spacing w:after="0" w:line="14" w:lineRule="exact"/>
        <w:rPr>
          <w:lang w:val="ru-RU"/>
        </w:rPr>
      </w:pPr>
    </w:p>
    <w:p w:rsidR="00464C01" w:rsidRPr="00227733" w:rsidRDefault="00464C01">
      <w:pPr>
        <w:rPr>
          <w:lang w:val="ru-RU"/>
        </w:rPr>
        <w:sectPr w:rsidR="00464C01" w:rsidRPr="00227733">
          <w:pgSz w:w="16840" w:h="11900"/>
          <w:pgMar w:top="282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64C01" w:rsidRPr="00227733" w:rsidRDefault="00464C0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666"/>
        <w:gridCol w:w="528"/>
        <w:gridCol w:w="1104"/>
        <w:gridCol w:w="1142"/>
        <w:gridCol w:w="804"/>
        <w:gridCol w:w="3938"/>
        <w:gridCol w:w="1404"/>
        <w:gridCol w:w="3448"/>
      </w:tblGrid>
      <w:tr w:rsidR="00464C01" w:rsidRPr="00AB74EB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Добро и зло как нравственные категории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464C01"/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проявления добра и зла;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Осмысливать с этих позиций своё поведение 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поведение окружающих;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Осознавать с позиции нравственности свои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тупки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Характеризовать примеры добрых правил;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вести диалог о значении добрых слов 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поступков;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8" w:after="0" w:line="254" w:lineRule="auto"/>
              <w:ind w:left="7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 сайт дисциплины ОРКСЭ образовательной области основ духовно-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нравственной культуры народов России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Образовательный портал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227733">
              <w:rPr>
                <w:lang w:val="ru-RU"/>
              </w:rPr>
              <w:br/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464C01" w:rsidRPr="00AB74EB">
        <w:trPr>
          <w:trHeight w:hRule="exact" w:val="33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Дружелюбие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Уважение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464C01"/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особенности индивидуального проявления окружающих;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нужные слова при общении с другими;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Осознанно определять значение моральных норм во взаимодействии людей. С пониманием отвечать на учебные вопросы разных типов;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4" w:lineRule="auto"/>
              <w:ind w:left="7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 сайт дисциплины ОРКСЭ образовательной области основ духовно-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нравственной культуры народов России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Образовательный портал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227733">
              <w:rPr>
                <w:lang w:val="ru-RU"/>
              </w:rPr>
              <w:br/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464C01" w:rsidRPr="00AB74EB">
        <w:trPr>
          <w:trHeight w:hRule="exact" w:val="32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Этика и этикет. Премудрости этикета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464C01"/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охарактеризовать правила этикета;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Осознанно соблюдать правила этикета;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Вырабатывать в поведении соответствие правилам этикета;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 пониманием комментировать иллюстрации правил, соотносить с ними своё поведение;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Обосновывать свою точку зрения;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50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4" w:lineRule="auto"/>
              <w:ind w:left="7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 сайт дисциплины ОРКСЭ образовательной области основ духовно-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нравственной культуры народов России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Образовательный портал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227733">
              <w:rPr>
                <w:lang w:val="ru-RU"/>
              </w:rPr>
              <w:br/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</w:tbl>
    <w:p w:rsidR="00464C01" w:rsidRPr="00227733" w:rsidRDefault="00464C01">
      <w:pPr>
        <w:autoSpaceDE w:val="0"/>
        <w:autoSpaceDN w:val="0"/>
        <w:spacing w:after="0" w:line="14" w:lineRule="exact"/>
        <w:rPr>
          <w:lang w:val="ru-RU"/>
        </w:rPr>
      </w:pPr>
    </w:p>
    <w:p w:rsidR="00464C01" w:rsidRPr="00227733" w:rsidRDefault="00464C01">
      <w:pPr>
        <w:rPr>
          <w:lang w:val="ru-RU"/>
        </w:rPr>
        <w:sectPr w:rsidR="00464C01" w:rsidRPr="00227733">
          <w:pgSz w:w="16840" w:h="11900"/>
          <w:pgMar w:top="284" w:right="640" w:bottom="77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64C01" w:rsidRPr="00227733" w:rsidRDefault="00464C0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666"/>
        <w:gridCol w:w="528"/>
        <w:gridCol w:w="1104"/>
        <w:gridCol w:w="1142"/>
        <w:gridCol w:w="804"/>
        <w:gridCol w:w="3938"/>
        <w:gridCol w:w="1404"/>
        <w:gridCol w:w="3448"/>
      </w:tblGrid>
      <w:tr w:rsidR="00464C01" w:rsidRPr="00AB74EB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Критерии этикета: разумность, красота и гигиена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464C01"/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Обозначать сущность понятия «этикет»;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Обосновывать необходимость соблюдения правил этикета;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Накапливать знания по правилам этикета, уметь аргументировать их значение и смысл;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8" w:after="0" w:line="254" w:lineRule="auto"/>
              <w:ind w:left="7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 сайт дисциплины ОРКСЭ образовательной области основ духовно-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нравственной культуры народов России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Образовательный портал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227733">
              <w:rPr>
                <w:lang w:val="ru-RU"/>
              </w:rPr>
              <w:br/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464C01" w:rsidRPr="00AB74EB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Правила поведения в школе и дома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22773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464C01"/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основные правила этикета;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Уметь обосновать необходимость соблюдения правил этикета в школе и дома, обозначать их перечень; Осознанно комментировать текст учебника;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50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№1 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4" w:lineRule="auto"/>
              <w:ind w:left="7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 сайт дисциплины ОРКСЭ образовательной области основ духовно-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нравственной культуры народов России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Образовательный портал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227733">
              <w:rPr>
                <w:lang w:val="ru-RU"/>
              </w:rPr>
              <w:br/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464C01" w:rsidRPr="00AB74EB">
        <w:trPr>
          <w:trHeight w:hRule="exact" w:val="33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Речь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этикет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464C01"/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Осознавать значение понятия «речь»;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Видеть и выражать многогранность взаимосвязи понятий «речь» и «речка»;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образную выразительность слова; Использовать ключевые понятия урока в собственной устной и письменной речи;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Составлять небольшой рассказ, используя образные речевые средства;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Самооценка с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 "Оценочного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листа";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4" w:lineRule="auto"/>
              <w:ind w:left="7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 сайт дисциплины ОРКСЭ образовательной области основ духовно-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нравственной культуры народов России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Образовательный портал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227733">
              <w:rPr>
                <w:lang w:val="ru-RU"/>
              </w:rPr>
              <w:br/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</w:tbl>
    <w:p w:rsidR="00464C01" w:rsidRPr="00227733" w:rsidRDefault="00464C01">
      <w:pPr>
        <w:autoSpaceDE w:val="0"/>
        <w:autoSpaceDN w:val="0"/>
        <w:spacing w:after="0" w:line="14" w:lineRule="exact"/>
        <w:rPr>
          <w:lang w:val="ru-RU"/>
        </w:rPr>
      </w:pPr>
    </w:p>
    <w:p w:rsidR="00464C01" w:rsidRPr="00227733" w:rsidRDefault="00464C01">
      <w:pPr>
        <w:rPr>
          <w:lang w:val="ru-RU"/>
        </w:rPr>
        <w:sectPr w:rsidR="00464C01" w:rsidRPr="00227733">
          <w:pgSz w:w="16840" w:h="11900"/>
          <w:pgMar w:top="284" w:right="640" w:bottom="76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64C01" w:rsidRPr="00227733" w:rsidRDefault="00464C0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666"/>
        <w:gridCol w:w="528"/>
        <w:gridCol w:w="1104"/>
        <w:gridCol w:w="1142"/>
        <w:gridCol w:w="804"/>
        <w:gridCol w:w="3938"/>
        <w:gridCol w:w="1404"/>
        <w:gridCol w:w="3448"/>
      </w:tblGrid>
      <w:tr w:rsidR="00464C01" w:rsidRPr="00AB74EB">
        <w:trPr>
          <w:trHeight w:hRule="exact" w:val="33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Этика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человеческих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отношений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464C01"/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в чём этическая и эмоциональная основа понятия «душа»;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индивидуальные знания по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предметам«Окружающий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мир» и «Литературное чтение» для объяснения данного понятия;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Осознанно характеризовать понятия 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духовность»,«душевность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Соотносить понятия «душа», «духовность»;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47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8" w:after="0" w:line="254" w:lineRule="auto"/>
              <w:ind w:left="7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 сайт дисциплины ОРКСЭ образовательной области основ духовно-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нравственной культуры народов России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Образовательный портал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227733">
              <w:rPr>
                <w:lang w:val="ru-RU"/>
              </w:rPr>
              <w:br/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464C01" w:rsidRPr="00AB74EB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Природа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—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человек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464C01"/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смысловое значение понятия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«справедливость»;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Иллюстрировать примеры значимости природы в жизни человека из личного опыта и опыта других людей;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Осознавать взаимосвязь природы и жизни человека, аргументировать свои высказывания;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4" w:lineRule="auto"/>
              <w:ind w:left="7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 сайт дисциплины ОРКСЭ образовательной области основ духовно-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нравственной культуры народов России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Образовательный портал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227733">
              <w:rPr>
                <w:lang w:val="ru-RU"/>
              </w:rPr>
              <w:br/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464C01" w:rsidRPr="00AB74EB">
        <w:trPr>
          <w:trHeight w:hRule="exact" w:val="32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1.11.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Родина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Отчизна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патриотизм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464C01"/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54" w:lineRule="auto"/>
              <w:ind w:left="72" w:right="288"/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смысловую основу понятий «род»,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«Родина»;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Осознанно определять, что значит быть патриотом; Анализировать текст учебника в соответствии с изучаемыми понятиями;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небольшой текст-рассуждение на тему родины, патриотизма.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Находить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литературе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иллюстрации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обсуждаемых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понятий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4" w:lineRule="auto"/>
              <w:ind w:left="7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 сайт дисциплины ОРКСЭ образовательной области основ духовно-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нравственной культуры народов России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Образовательный портал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227733">
              <w:rPr>
                <w:lang w:val="ru-RU"/>
              </w:rPr>
              <w:br/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</w:tbl>
    <w:p w:rsidR="00464C01" w:rsidRPr="00227733" w:rsidRDefault="00464C01">
      <w:pPr>
        <w:autoSpaceDE w:val="0"/>
        <w:autoSpaceDN w:val="0"/>
        <w:spacing w:after="0" w:line="14" w:lineRule="exact"/>
        <w:rPr>
          <w:lang w:val="ru-RU"/>
        </w:rPr>
      </w:pPr>
    </w:p>
    <w:p w:rsidR="00464C01" w:rsidRPr="00227733" w:rsidRDefault="00464C01">
      <w:pPr>
        <w:rPr>
          <w:lang w:val="ru-RU"/>
        </w:rPr>
        <w:sectPr w:rsidR="00464C01" w:rsidRPr="00227733">
          <w:pgSz w:w="16840" w:h="11900"/>
          <w:pgMar w:top="284" w:right="640" w:bottom="76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64C01" w:rsidRPr="00227733" w:rsidRDefault="00464C0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666"/>
        <w:gridCol w:w="528"/>
        <w:gridCol w:w="1104"/>
        <w:gridCol w:w="1142"/>
        <w:gridCol w:w="804"/>
        <w:gridCol w:w="3938"/>
        <w:gridCol w:w="1404"/>
        <w:gridCol w:w="3448"/>
      </w:tblGrid>
      <w:tr w:rsidR="00464C01" w:rsidRPr="00AB74EB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1.12.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Человек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среди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людей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464C01"/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значение понятия «человечность»;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Осознанно аргументировать влияние взаимодействий с людьми на нравственный рост человека;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Расширять знания, дополненные другими учебными предметами, обогащённые личным опытом и опытом людей, в определении изучаемых понятий;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Осознанно комментировать текст учебника;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8" w:after="0" w:line="254" w:lineRule="auto"/>
              <w:ind w:left="7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 сайт дисциплины ОРКСЭ образовательной области основ духовно-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нравственной культуры народов России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Образовательный портал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227733">
              <w:rPr>
                <w:lang w:val="ru-RU"/>
              </w:rPr>
              <w:br/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464C01" w:rsidRPr="00AB74EB">
        <w:trPr>
          <w:trHeight w:hRule="exact" w:val="32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1.13.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Этика отношений в коллективе. Что такое коллектив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464C01"/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Аргументированно отвечать на вопрос «Что такое коллектив?»;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особенности коллектива;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соотношение понятий «коллектив» и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«личность»;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взаимодействия коллектива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 личности из собственного опыта и материала других предметов;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50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4" w:lineRule="auto"/>
              <w:ind w:left="7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 сайт дисциплины ОРКСЭ образовательной области основ духовно-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нравственной культуры народов России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Образовательный портал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227733">
              <w:rPr>
                <w:lang w:val="ru-RU"/>
              </w:rPr>
              <w:br/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464C01" w:rsidRPr="00AB74EB">
        <w:trPr>
          <w:trHeight w:hRule="exact" w:val="32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1.14.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Коллектив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начинается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меня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C01083" w:rsidRDefault="00C0108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464C01"/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Осознавать понятия «индивидуальность», 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дружба»,«уважение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возможности улучшения отношений в коллективе;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вырабатывать правила для себя и для других; Аргументированно объяснять, что значит быть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единомышленником в коллективе;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4" w:lineRule="auto"/>
              <w:ind w:left="7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 сайт дисциплины ОРКСЭ образовательной области основ духовно-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нравственной культуры народов России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Образовательный портал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227733">
              <w:rPr>
                <w:lang w:val="ru-RU"/>
              </w:rPr>
              <w:br/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</w:tbl>
    <w:p w:rsidR="00464C01" w:rsidRPr="00227733" w:rsidRDefault="00464C01">
      <w:pPr>
        <w:autoSpaceDE w:val="0"/>
        <w:autoSpaceDN w:val="0"/>
        <w:spacing w:after="0" w:line="14" w:lineRule="exact"/>
        <w:rPr>
          <w:lang w:val="ru-RU"/>
        </w:rPr>
      </w:pPr>
    </w:p>
    <w:p w:rsidR="00464C01" w:rsidRPr="00227733" w:rsidRDefault="00464C01">
      <w:pPr>
        <w:rPr>
          <w:lang w:val="ru-RU"/>
        </w:rPr>
        <w:sectPr w:rsidR="00464C01" w:rsidRPr="00227733">
          <w:pgSz w:w="16840" w:h="11900"/>
          <w:pgMar w:top="284" w:right="640" w:bottom="80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64C01" w:rsidRPr="00227733" w:rsidRDefault="00464C0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666"/>
        <w:gridCol w:w="528"/>
        <w:gridCol w:w="1104"/>
        <w:gridCol w:w="1142"/>
        <w:gridCol w:w="804"/>
        <w:gridCol w:w="3938"/>
        <w:gridCol w:w="1404"/>
        <w:gridCol w:w="3448"/>
      </w:tblGrid>
      <w:tr w:rsidR="00464C01" w:rsidRPr="00AB74EB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1.15.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Чуткость, бескорыстие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взаимовыручка в коллективе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464C01"/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Умение понять состояние другого человека;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Разумно, с пониманием реагировать на состояние другого человека;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Осознавать значение семьи для человека, общества и государства;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Стремиться корректировать своё поведение в процессе преодоления обид;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Самооценка с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 "Оценочного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листа";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8" w:after="0" w:line="254" w:lineRule="auto"/>
              <w:ind w:left="7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 сайт дисциплины ОРКСЭ образовательной области основ духовно-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нравственной культуры народов России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Образовательный портал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227733">
              <w:rPr>
                <w:lang w:val="ru-RU"/>
              </w:rPr>
              <w:br/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464C01" w:rsidRPr="00AB74EB">
        <w:trPr>
          <w:trHeight w:hRule="exact" w:val="33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1.16.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Творческие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464C01"/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2" w:lineRule="auto"/>
              <w:ind w:left="72" w:right="432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на практике полученные знания;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планировать свою деятельность;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содержание изучаемых понятий;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необходимость осознанного отношения к собственным поступкам;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Аргументировать свою точку зрения;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50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Проект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4" w:lineRule="auto"/>
              <w:ind w:left="7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 сайт дисциплины ОРКСЭ образовательной области основ духовно-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нравственной культуры народов России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Образовательный портал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227733">
              <w:rPr>
                <w:lang w:val="ru-RU"/>
              </w:rPr>
              <w:br/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464C01" w:rsidRPr="00AB74EB">
        <w:trPr>
          <w:trHeight w:hRule="exact" w:val="32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1.17.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Нравственные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истины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  <w:p w:rsidR="00464C01" w:rsidRDefault="005E77D7">
            <w:pPr>
              <w:autoSpaceDE w:val="0"/>
              <w:autoSpaceDN w:val="0"/>
              <w:spacing w:before="18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Общечеловеческие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ценности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464C01"/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Осознавать значение золотого правила этики;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Размышлять о причинах появления золотого правила этики и его применении;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сущность и содержание общечеловеческих ценностей;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Аргументировать свою точку зрения;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50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4" w:lineRule="auto"/>
              <w:ind w:left="7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 сайт дисциплины ОРКСЭ образовательной области основ духовно-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нравственной культуры народов России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Образовательный портал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227733">
              <w:rPr>
                <w:lang w:val="ru-RU"/>
              </w:rPr>
              <w:br/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</w:tbl>
    <w:p w:rsidR="00464C01" w:rsidRPr="00227733" w:rsidRDefault="00464C01">
      <w:pPr>
        <w:autoSpaceDE w:val="0"/>
        <w:autoSpaceDN w:val="0"/>
        <w:spacing w:after="0" w:line="14" w:lineRule="exact"/>
        <w:rPr>
          <w:lang w:val="ru-RU"/>
        </w:rPr>
      </w:pPr>
    </w:p>
    <w:p w:rsidR="00464C01" w:rsidRPr="00227733" w:rsidRDefault="00464C01">
      <w:pPr>
        <w:rPr>
          <w:lang w:val="ru-RU"/>
        </w:rPr>
        <w:sectPr w:rsidR="00464C01" w:rsidRPr="00227733">
          <w:pgSz w:w="16840" w:h="11900"/>
          <w:pgMar w:top="284" w:right="640" w:bottom="75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64C01" w:rsidRPr="00227733" w:rsidRDefault="00464C0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666"/>
        <w:gridCol w:w="528"/>
        <w:gridCol w:w="1104"/>
        <w:gridCol w:w="1142"/>
        <w:gridCol w:w="804"/>
        <w:gridCol w:w="3938"/>
        <w:gridCol w:w="1404"/>
        <w:gridCol w:w="3448"/>
      </w:tblGrid>
      <w:tr w:rsidR="00464C01" w:rsidRPr="00AB74EB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1.18.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Ценность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жизни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464C01"/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значение понятий «смысл», «нравственный закон», «жизнь»;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размышлять о том, какую роль играют духовные ценности в жизни человека;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Аргументировать свою точку зрения;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ключевые понятия урока в собственной устной и письменной речи;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8" w:after="0" w:line="254" w:lineRule="auto"/>
              <w:ind w:left="7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 сайт дисциплины ОРКСЭ образовательной области основ духовно-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нравственной культуры народов России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Образовательный портал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227733">
              <w:rPr>
                <w:lang w:val="ru-RU"/>
              </w:rPr>
              <w:br/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464C01" w:rsidRPr="00AB74EB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1.19.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Человек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рождён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добра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464C01"/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понятия «бескорыстность», 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доброта»,«совесть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смысл сказок и народных пословиц, связь между ними;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необходимость осознанного отношения к собственным поступкам;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Аргументировать свою точку зрения;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небольшой текст-рассуждение на тему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добра и бескорыстия;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4" w:lineRule="auto"/>
              <w:ind w:left="7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 сайт дисциплины ОРКСЭ образовательной области основ духовно-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нравственной культуры народов России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Образовательный портал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227733">
              <w:rPr>
                <w:lang w:val="ru-RU"/>
              </w:rPr>
              <w:br/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464C01" w:rsidRPr="00AB74EB">
        <w:trPr>
          <w:trHeight w:hRule="exact" w:val="32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1.20.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45" w:lineRule="auto"/>
              <w:ind w:left="72" w:right="144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Милосердие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—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закон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жизни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464C01"/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понятий «сочувствие» и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«сопереживание», «сострадание» и «милосердие»; Осознанно аргументировать роль совести как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внутреннего регулятора человеческого поведения; Использовать знания по литературному чтению,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примеры из личного опыта и опыта других людей для характеристики действия совести;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4" w:lineRule="auto"/>
              <w:ind w:left="7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 сайт дисциплины ОРКСЭ образовательной области основ духовно-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нравственной культуры народов России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Образовательный портал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227733">
              <w:rPr>
                <w:lang w:val="ru-RU"/>
              </w:rPr>
              <w:br/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</w:tbl>
    <w:p w:rsidR="00464C01" w:rsidRPr="00227733" w:rsidRDefault="00464C01">
      <w:pPr>
        <w:autoSpaceDE w:val="0"/>
        <w:autoSpaceDN w:val="0"/>
        <w:spacing w:after="0" w:line="14" w:lineRule="exact"/>
        <w:rPr>
          <w:lang w:val="ru-RU"/>
        </w:rPr>
      </w:pPr>
    </w:p>
    <w:p w:rsidR="00464C01" w:rsidRPr="00227733" w:rsidRDefault="00464C01">
      <w:pPr>
        <w:rPr>
          <w:lang w:val="ru-RU"/>
        </w:rPr>
        <w:sectPr w:rsidR="00464C01" w:rsidRPr="00227733">
          <w:pgSz w:w="16840" w:h="11900"/>
          <w:pgMar w:top="284" w:right="640" w:bottom="81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64C01" w:rsidRPr="00227733" w:rsidRDefault="00464C0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666"/>
        <w:gridCol w:w="528"/>
        <w:gridCol w:w="1104"/>
        <w:gridCol w:w="1142"/>
        <w:gridCol w:w="804"/>
        <w:gridCol w:w="3938"/>
        <w:gridCol w:w="1404"/>
        <w:gridCol w:w="3448"/>
      </w:tblGrid>
      <w:tr w:rsidR="00464C01" w:rsidRPr="00AB74EB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1.21.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Нравственность, справедливость, правда, тактичность — жизнь во благо себе и другим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464C01"/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конфликтную ситуацию, обозначая возможные способы выхода из неё;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Доброжелательно взаимодействовать с людьми любой национальности;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Осознанно следовать правилам тактичного поведения; Применять усвоенные знания в общении;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47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8" w:after="0" w:line="254" w:lineRule="auto"/>
              <w:ind w:left="7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 сайт дисциплины ОРКСЭ образовательной области основ духовно-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нравственной культуры народов России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Образовательный портал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227733">
              <w:rPr>
                <w:lang w:val="ru-RU"/>
              </w:rPr>
              <w:br/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464C01" w:rsidRPr="00AB74EB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1.22.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Душа обязана трудиться.</w:t>
            </w:r>
          </w:p>
          <w:p w:rsidR="00464C01" w:rsidRPr="00227733" w:rsidRDefault="005E77D7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Нравственные установки и нормы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C01083" w:rsidRDefault="00C0108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464C01"/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Устанавливать связь между намерением и поступком; Осознанно раскрывать суть понятия «нравственная установка»;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понятия «нравственная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установка»,«нравственные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усилия»;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Аргументировать свою точку зрения;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небольшой текст-рассуждение на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тему«Образцы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нравственного поведения в современной жизни»;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4" w:lineRule="auto"/>
              <w:ind w:left="7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 сайт дисциплины ОРКСЭ образовательной области основ духовно-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нравственной культуры народов России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Образовательный портал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227733">
              <w:rPr>
                <w:lang w:val="ru-RU"/>
              </w:rPr>
              <w:br/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464C01" w:rsidRPr="00AB74EB">
        <w:trPr>
          <w:trHeight w:hRule="exact" w:val="32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1.23.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0" w:lineRule="auto"/>
              <w:ind w:left="72" w:right="720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Победить в себе дракона. Нравственность на основе разумности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464C01"/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Обосновывать значение понятий «достоинство»,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«бескорыстие», «гуманность»;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свои поступки, чувства, помыслы; Осознавать необходимость соблюдения норм эти​кета; Совершенствовать умения в области коммуникации; Аргументировать свои рассуждения;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50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4" w:lineRule="auto"/>
              <w:ind w:left="7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 сайт дисциплины ОРКСЭ образовательной области основ духовно-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нравственной культуры народов России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Образовательный портал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227733">
              <w:rPr>
                <w:lang w:val="ru-RU"/>
              </w:rPr>
              <w:br/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</w:tbl>
    <w:p w:rsidR="00464C01" w:rsidRPr="00227733" w:rsidRDefault="00464C01">
      <w:pPr>
        <w:autoSpaceDE w:val="0"/>
        <w:autoSpaceDN w:val="0"/>
        <w:spacing w:after="0" w:line="14" w:lineRule="exact"/>
        <w:rPr>
          <w:lang w:val="ru-RU"/>
        </w:rPr>
      </w:pPr>
    </w:p>
    <w:p w:rsidR="00464C01" w:rsidRPr="00227733" w:rsidRDefault="00464C01">
      <w:pPr>
        <w:rPr>
          <w:lang w:val="ru-RU"/>
        </w:rPr>
        <w:sectPr w:rsidR="00464C01" w:rsidRPr="00227733">
          <w:pgSz w:w="16840" w:h="11900"/>
          <w:pgMar w:top="284" w:right="640" w:bottom="81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64C01" w:rsidRPr="00227733" w:rsidRDefault="00464C0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666"/>
        <w:gridCol w:w="528"/>
        <w:gridCol w:w="1104"/>
        <w:gridCol w:w="1142"/>
        <w:gridCol w:w="804"/>
        <w:gridCol w:w="3938"/>
        <w:gridCol w:w="1404"/>
        <w:gridCol w:w="3448"/>
      </w:tblGrid>
      <w:tr w:rsidR="00464C01" w:rsidRPr="00AB74EB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1.24.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Понять и простить: гуманизм как этический принцип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464C01"/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Чётко представлять, что такое понимание, гармония, прощение;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небольшой текст-рассуждение на заданную тему;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Контролировать свои поступки и высказывания;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Соотносить своё поведение с опытом поколений;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8" w:after="0" w:line="254" w:lineRule="auto"/>
              <w:ind w:left="7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 сайт дисциплины ОРКСЭ образовательной области основ духовно-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нравственной культуры народов России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Образовательный портал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227733">
              <w:rPr>
                <w:lang w:val="ru-RU"/>
              </w:rPr>
              <w:br/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464C01" w:rsidRPr="00AB74EB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1.25.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Этика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поступков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—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нравственный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выбор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22773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464C01"/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4" w:lineRule="auto"/>
              <w:ind w:left="72" w:right="432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Аргументированно объяснять, что означает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нравственный выбор;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Совершенствовать умения в области общения; Корректировать свои высказывания и поведение с учётом этики поступков;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Проявлять терпимость и дружелюбие при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взаимодействии с окружающими;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50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№2;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4" w:lineRule="auto"/>
              <w:ind w:left="7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 сайт дисциплины ОРКСЭ образовательной области основ духовно-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нравственной культуры народов России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Образовательный портал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227733">
              <w:rPr>
                <w:lang w:val="ru-RU"/>
              </w:rPr>
              <w:br/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464C01" w:rsidRPr="00AB74EB">
        <w:trPr>
          <w:trHeight w:hRule="exact" w:val="32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1.26.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Посеешь поступок — пожнёшь характер. Жить дружно и легко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464C01"/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Комментировать основное содержание урока и его важнейшие понятия;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Отвечать на учебные вопросы;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и обобщать полученные знания; Делать выводы;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Адекватно использовать полученные знания в практике общения;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Самооценка с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 "Оценочного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листа";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4" w:lineRule="auto"/>
              <w:ind w:left="7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 сайт дисциплины ОРКСЭ образовательной области основ духовно-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нравственной культуры народов России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Образовательный портал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227733">
              <w:rPr>
                <w:lang w:val="ru-RU"/>
              </w:rPr>
              <w:br/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</w:tbl>
    <w:p w:rsidR="00464C01" w:rsidRPr="00227733" w:rsidRDefault="00464C01">
      <w:pPr>
        <w:autoSpaceDE w:val="0"/>
        <w:autoSpaceDN w:val="0"/>
        <w:spacing w:after="0" w:line="14" w:lineRule="exact"/>
        <w:rPr>
          <w:lang w:val="ru-RU"/>
        </w:rPr>
      </w:pPr>
    </w:p>
    <w:p w:rsidR="00464C01" w:rsidRPr="00227733" w:rsidRDefault="00464C01">
      <w:pPr>
        <w:rPr>
          <w:lang w:val="ru-RU"/>
        </w:rPr>
        <w:sectPr w:rsidR="00464C01" w:rsidRPr="00227733">
          <w:pgSz w:w="16840" w:h="11900"/>
          <w:pgMar w:top="284" w:right="640" w:bottom="81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64C01" w:rsidRPr="00227733" w:rsidRDefault="00464C0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666"/>
        <w:gridCol w:w="528"/>
        <w:gridCol w:w="1104"/>
        <w:gridCol w:w="1142"/>
        <w:gridCol w:w="804"/>
        <w:gridCol w:w="3938"/>
        <w:gridCol w:w="1404"/>
        <w:gridCol w:w="3448"/>
      </w:tblGrid>
      <w:tr w:rsidR="00464C01" w:rsidRPr="00AB74EB">
        <w:trPr>
          <w:trHeight w:hRule="exact" w:val="33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1.27.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Лестница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саморазвития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464C01"/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понятие «нравственность»;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и обобщать полученные знания; Анализировать и сопоставлять факты. Находить аналогии;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Соотносить морально-нравственные проблемы с анализом личного опыта поведения;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Аргументировать свои рассуждения;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47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8" w:after="0" w:line="254" w:lineRule="auto"/>
              <w:ind w:left="7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 сайт дисциплины ОРКСЭ образовательной области основ духовно-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нравственной культуры народов России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Образовательный портал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227733">
              <w:rPr>
                <w:lang w:val="ru-RU"/>
              </w:rPr>
              <w:br/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464C01" w:rsidRPr="00AB74EB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1.28.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Терпение и труд — все перетрут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464C01"/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Осознанно раскрывать суть понятий 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терпение»,«терпимость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«деликатность»;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Соотносить свои представления с опытом поведения других людей;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своё поведение и высказывания; Обобщать полученные знания;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4" w:lineRule="auto"/>
              <w:ind w:left="7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 сайт дисциплины ОРКСЭ образовательной области основ духовно-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нравственной культуры народов России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Образовательный портал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227733">
              <w:rPr>
                <w:lang w:val="ru-RU"/>
              </w:rPr>
              <w:br/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464C01" w:rsidRPr="00AB74EB">
        <w:trPr>
          <w:trHeight w:hRule="exact" w:val="32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1.29.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приставкой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464C01"/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4" w:lineRule="auto"/>
              <w:ind w:left="72" w:right="432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и обобщать этические знания; Анализировать и сопоставлять факты поведения человека;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аналогии;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Рассуждать на морально-этические темы;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Соотносить морально-нравственные проблемы с личным опытом;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4" w:lineRule="auto"/>
              <w:ind w:left="7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 сайт дисциплины ОРКСЭ образовательной области основ духовно-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нравственной культуры народов России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Образовательный портал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227733">
              <w:rPr>
                <w:lang w:val="ru-RU"/>
              </w:rPr>
              <w:br/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</w:tbl>
    <w:p w:rsidR="00464C01" w:rsidRPr="00227733" w:rsidRDefault="00464C01">
      <w:pPr>
        <w:autoSpaceDE w:val="0"/>
        <w:autoSpaceDN w:val="0"/>
        <w:spacing w:after="0" w:line="14" w:lineRule="exact"/>
        <w:rPr>
          <w:lang w:val="ru-RU"/>
        </w:rPr>
      </w:pPr>
    </w:p>
    <w:p w:rsidR="00464C01" w:rsidRPr="00227733" w:rsidRDefault="00464C01">
      <w:pPr>
        <w:rPr>
          <w:lang w:val="ru-RU"/>
        </w:rPr>
        <w:sectPr w:rsidR="00464C01" w:rsidRPr="00227733">
          <w:pgSz w:w="16840" w:h="11900"/>
          <w:pgMar w:top="284" w:right="640" w:bottom="73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64C01" w:rsidRPr="00227733" w:rsidRDefault="00464C0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666"/>
        <w:gridCol w:w="528"/>
        <w:gridCol w:w="1104"/>
        <w:gridCol w:w="1142"/>
        <w:gridCol w:w="804"/>
        <w:gridCol w:w="3938"/>
        <w:gridCol w:w="1404"/>
        <w:gridCol w:w="3450"/>
      </w:tblGrid>
      <w:tr w:rsidR="00464C01" w:rsidRPr="00AB74EB" w:rsidTr="00AB74EB">
        <w:trPr>
          <w:trHeight w:hRule="exact" w:val="32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1.30.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Судьба и Родина едины: с чего начинается Родина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464C01"/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Соотносить понятия «Родина», «Отечество»;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Осознанно анализировать изучаемые понятия. Находить аналогии;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Вырабатывать умение, рассуждать на морально-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этические темы и делать выводы;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Осмысливать морально-нравственные проблемы в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соотнесении с личным опытом поведения;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8" w:after="0" w:line="247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Проект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8" w:after="0" w:line="254" w:lineRule="auto"/>
              <w:ind w:left="7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 сайт дисциплины ОРКСЭ образовательной области основ духовно-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нравственной культуры народов России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Образовательный портал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227733">
              <w:rPr>
                <w:lang w:val="ru-RU"/>
              </w:rPr>
              <w:br/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464C01" w:rsidRPr="00AB74EB" w:rsidTr="00AB74EB">
        <w:trPr>
          <w:trHeight w:hRule="exact" w:val="329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1.31.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Патриот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гражданин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227733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464C01"/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Осознанно раскрывать понятия «патриот»,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«патриотизм», «гражданин», «гражданственность»; Выделять главное в тексте учебника;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Соотносить полученные знания с собственным опытом поведения, уметь анализировать его;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 w:rsidP="00C01083">
            <w:pPr>
              <w:autoSpaceDE w:val="0"/>
              <w:autoSpaceDN w:val="0"/>
              <w:spacing w:before="76" w:after="0" w:line="250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№</w:t>
            </w:r>
            <w:r w:rsidR="00C0108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4" w:lineRule="auto"/>
              <w:ind w:left="7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 сайт дисциплины ОРКСЭ образовательной области основ духовно-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нравственной культуры народов России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Образовательный портал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227733">
              <w:rPr>
                <w:lang w:val="ru-RU"/>
              </w:rPr>
              <w:br/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464C01" w:rsidRPr="00AB74EB" w:rsidTr="00AB74EB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1.32.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Заключительное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слово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64C01" w:rsidRDefault="00464C01"/>
        </w:tc>
        <w:tc>
          <w:tcPr>
            <w:tcW w:w="3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Default="005E77D7">
            <w:pPr>
              <w:autoSpaceDE w:val="0"/>
              <w:autoSpaceDN w:val="0"/>
              <w:spacing w:before="76" w:after="0" w:line="252" w:lineRule="auto"/>
              <w:ind w:left="72" w:right="144"/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Обобщать знания, полученные при изучении курса; Применять на практике полученные знания;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планировать свою работу.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Подводить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её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представлять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результаты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Аргументировать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свою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позицию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Самооценка с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 "Оценочного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листа";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C01" w:rsidRPr="00227733" w:rsidRDefault="005E77D7">
            <w:pPr>
              <w:autoSpaceDE w:val="0"/>
              <w:autoSpaceDN w:val="0"/>
              <w:spacing w:before="76" w:after="0" w:line="254" w:lineRule="auto"/>
              <w:ind w:left="74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Российская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электронная школа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orkce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apkpro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- сайт дисциплины ОРКСЭ образовательной области основ духовно-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нравственной культуры народов России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Образовательный портал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227733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Сетевое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образовательное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сообщество </w:t>
            </w:r>
            <w:r w:rsidRPr="00227733">
              <w:rPr>
                <w:lang w:val="ru-RU"/>
              </w:rPr>
              <w:br/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учителей </w:t>
            </w:r>
            <w:r w:rsidRPr="00227733">
              <w:rPr>
                <w:lang w:val="ru-RU"/>
              </w:rPr>
              <w:br/>
            </w:r>
            <w:proofErr w:type="spellStart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Мультиурок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://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multiurok</w:t>
            </w:r>
            <w:proofErr w:type="spellEnd"/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AB74EB" w:rsidTr="00AB74EB">
        <w:trPr>
          <w:trHeight w:hRule="exact" w:val="520"/>
        </w:trPr>
        <w:tc>
          <w:tcPr>
            <w:tcW w:w="3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B74EB" w:rsidRPr="00227733" w:rsidRDefault="00AB74EB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227733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B74EB" w:rsidRDefault="00AB74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B74EB" w:rsidRPr="00227733" w:rsidRDefault="00AB74E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B74EB" w:rsidRDefault="00AB74E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B74EB" w:rsidRDefault="00AB74EB"/>
        </w:tc>
        <w:tc>
          <w:tcPr>
            <w:tcW w:w="5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74EB" w:rsidRDefault="00AB74EB"/>
        </w:tc>
        <w:tc>
          <w:tcPr>
            <w:tcW w:w="3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74EB" w:rsidRDefault="00AB74EB"/>
        </w:tc>
      </w:tr>
    </w:tbl>
    <w:p w:rsidR="00464C01" w:rsidRDefault="00464C01">
      <w:pPr>
        <w:autoSpaceDE w:val="0"/>
        <w:autoSpaceDN w:val="0"/>
        <w:spacing w:after="0" w:line="14" w:lineRule="exact"/>
      </w:pPr>
    </w:p>
    <w:p w:rsidR="00464C01" w:rsidRDefault="00464C01">
      <w:pPr>
        <w:sectPr w:rsidR="00464C01">
          <w:pgSz w:w="16840" w:h="11900"/>
          <w:pgMar w:top="284" w:right="640" w:bottom="49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64C01" w:rsidRDefault="00464C01">
      <w:pPr>
        <w:autoSpaceDE w:val="0"/>
        <w:autoSpaceDN w:val="0"/>
        <w:spacing w:after="78" w:line="220" w:lineRule="exact"/>
      </w:pPr>
      <w:bookmarkStart w:id="0" w:name="_GoBack"/>
      <w:bookmarkEnd w:id="0"/>
    </w:p>
    <w:p w:rsidR="00464C01" w:rsidRDefault="00464C01">
      <w:pPr>
        <w:autoSpaceDE w:val="0"/>
        <w:autoSpaceDN w:val="0"/>
        <w:spacing w:after="78" w:line="220" w:lineRule="exact"/>
      </w:pPr>
    </w:p>
    <w:p w:rsidR="00464C01" w:rsidRPr="00AB74EB" w:rsidRDefault="005E77D7">
      <w:pPr>
        <w:autoSpaceDE w:val="0"/>
        <w:autoSpaceDN w:val="0"/>
        <w:spacing w:after="0" w:line="230" w:lineRule="auto"/>
        <w:rPr>
          <w:lang w:val="ru-RU"/>
        </w:rPr>
      </w:pPr>
      <w:r w:rsidRPr="00AB74E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464C01" w:rsidRPr="00AB74EB" w:rsidRDefault="005E77D7">
      <w:pPr>
        <w:autoSpaceDE w:val="0"/>
        <w:autoSpaceDN w:val="0"/>
        <w:spacing w:before="346" w:after="0" w:line="230" w:lineRule="auto"/>
        <w:rPr>
          <w:lang w:val="ru-RU"/>
        </w:rPr>
      </w:pPr>
      <w:r w:rsidRPr="00AB74EB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464C01" w:rsidRPr="00227733" w:rsidRDefault="005E77D7">
      <w:pPr>
        <w:autoSpaceDE w:val="0"/>
        <w:autoSpaceDN w:val="0"/>
        <w:spacing w:before="166" w:after="0"/>
        <w:ind w:right="432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Основы религиозных культур и светской этики. Основы светской этики. 4 класс/</w:t>
      </w:r>
      <w:proofErr w:type="spellStart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Шемшурин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А.А., </w:t>
      </w:r>
      <w:proofErr w:type="spellStart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Брунчукова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Н.М., Демин Р.Н. и другие; под редакцией Шапошниковой Т.Д., ООО «ДРОФА»; </w:t>
      </w:r>
      <w:proofErr w:type="spellStart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АО«Издательство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Просвещение»; 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464C01" w:rsidRPr="00227733" w:rsidRDefault="005E77D7">
      <w:pPr>
        <w:autoSpaceDE w:val="0"/>
        <w:autoSpaceDN w:val="0"/>
        <w:spacing w:before="262" w:after="0" w:line="230" w:lineRule="auto"/>
        <w:rPr>
          <w:lang w:val="ru-RU"/>
        </w:rPr>
      </w:pPr>
      <w:r w:rsidRPr="00227733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464C01" w:rsidRPr="00227733" w:rsidRDefault="005E77D7">
      <w:pPr>
        <w:autoSpaceDE w:val="0"/>
        <w:autoSpaceDN w:val="0"/>
        <w:spacing w:before="166" w:after="0" w:line="286" w:lineRule="auto"/>
        <w:ind w:right="144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Примерные рабочие программы начального общего образования «Основы религиозных культур и светской этики» / Институт стратегии развития образования российской академии образования – М., 2021 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Учебник </w:t>
      </w:r>
      <w:proofErr w:type="spellStart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Шемшурина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А.И. «Основы светской этики. 4 класс Электронное приложение к учебному пособию «Основы светской этики. 4 класс»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Методическое пособие. </w:t>
      </w:r>
      <w:proofErr w:type="spellStart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Шемшурина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А.И. «Основы религиозных культур и светской этики. Основы светской этики. 4 класс 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тетрадь. А. И </w:t>
      </w:r>
      <w:proofErr w:type="spellStart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Шемшурина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«Основы светской этики. 4 класс</w:t>
      </w:r>
    </w:p>
    <w:p w:rsidR="00464C01" w:rsidRPr="00227733" w:rsidRDefault="005E77D7">
      <w:pPr>
        <w:autoSpaceDE w:val="0"/>
        <w:autoSpaceDN w:val="0"/>
        <w:spacing w:before="262" w:after="0" w:line="230" w:lineRule="auto"/>
        <w:rPr>
          <w:lang w:val="ru-RU"/>
        </w:rPr>
      </w:pPr>
      <w:r w:rsidRPr="00227733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464C01" w:rsidRPr="00227733" w:rsidRDefault="005E77D7">
      <w:pPr>
        <w:autoSpaceDE w:val="0"/>
        <w:autoSpaceDN w:val="0"/>
        <w:spacing w:before="166" w:after="0" w:line="262" w:lineRule="auto"/>
        <w:ind w:right="1584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Федеральный центр информационно-образовательных ресурсов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://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fcior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;</w:t>
      </w:r>
      <w:proofErr w:type="gram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Единая коллекция цифровых образовательных ресурсов 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:// 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.</w:t>
      </w:r>
    </w:p>
    <w:p w:rsidR="00464C01" w:rsidRPr="00227733" w:rsidRDefault="005E77D7">
      <w:pPr>
        <w:autoSpaceDE w:val="0"/>
        <w:autoSpaceDN w:val="0"/>
        <w:spacing w:before="70" w:after="0" w:line="29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orkce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apkpro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/ - сайт дисциплины ОРКСЭ образовательной области основ духовно-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нравственной культуры народов России 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Российская электронная школа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: //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Каталог учебных изданий, электронного оборудования и электронных образовательных ресурсов для общего образования 1-4 класс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ndce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Федеральный портал «Российское образование»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Российский общеобразовательный портал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Портал "Информационные коммуникационные технологии в образовании"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ict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е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todkabinet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: информационно-методический кабинет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metodkabinet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Газета «1 сентября»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september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Каталог образовательных ресурсов сети «Интернет»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iot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Учительский портал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ucportal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Всероссийский учительский портал ЗАВУЧ. ИНФО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zavuch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info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Интернет портал </w:t>
      </w:r>
      <w:r>
        <w:rPr>
          <w:rFonts w:ascii="Times New Roman" w:eastAsia="Times New Roman" w:hAnsi="Times New Roman"/>
          <w:color w:val="000000"/>
          <w:sz w:val="24"/>
        </w:rPr>
        <w:t>Pro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Школу.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proshkolu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27733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C</w:t>
      </w:r>
      <w:proofErr w:type="spellStart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оциальная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сеть работников образования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nsportal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Проект "</w:t>
      </w:r>
      <w:proofErr w:type="spellStart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Началка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" </w:t>
      </w:r>
      <w:r w:rsidRPr="00227733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Сайт «Начальная школа» с онлайн-поддержкой учебников комплекта «Школа России» 1-4 </w:t>
      </w:r>
      <w:proofErr w:type="spellStart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://1-4.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prosv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Сайт интернет-проекта «Копилка уроков сайт для учителей» 1-4 класс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kopilurokov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Журнал «Начальная школа»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openworld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Сетевое образовательное сообщество учителей </w:t>
      </w:r>
      <w:proofErr w:type="spellStart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Образовательный портал «</w:t>
      </w:r>
      <w:proofErr w:type="spellStart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Видеоуроки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»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videouroki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Сетевое образовательное сообщество учителей </w:t>
      </w:r>
      <w:proofErr w:type="spellStart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Мультиурок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://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multiurok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27733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religio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/ - Мир религий </w:t>
      </w:r>
      <w:r w:rsidRPr="00227733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gmir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- Государственный музей истории религии </w:t>
      </w:r>
      <w:r w:rsidRPr="00227733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musei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online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blogspot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search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label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/Россия - сайт «Музеи онлайн» с виртуальными</w:t>
      </w:r>
    </w:p>
    <w:p w:rsidR="00464C01" w:rsidRPr="00227733" w:rsidRDefault="00464C01">
      <w:pPr>
        <w:rPr>
          <w:lang w:val="ru-RU"/>
        </w:rPr>
        <w:sectPr w:rsidR="00464C01" w:rsidRPr="00227733">
          <w:pgSz w:w="11900" w:h="16840"/>
          <w:pgMar w:top="298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64C01" w:rsidRPr="00227733" w:rsidRDefault="00464C01">
      <w:pPr>
        <w:autoSpaceDE w:val="0"/>
        <w:autoSpaceDN w:val="0"/>
        <w:spacing w:after="96" w:line="220" w:lineRule="exact"/>
        <w:rPr>
          <w:lang w:val="ru-RU"/>
        </w:rPr>
      </w:pPr>
    </w:p>
    <w:p w:rsidR="00464C01" w:rsidRPr="00227733" w:rsidRDefault="005E77D7">
      <w:pPr>
        <w:autoSpaceDE w:val="0"/>
        <w:autoSpaceDN w:val="0"/>
        <w:spacing w:after="0" w:line="230" w:lineRule="auto"/>
        <w:rPr>
          <w:lang w:val="ru-RU"/>
        </w:rPr>
      </w:pP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экскурсиями по музеям мира, представлено 16 музеев России.</w:t>
      </w:r>
    </w:p>
    <w:p w:rsidR="00464C01" w:rsidRPr="00227733" w:rsidRDefault="005E77D7">
      <w:pPr>
        <w:autoSpaceDE w:val="0"/>
        <w:autoSpaceDN w:val="0"/>
        <w:spacing w:before="70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ethnomuseum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- сайт Российского этнографического музея.</w:t>
      </w:r>
    </w:p>
    <w:p w:rsidR="00464C01" w:rsidRPr="00227733" w:rsidRDefault="005E77D7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culture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- сайт «Культура. РФ», гуманитарный просветительский проект, посвященный культуре России. Рассказывает о наиболее значимых событиях, народных традициях, памятниках нашей страны.</w:t>
      </w:r>
    </w:p>
    <w:p w:rsidR="00464C01" w:rsidRPr="00227733" w:rsidRDefault="005E77D7">
      <w:pPr>
        <w:autoSpaceDE w:val="0"/>
        <w:autoSpaceDN w:val="0"/>
        <w:spacing w:before="70" w:after="0" w:line="262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artclassic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/ - коллекция образовательных ресурсов по поиску произведений искусства по времени, стране, стилю.</w:t>
      </w:r>
    </w:p>
    <w:p w:rsidR="00464C01" w:rsidRPr="00227733" w:rsidRDefault="005E77D7">
      <w:pPr>
        <w:autoSpaceDE w:val="0"/>
        <w:autoSpaceDN w:val="0"/>
        <w:spacing w:before="70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rsl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/ - сайт российской государственной библиотеки. </w:t>
      </w:r>
    </w:p>
    <w:p w:rsidR="00464C01" w:rsidRPr="00227733" w:rsidRDefault="005E77D7">
      <w:pPr>
        <w:autoSpaceDE w:val="0"/>
        <w:autoSpaceDN w:val="0"/>
        <w:spacing w:before="70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eart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by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- иллюстрированный словарь по искусству.</w:t>
      </w:r>
    </w:p>
    <w:p w:rsidR="00464C01" w:rsidRPr="00227733" w:rsidRDefault="005E77D7">
      <w:pPr>
        <w:autoSpaceDE w:val="0"/>
        <w:autoSpaceDN w:val="0"/>
        <w:spacing w:before="70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artcyclopedia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- иллюстрированная энциклопедия по искусству.</w:t>
      </w:r>
    </w:p>
    <w:p w:rsidR="00464C01" w:rsidRPr="00227733" w:rsidRDefault="005E77D7">
      <w:pPr>
        <w:autoSpaceDE w:val="0"/>
        <w:autoSpaceDN w:val="0"/>
        <w:spacing w:before="72" w:after="0" w:line="271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bibliotekar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rossia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htm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- электронная библиотека </w:t>
      </w:r>
      <w:r w:rsidRPr="00227733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sokrnarmira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- библиотека народной мудрости: мифов, сказок, притч, легенд, былин, пословиц и поговорок.</w:t>
      </w:r>
    </w:p>
    <w:p w:rsidR="00464C01" w:rsidRPr="00227733" w:rsidRDefault="005E77D7">
      <w:pPr>
        <w:autoSpaceDE w:val="0"/>
        <w:autoSpaceDN w:val="0"/>
        <w:spacing w:before="70" w:after="0" w:line="271" w:lineRule="auto"/>
        <w:ind w:right="230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parables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main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-17.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- детские притчи </w:t>
      </w:r>
      <w:r w:rsidRPr="00227733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pritchi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– </w:t>
      </w:r>
      <w:proofErr w:type="spellStart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притчиХочу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такой сайт </w:t>
      </w:r>
      <w:r w:rsidRPr="00227733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artprojekt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 - энциклопедия искусства - галереи, история искусства.</w:t>
      </w:r>
    </w:p>
    <w:p w:rsidR="00464C01" w:rsidRPr="00227733" w:rsidRDefault="005E77D7">
      <w:pPr>
        <w:autoSpaceDE w:val="0"/>
        <w:autoSpaceDN w:val="0"/>
        <w:spacing w:before="70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smirnova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/ - гид по музеям мира и галереям. </w:t>
      </w:r>
    </w:p>
    <w:p w:rsidR="00464C01" w:rsidRPr="00227733" w:rsidRDefault="005E77D7">
      <w:pPr>
        <w:autoSpaceDE w:val="0"/>
        <w:autoSpaceDN w:val="0"/>
        <w:spacing w:before="70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cbook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peoples</w:t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/ - электронная энциклопедия «Народы и религии мира».</w:t>
      </w:r>
    </w:p>
    <w:p w:rsidR="00464C01" w:rsidRPr="00227733" w:rsidRDefault="00464C01">
      <w:pPr>
        <w:rPr>
          <w:lang w:val="ru-RU"/>
        </w:rPr>
        <w:sectPr w:rsidR="00464C01" w:rsidRPr="00227733">
          <w:pgSz w:w="11900" w:h="16840"/>
          <w:pgMar w:top="316" w:right="740" w:bottom="1440" w:left="666" w:header="720" w:footer="720" w:gutter="0"/>
          <w:cols w:space="720" w:equalWidth="0">
            <w:col w:w="10494" w:space="0"/>
          </w:cols>
          <w:docGrid w:linePitch="360"/>
        </w:sectPr>
      </w:pPr>
    </w:p>
    <w:p w:rsidR="00464C01" w:rsidRPr="00227733" w:rsidRDefault="00464C01">
      <w:pPr>
        <w:autoSpaceDE w:val="0"/>
        <w:autoSpaceDN w:val="0"/>
        <w:spacing w:after="78" w:line="220" w:lineRule="exact"/>
        <w:rPr>
          <w:lang w:val="ru-RU"/>
        </w:rPr>
      </w:pPr>
    </w:p>
    <w:p w:rsidR="00464C01" w:rsidRPr="00227733" w:rsidRDefault="005E77D7">
      <w:pPr>
        <w:autoSpaceDE w:val="0"/>
        <w:autoSpaceDN w:val="0"/>
        <w:spacing w:after="0" w:line="230" w:lineRule="auto"/>
        <w:rPr>
          <w:lang w:val="ru-RU"/>
        </w:rPr>
      </w:pPr>
      <w:r w:rsidRPr="00227733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464C01" w:rsidRPr="00227733" w:rsidRDefault="005E77D7">
      <w:pPr>
        <w:autoSpaceDE w:val="0"/>
        <w:autoSpaceDN w:val="0"/>
        <w:spacing w:before="346" w:after="0" w:line="300" w:lineRule="auto"/>
        <w:ind w:right="7200"/>
        <w:rPr>
          <w:lang w:val="ru-RU"/>
        </w:rPr>
      </w:pPr>
      <w:r w:rsidRPr="0022773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 xml:space="preserve">Ноутбук 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Проектор</w:t>
      </w:r>
    </w:p>
    <w:p w:rsidR="00464C01" w:rsidRPr="00227733" w:rsidRDefault="005E77D7">
      <w:pPr>
        <w:autoSpaceDE w:val="0"/>
        <w:autoSpaceDN w:val="0"/>
        <w:spacing w:before="262" w:after="0" w:line="300" w:lineRule="auto"/>
        <w:ind w:right="720"/>
        <w:rPr>
          <w:lang w:val="ru-RU"/>
        </w:rPr>
      </w:pPr>
      <w:r w:rsidRPr="00227733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ЛАБОРАТОРНЫХ, ПРАКТИЧЕСКИХ РАБОТ, ДЕМОНСТРАЦИЙ </w:t>
      </w:r>
      <w:r w:rsidRPr="00227733">
        <w:rPr>
          <w:lang w:val="ru-RU"/>
        </w:rPr>
        <w:br/>
      </w:r>
      <w:r w:rsidRPr="00227733">
        <w:rPr>
          <w:rFonts w:ascii="Times New Roman" w:eastAsia="Times New Roman" w:hAnsi="Times New Roman"/>
          <w:color w:val="000000"/>
          <w:sz w:val="24"/>
          <w:lang w:val="ru-RU"/>
        </w:rPr>
        <w:t>Плакаты, карандаши. фломастеры, цветная бумага, картон, клей.</w:t>
      </w:r>
    </w:p>
    <w:p w:rsidR="00464C01" w:rsidRPr="00227733" w:rsidRDefault="00464C01">
      <w:pPr>
        <w:rPr>
          <w:lang w:val="ru-RU"/>
        </w:rPr>
        <w:sectPr w:rsidR="00464C01" w:rsidRPr="00227733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E77D7" w:rsidRPr="00227733" w:rsidRDefault="005E77D7">
      <w:pPr>
        <w:rPr>
          <w:lang w:val="ru-RU"/>
        </w:rPr>
      </w:pPr>
    </w:p>
    <w:sectPr w:rsidR="005E77D7" w:rsidRPr="00227733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DejaVu Serif">
    <w:altName w:val="Times New Roman"/>
    <w:panose1 w:val="02060603050605020204"/>
    <w:charset w:val="CC"/>
    <w:family w:val="roman"/>
    <w:pitch w:val="variable"/>
    <w:sig w:usb0="E50006FF" w:usb1="5200F9FB" w:usb2="0A04002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27733"/>
    <w:rsid w:val="0029639D"/>
    <w:rsid w:val="00326471"/>
    <w:rsid w:val="00326F90"/>
    <w:rsid w:val="00464C01"/>
    <w:rsid w:val="005A2288"/>
    <w:rsid w:val="005E77D7"/>
    <w:rsid w:val="00AA1D8D"/>
    <w:rsid w:val="00AB74EB"/>
    <w:rsid w:val="00B47730"/>
    <w:rsid w:val="00C01083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07A81D65-9FB8-4DA4-BD7D-B3FDCD7A1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823CB6-2C29-4313-B90B-EF17A4E17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24</Pages>
  <Words>6650</Words>
  <Characters>37909</Characters>
  <Application>Microsoft Office Word</Application>
  <DocSecurity>0</DocSecurity>
  <Lines>315</Lines>
  <Paragraphs>88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44471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пк</cp:lastModifiedBy>
  <cp:revision>3</cp:revision>
  <dcterms:created xsi:type="dcterms:W3CDTF">2022-10-10T16:37:00Z</dcterms:created>
  <dcterms:modified xsi:type="dcterms:W3CDTF">2022-10-21T18:17:00Z</dcterms:modified>
  <cp:category/>
</cp:coreProperties>
</file>